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9EDE4" w14:textId="6D61AB3E" w:rsidR="007166CE" w:rsidRDefault="00151C0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6F359D7" wp14:editId="46B6E8D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47FF66" w14:textId="77777777" w:rsidR="007166CE" w:rsidRDefault="007166CE" w:rsidP="007166CE">
      <w:pPr>
        <w:pStyle w:val="berschrift1"/>
      </w:pPr>
      <w:r>
        <w:br w:type="page"/>
      </w:r>
      <w:r>
        <w:lastRenderedPageBreak/>
        <w:t>Vorwort</w:t>
      </w:r>
    </w:p>
    <w:p w14:paraId="111DAF0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AD0FB4F" w14:textId="77777777" w:rsidR="007E1779" w:rsidRDefault="008D7463" w:rsidP="007166CE">
      <w:r>
        <w:t xml:space="preserve">Dieses Jahr hat uns allen eine Menge abverlangt – doch Gott hat uns hindurchgetragen. </w:t>
      </w:r>
    </w:p>
    <w:p w14:paraId="7E45D605" w14:textId="0C78560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830733A" w14:textId="77777777" w:rsidR="007E1779" w:rsidRDefault="007E1779" w:rsidP="007166CE">
      <w:r>
        <w:t>Vielleicht hat aber auch der eine oder die andere Lust, mitzumachen und neue Bücher zu erstellen – sprecht mich einfach an.</w:t>
      </w:r>
    </w:p>
    <w:p w14:paraId="55C16A2F" w14:textId="77777777" w:rsidR="007166CE" w:rsidRDefault="007166CE" w:rsidP="007166CE">
      <w:r>
        <w:t>Euch allen wünsche ich Gottes reichen Segen und dass Ihr für Euch interessante Texte hier findet. Für Anregungen bin ich immer dankbar.</w:t>
      </w:r>
    </w:p>
    <w:p w14:paraId="78137F69" w14:textId="77777777" w:rsidR="007166CE" w:rsidRDefault="007166CE" w:rsidP="007166CE">
      <w:r>
        <w:t>Gruß &amp; Segen,</w:t>
      </w:r>
    </w:p>
    <w:p w14:paraId="1F0BE664" w14:textId="77777777" w:rsidR="007166CE" w:rsidRDefault="007166CE" w:rsidP="007166CE">
      <w:r>
        <w:t>Andreas</w:t>
      </w:r>
    </w:p>
    <w:p w14:paraId="26925EE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7942639" w14:textId="7F88FD7E" w:rsidR="00C778DC" w:rsidRDefault="00C778DC" w:rsidP="00C778DC">
      <w:pPr>
        <w:pStyle w:val="berschrift1"/>
        <w:rPr>
          <w:sz w:val="48"/>
        </w:rPr>
      </w:pPr>
      <w:r>
        <w:t>Schlatter, Adolf  Vorwort zum Buch der Andachten</w:t>
      </w:r>
    </w:p>
    <w:p w14:paraId="398B4AC0" w14:textId="77777777" w:rsidR="00C778DC" w:rsidRDefault="00C778DC" w:rsidP="00C778DC">
      <w:pPr>
        <w:pStyle w:val="StandardWeb"/>
      </w:pPr>
      <w:r>
        <w:t xml:space="preserve">Muss es sein, dass unser Volk geistig verarme? Nein, keiner von uns ist so an seine Zeitung gefesselt, dass er für nichts anderes Raum hätte. Uns allen ist die Bibel zugänglich, und wer sich einen Schatz biblischer Worte gesammelt hat, die ihm aufgeschlossen sind und zu ihm reden, der ist reich. Das erreichen wir freilich nicht ohne Beharrlichkeit und ohne gesammelte Besinnung. Aber zu einigen stillen Minuten, sei es beim Beginn, sei es beim Schluss des Tages, denen ein ernsthaft erwogenes Schriftwort die Füllung gibt, hat jeder Gelegenheit, auch wenn seine geschäftliche oder berufliche Arbeit seine ganze Kraft spannt. Den Schriftworten gab ich eine kurze Erläuterung bei in der Hoffnung, dass sie auch unseren Vielbeschäftigten dazu helfe, dass ihnen die Schriftworte zu leuchten beginnen. </w:t>
      </w:r>
    </w:p>
    <w:p w14:paraId="2FBF6CC3" w14:textId="77777777" w:rsidR="00C778DC" w:rsidRDefault="00C778DC" w:rsidP="00C778DC">
      <w:pPr>
        <w:pStyle w:val="StandardWeb"/>
      </w:pPr>
      <w:r>
        <w:t xml:space="preserve">D. A. Schlatter </w:t>
      </w:r>
    </w:p>
    <w:p w14:paraId="1748B964" w14:textId="77777777" w:rsidR="00C778DC" w:rsidRDefault="00C778DC" w:rsidP="00C778DC">
      <w:pPr>
        <w:pStyle w:val="berschrift1"/>
        <w:rPr>
          <w:sz w:val="48"/>
        </w:rPr>
      </w:pPr>
      <w:r>
        <w:t>Januar</w:t>
      </w:r>
    </w:p>
    <w:p w14:paraId="5BFCE45A" w14:textId="77777777" w:rsidR="00C778DC" w:rsidRDefault="00C778DC" w:rsidP="00C778DC">
      <w:pPr>
        <w:pStyle w:val="berschrift2"/>
      </w:pPr>
      <w:r>
        <w:t>1. Januar</w:t>
      </w:r>
    </w:p>
    <w:p w14:paraId="0FD14549" w14:textId="77777777" w:rsidR="00C778DC" w:rsidRDefault="00C778DC" w:rsidP="00C778DC">
      <w:pPr>
        <w:pStyle w:val="StandardWeb"/>
      </w:pPr>
      <w:r>
        <w:rPr>
          <w:rStyle w:val="Fett"/>
        </w:rPr>
        <w:t xml:space="preserve">Wenn aber alles Christus untertan sein wird, alsdann wird auch der Sohn selbst untertan sein dem, der ihm alles untergetan hat, auf dass Gott sei alles in allen. </w:t>
      </w:r>
      <w:r>
        <w:br/>
        <w:t xml:space="preserve">1. Korinther 15,28 </w:t>
      </w:r>
    </w:p>
    <w:p w14:paraId="6A5BCD45" w14:textId="77777777" w:rsidR="00C778DC" w:rsidRDefault="00C778DC" w:rsidP="00C778DC">
      <w:pPr>
        <w:pStyle w:val="StandardWeb"/>
      </w:pPr>
      <w:r>
        <w:t xml:space="preserve">Paulus stellt mich mit diesem Wort dahin, wo der Strom der Zeit, auch die meine, mündet. Weil er Christus kennt, der den Willen Gottes tut, kennt er auch das Ziel der Zeit, nicht als ob er die Herrlichkeit jenes Lebens beschriebe, das zur Ewigkeit erhöht ist. Wollte er vor uns hinmalen, was kein Auge sah, so ergäbe dies ein undeutliches, täuschendes Bild. Nur von dem spricht Paulus, was er deshalb mit Gewissheit weiß, weil er Jesus kennt. Wenn Jesus in seiner königlichen Sendung alles vollbracht hat, was Gottes Gnade ihn tun heißt, und seine Herrschaft über alle unerschütterlich befestigt hat, dann folgt nicht eine Stunde der Selbstbewunderung, nicht ein Loblied auf den errungenen Sieg und die alles überwindende Macht, sondern die höchste und seligste Tat des Sohnes, die Beugung vor dem Vater, der ihm alles gegeben hat, die Herrschaft und den Sieg, und alles ihm unterworfen hat, damit er Gott alles untertan mache. Das Ziel des ganzen Werkes Jesu ist die Feier der vollkommenen Liebe, die mit sich selbst zugleich alles, was von ihr das Leben empfangen hat, Gott zu Füßen legt, so dass alles Gottes Willen ganz erfüllt. Nun sind alle nichts, als was Gott aus ihnen macht, und haben nichts in sich, als was Gott in ihnen wirkt, und haben allein von Gott ihren Besitz, ihre Kraft und Herrlichkeit. Das ist das Ziel des Christus und der Wille Gottes. Hier mündet der Strom der Zeit, auch der Fluss meiner Jahre. </w:t>
      </w:r>
    </w:p>
    <w:p w14:paraId="5EDEC268" w14:textId="77777777" w:rsidR="00C778DC" w:rsidRDefault="00C778DC" w:rsidP="00C778DC">
      <w:pPr>
        <w:pStyle w:val="StandardWeb"/>
      </w:pPr>
      <w:r>
        <w:rPr>
          <w:rStyle w:val="Hervorhebung"/>
        </w:rPr>
        <w:t>Ewiger Gott, Vater Deiner Kinder, die Du zum ewigen Leben berufen hast, Dir untertan sein, das ist unser Ziel und unsere Seligkeit. Meine Gedanken sind nicht die Deinen und mein Wille ist nicht der Deine. Du weißt, was in mir Deinem heiligen Willen widerstrebt. Du aber hast die starke Gnade, die alles Widerstreben überwindet. Dich preise ich, dass Du mir ein ewiges Ziel in Deinem Sohne zeigst, damit ich nicht im Strom der Zeit versinke, sondern zu Dir hinaufschaue und das neue Jahr beginne als der, der zum völligen Gehorsam und ewigen Leben berufen ist. Amen.</w:t>
      </w:r>
      <w:r>
        <w:t xml:space="preserve"> </w:t>
      </w:r>
    </w:p>
    <w:p w14:paraId="22D4F0AA" w14:textId="77777777" w:rsidR="00C778DC" w:rsidRDefault="00C778DC" w:rsidP="00C778DC">
      <w:pPr>
        <w:pStyle w:val="berschrift2"/>
      </w:pPr>
      <w:r>
        <w:t>2. Januar</w:t>
      </w:r>
    </w:p>
    <w:p w14:paraId="5E217E47" w14:textId="77777777" w:rsidR="00C778DC" w:rsidRDefault="00C778DC" w:rsidP="00C778DC">
      <w:pPr>
        <w:pStyle w:val="StandardWeb"/>
      </w:pPr>
      <w:r>
        <w:rPr>
          <w:rStyle w:val="Fett"/>
        </w:rPr>
        <w:t xml:space="preserve">So ich mich rühmen soll, will ich mich meiner Schwachheit rühmen. </w:t>
      </w:r>
      <w:r>
        <w:br/>
        <w:t xml:space="preserve">2. Korinther 11,30 </w:t>
      </w:r>
    </w:p>
    <w:p w14:paraId="45F63F70" w14:textId="618EB04C" w:rsidR="00C778DC" w:rsidRDefault="00C778DC" w:rsidP="00C778DC">
      <w:pPr>
        <w:pStyle w:val="StandardWeb"/>
      </w:pPr>
      <w:r>
        <w:t>Wie findet mich das neue Jahr? Bin ich stark? Ich kenne meine Schwachheit und sehe wohl, was mich von innen und von außen hemmt. Paulus hat sich seiner Schwachheit gerühmt. Er vollbringt aber in seiner Schwachheit sein apostolisches Amt, den Dienst des Geistes und der Gerechtigkeit, und er empfängt durch seine Schwachheit deshalb Ruhm, weil sie ihm selbst und allen sichtbar macht, dass er seinen Dienst von Gott hat, nicht nach seinem eigenen Willen und nicht gestützt auf seine eigene Kraft, und dass er sein Amt nicht für sich selbst verwaltet, sich selber zur Befriedigung und Verherrlichung. Darum zog er seine Schwachheit allem vor, was ihm Ruhm bereiten konnte, weil er auf diese Weise allen wahrnehmbar macht, dass seine Kraft nicht die seine ist, sondern die Gottes und sein Erfolg nicht durch ihn entsteht, sondern Gottes Gabe ist. Wenn aber Paulus im Bewusstsein seiner Schwachheit die Waffe erhielt, die ihn gegen alle Selbstgefälligk</w:t>
      </w:r>
      <w:r w:rsidR="00151C0A">
        <w:t>e</w:t>
      </w:r>
      <w:r>
        <w:t xml:space="preserve">it schützte, brauchen nicht wir alle diesen Schutz in verstärktem Mass? Hemmungen von innen und von außen wird mir die kommende Zeit reichlich bringen. Sie bringt sie mir, damit mein Blick nicht bei meiner Größe, meiner Begabung und meinem Fleiß verweile und der Blick der anderen nicht an meinem Vermögen hafte. So würde aus dem neuen Jahr kein Jahr des Heils, kein aufwärts führender Gang. Der Blick muss aufwärts steigen zu dem, zu dem wir beten: </w:t>
      </w:r>
      <w:r w:rsidR="00073840">
        <w:t>„</w:t>
      </w:r>
      <w:r>
        <w:t>Dein ist die Kraft und die Herrlichkeit.</w:t>
      </w:r>
      <w:r w:rsidR="00073840">
        <w:t>“</w:t>
      </w:r>
      <w:r>
        <w:t xml:space="preserve"> </w:t>
      </w:r>
    </w:p>
    <w:p w14:paraId="12EC76C5" w14:textId="77777777" w:rsidR="00C778DC" w:rsidRDefault="00C778DC" w:rsidP="00C778DC">
      <w:pPr>
        <w:pStyle w:val="StandardWeb"/>
      </w:pPr>
      <w:r>
        <w:rPr>
          <w:rStyle w:val="Hervorhebung"/>
        </w:rPr>
        <w:t>Auch in dem, was mich schwächt, zeigt sich, Vater, Deine gnädige Hand. Es ist Dein Wille, dass ich auf Dich schaue und mich an Dich halte. Dazu dient mir, was Du mir gibst und was Du mir versagst, was ich durch Deine Güte habe und was mir fehlt. So darf ich Dir für alles danken, was die kommende Zeit mir bringen wird. Dein Name sei gelobt. Amen.</w:t>
      </w:r>
      <w:r>
        <w:t xml:space="preserve"> </w:t>
      </w:r>
    </w:p>
    <w:p w14:paraId="14951732" w14:textId="77777777" w:rsidR="00C778DC" w:rsidRDefault="00C778DC" w:rsidP="00C778DC">
      <w:pPr>
        <w:pStyle w:val="berschrift2"/>
      </w:pPr>
      <w:r>
        <w:t>3. Januar</w:t>
      </w:r>
    </w:p>
    <w:p w14:paraId="36A79269" w14:textId="77777777" w:rsidR="00C778DC" w:rsidRDefault="00C778DC" w:rsidP="00C778DC">
      <w:pPr>
        <w:pStyle w:val="StandardWeb"/>
      </w:pPr>
      <w:r>
        <w:rPr>
          <w:rStyle w:val="Fett"/>
        </w:rPr>
        <w:t xml:space="preserve">Freuet euch in dem Herrn allewege und abermals sage ich: Freuet euch. </w:t>
      </w:r>
      <w:r>
        <w:br/>
        <w:t xml:space="preserve">Philipper 4,4 </w:t>
      </w:r>
    </w:p>
    <w:p w14:paraId="55A8974A" w14:textId="77777777" w:rsidR="00C778DC" w:rsidRDefault="00C778DC" w:rsidP="00C778DC">
      <w:pPr>
        <w:pStyle w:val="StandardWeb"/>
      </w:pPr>
      <w:r>
        <w:t xml:space="preserve">In diesen Tagen kehrt in manches Herz Freude ein und so ist es recht. Die Christenheit ist nicht dazu beisammen, damit wir weinen und uns mit dem quälen, was uns fehlt, sondern damit wir uns freuen. Aber die festlichen Zeiten erinnern uns daran, dass es bei uns nicht so steht, wie die Mahnung des Paulus uns haben möchte. Wir brauchen die Anregung durch die festlichen Tage, damit die Freude einigermaßen in uns erwache, und regen sie durch viele andere Dinge an, nicht nur durch den auf den Herrn gerichteten Blick. Darum geht die Freude, die die Festzeit hervorlockt, auch wieder weg und hat nur kurze Dauer. Nur das, was in Gott seinen Grund hat, bleibt. In dem, was Gott uns zeigt und für uns tut, ist uns der Grund einer Freude gegeben, die immer bei uns bleibt, unabhängig vom Kalender, unabhängig von unserer Lage, unabhängig sogar von dem, was sich in uns selbst als Not und Kampf anhäuft. Solange uns der Blick zum Herrn hinauf gegeben ist, fällt ein Lichtstrahl in unsere Seele hinein, der uns so innig und völlig froh macht, wie keine von der Natur uns gereichte Gabe es uns gewähren kann. Gott kennen, Gottes Eigentum sein, ihm gehören und in seinem Dienst stehen, wie soll ich ein solches Wort auf meine Lippen nehmen, ohne dass daraus ein Jubel wird? Solange ich sagen kann: Abba Vater, ist die Freude in mir daheim. Darum mahnt Paulus zu ihr und heißt sie die Pflicht der Christenheit. Denn wenn sie uns erlischt, sei es durch Schmerz der Reue oder im Getriebe unserer dienstfertigen Arbeitsamkeit, dann hat sich eine Wolke zwischen uns und Gott gelegt und der Mensch reckt und streckt sich in die Höhe, sei es mit klagend gegen den Himmel erhobenen Armen, sei es in der Größe seiner Verpflichtungen und unentbehrlichen Leistungen. Unser christlicher Beruf ist aber nicht der, zu zeigen, was ein Mensch vermag, auch nicht, wie jämmerlich ein Mensch ist, sondern sichtbar zu machen, wie hoch und tief Gottes Gnade ist, und zu dieser Pflicht gehört das frohe Herz. </w:t>
      </w:r>
    </w:p>
    <w:p w14:paraId="3FC0E739" w14:textId="77777777" w:rsidR="00C778DC" w:rsidRDefault="00C778DC" w:rsidP="00C778DC">
      <w:pPr>
        <w:pStyle w:val="StandardWeb"/>
      </w:pPr>
      <w:r>
        <w:rPr>
          <w:rStyle w:val="Hervorhebung"/>
        </w:rPr>
        <w:t>Heile allen inneren Schaden, heilender, helfender Herr. Wenn uns Deine Hand berührt, dann jubeln wir. Spüre ich sie nicht, so ist mein Auge blind und der Glaube mir entschwunden. Dir wende ich mich zu und sage Dir Dank, dass Du uns, Deiner Kinder Schar, jene Freude gibst, die bei uns bleibt. Amen.</w:t>
      </w:r>
      <w:r>
        <w:t xml:space="preserve"> </w:t>
      </w:r>
    </w:p>
    <w:p w14:paraId="66733A6A" w14:textId="77777777" w:rsidR="00C778DC" w:rsidRDefault="00C778DC" w:rsidP="00C778DC">
      <w:pPr>
        <w:pStyle w:val="berschrift2"/>
      </w:pPr>
      <w:r>
        <w:t>4. Januar</w:t>
      </w:r>
    </w:p>
    <w:p w14:paraId="6D94E400" w14:textId="77777777" w:rsidR="00C778DC" w:rsidRDefault="00C778DC" w:rsidP="00C778DC">
      <w:pPr>
        <w:pStyle w:val="StandardWeb"/>
      </w:pPr>
      <w:r>
        <w:rPr>
          <w:rStyle w:val="Fett"/>
        </w:rPr>
        <w:t xml:space="preserve">Der Herr ist mein Hirte; mir wird nichts mangeln. </w:t>
      </w:r>
      <w:r>
        <w:br/>
        <w:t xml:space="preserve">Psalm 23,1 </w:t>
      </w:r>
    </w:p>
    <w:p w14:paraId="03FBB8A2" w14:textId="01CB1D79" w:rsidR="00C778DC" w:rsidRDefault="00C778DC" w:rsidP="00C778DC">
      <w:pPr>
        <w:pStyle w:val="StandardWeb"/>
      </w:pPr>
      <w:r>
        <w:t xml:space="preserve">Mangelt mir nichts? Ich trage heiße Wünsche in mir und nicht nur solche, die auf meinen eigenen Zustand zielen. Wenn ich auf die Lage unseres Volkes und unserer Christenheit sehe, dann drängen sich die Wünsche in Scharen und mit Gewalt ans Licht. Wäre der Spruch: </w:t>
      </w:r>
      <w:r w:rsidR="00073840">
        <w:t>„</w:t>
      </w:r>
      <w:r>
        <w:t>Mir mangelt nichts</w:t>
      </w:r>
      <w:r w:rsidR="00073840">
        <w:t>“</w:t>
      </w:r>
      <w:r>
        <w:t xml:space="preserve"> das Wort des Satten, der sich sein Glück selber bereitet und dabei bis dahin gelange, dass ihm nichts mehr fehlt, so wäre es die summe der Gottlosigkeit. Warum mangelt mir nichts? Weil der Herr mein Hirt ist. Das ist ein ganz anderes Wort als das jenes Bauern, den eine reiche Ernte beglückte, weshalb ihn Jesus sagen lässt: </w:t>
      </w:r>
      <w:r w:rsidR="00073840">
        <w:t>„</w:t>
      </w:r>
      <w:r>
        <w:t>Liebe Seele, du hast einen großen Vorrat auf viele Jahre. Habe nun Ruhe, iss, trink und habe guten Mut.</w:t>
      </w:r>
      <w:r w:rsidR="00073840">
        <w:t>“</w:t>
      </w:r>
      <w:r>
        <w:t xml:space="preserve"> Zu solchem Glück gehört mit unfehlbarer Gerechtigkeit der Spruch: Gib deine Seele her; fehlt dir nichts, dann stirb; die Satten machen Platz; dich hat dein Glück zu den Toten gebracht; denn du hast dein Gutes empfangen. Wenn aber der Herr mein Hirte ist, soll ich sagen: Du versorgst mich kärglich; die Aue, auf die du mich führst, ist dürr; du lässest mich dürsten, machst mich todmüde, und wenn ich im Dunkeln wandle, höre ich nichts von dir und du bist nicht bei mir? Soll ich den Hirten beschuldigen? Nein, weil der Herr mein Hirte ist, darum ist das, was mir gegeben ist, völlig das, was ich bedarf. Von oben kommen keine anderen als gute und vollkommene Gaben herab. Ergibt das Selbstbetrug, die Einbildung, die schwarz weiß und Bitteres süß nennt? Das ist Glaube und der Glaube ist das volle Gegenteil des Selbstbetrugs. Der Hirte hat mich an meinen Platz gestellt unter die Hemmungen, die mich drücken, und in die Bitterkeiten, die mich stechen, und deshalb, weil der Herr mein Hirte ist und mich an diesen Ort gestellt hat, darum ist es für mich der rechte Ort und es fehlt mir nichts, wenn ich an meinen Sünden leide, denn er setzt zu meiner Sünde sein Vergeben hinzu, und es mangelt mir nichts, wenn er mich in die Stille setzt und mein Wirken auf unüberwindliche Schranken stößt, weil er nicht mein erfolgreiches Werk zu meiner Gerechtigkeit macht, und es fehlt mir nichts, wenn mein Leben kurz bleibt und rasch zerbricht, weil er mein Leben ist. Der Psalm spricht so, wie der Glaube spricht. Wenn der Psalm uns unerreichbar scheint, so rührt dies daher, dass uns der Glaube unerreichbar ist. </w:t>
      </w:r>
    </w:p>
    <w:p w14:paraId="6AE6D03A" w14:textId="77777777" w:rsidR="00C778DC" w:rsidRDefault="00C778DC" w:rsidP="00C778DC">
      <w:pPr>
        <w:pStyle w:val="StandardWeb"/>
      </w:pPr>
      <w:r>
        <w:rPr>
          <w:rStyle w:val="Hervorhebung"/>
        </w:rPr>
        <w:t>Meine Wünsche sind nicht weise. Du, Herr, bist weise. Meine Maßstäbe taugen nichts. Deine Straße ist die gerade. Ich will mir von Deinem Wort sagen lassen, wie der Glaube von Dir spricht. Vergib mir und der ganzen Christenheit unser Klagen. Amen.</w:t>
      </w:r>
      <w:r>
        <w:t xml:space="preserve"> </w:t>
      </w:r>
    </w:p>
    <w:p w14:paraId="33CF35CF" w14:textId="77777777" w:rsidR="00C778DC" w:rsidRDefault="00C778DC" w:rsidP="00C778DC">
      <w:pPr>
        <w:pStyle w:val="berschrift2"/>
      </w:pPr>
      <w:r>
        <w:t>5. Januar</w:t>
      </w:r>
    </w:p>
    <w:p w14:paraId="2F50200A" w14:textId="77777777" w:rsidR="00C778DC" w:rsidRDefault="00C778DC" w:rsidP="00C778DC">
      <w:pPr>
        <w:pStyle w:val="StandardWeb"/>
      </w:pPr>
      <w:r>
        <w:rPr>
          <w:rStyle w:val="Fett"/>
        </w:rPr>
        <w:t xml:space="preserve">So ihr Glauben habt als ein Senfkorn, so möget ihr sagen zu diesem Berge: Hebe dich von hinnen dorthin; so wird er sich heben und euch wird nichts unmöglich sein. </w:t>
      </w:r>
      <w:r>
        <w:br/>
        <w:t xml:space="preserve">Matthäus 17,20 </w:t>
      </w:r>
    </w:p>
    <w:p w14:paraId="2FE9F14E" w14:textId="77777777" w:rsidR="00C778DC" w:rsidRDefault="00C778DC" w:rsidP="00C778DC">
      <w:pPr>
        <w:pStyle w:val="StandardWeb"/>
      </w:pPr>
      <w:r>
        <w:t xml:space="preserve">Weil ein Bittender zu den Jüngern kam, als Jesus nicht bei ihnen war, meinten sie, nun sei es an ihnen zu helfen, und erfuhren darum, dass sie nichts vermochten. Ihr sollt helfen, sagt ihnen Jesus; aber um wirken zu können, müsst ihr glauben. Ihr könnt ohne Glauben nichts; denn eure Macht ist nicht in euch selbst daheim. Sie ist Geschenk, erbeten und empfangen; und das, was Gottes Hilfe empfängt, ist der Glaube, nicht euer Apostelamt, nicht eure religiöse Stärke. Stützt ihr euch auf sie, so scheitert ihr. Dagegen empfängt der Glaube die göttliche Hilfe, sowie er vorhanden ist, sei er noch so klein, mag er so klein wie ein Senfkorn sein. Der Berg wird ihm gehorchen. Indem Jesus von der Bewegung des Berges spricht, öffnet er uns das Auge dafür, dass der Glaube immer ein Griff nach dem ist, was uns unmöglich ist. Den Jüngern schien es recht wohl möglich, dass sie helfen könnten. Sie waren ja die Apostel, die von Jesus die Vollmacht zu solchen Taten erhalten hatten. Allein was sie für möglich erklärten, wurde ihnen deshalb unmöglich, weil sie es für möglich hielten. Den Berg durch ein befehlendes Wort zu bewegen, hält jeder für unmöglich. Gerade deshalb beschreibt Jesus das, was der Glaube tut, mit diesem Wort. Denn der Glaube ruft Gott an und wendet sich an seine allmächtige Gnade. Wenn dies nicht geschieht, ist unser Verhalten niemals Glaube. Stehen wir aber vor Gott und seiner Gnade, dann gibt es keine Unmöglichkeiten mehr. Nun wissen wir, warum es den Jüngern schwer wurde, auch nur im kleinsten Maß gläubig zu sein und warum uns allen der Glaube immer wieder entrinnt. Auf Gott schauen, Gottes allmächtiger Gnade gewiss sein, das hebt den Glaubenden hinauf über sich selbst, auch über seinen Glauben, auf dessen Größe oder Kleinheit gar nichts ankommt, und hebt ihn empor über die Welt und über alle natürlichen Möglichkeiten. Als Glaubender handle ich mit Gott. Menschlein, das wird dir schwer und darum verheißt dir Jesus: wenn du nur ein klein wenig glauben kannst, tritt Gottes allmächtige Gnade für dich ein. </w:t>
      </w:r>
    </w:p>
    <w:p w14:paraId="3CDB16BA" w14:textId="77777777" w:rsidR="00C778DC" w:rsidRDefault="00C778DC" w:rsidP="00C778DC">
      <w:pPr>
        <w:pStyle w:val="StandardWeb"/>
      </w:pPr>
      <w:r>
        <w:rPr>
          <w:rStyle w:val="Hervorhebung"/>
        </w:rPr>
        <w:t>Nichts ist Dir unmöglich, das sagst Du mir, lieber Herr, nicht, damit ich übermütig werde, sondern damit ich glaube. Ich kann nicht glauben, wenn ich eigenmächtig wähle, was ich tun soll und empfangen will. Der Glaube folgt Deiner Leitung und sieht auf Deine Hand. Nun will ich es aber auch fassen: Jeder Berg muss weichen, der dem widersteht, was Du willst und tust. Amen.</w:t>
      </w:r>
      <w:r>
        <w:t xml:space="preserve"> </w:t>
      </w:r>
    </w:p>
    <w:p w14:paraId="3C03ABCC" w14:textId="77777777" w:rsidR="00C778DC" w:rsidRDefault="00C778DC" w:rsidP="00C778DC">
      <w:pPr>
        <w:pStyle w:val="berschrift2"/>
      </w:pPr>
      <w:r>
        <w:t>6. Januar</w:t>
      </w:r>
    </w:p>
    <w:p w14:paraId="73E27CDC" w14:textId="77777777" w:rsidR="00C778DC" w:rsidRDefault="00C778DC" w:rsidP="00C778DC">
      <w:pPr>
        <w:pStyle w:val="StandardWeb"/>
      </w:pPr>
      <w:r>
        <w:rPr>
          <w:rStyle w:val="Fett"/>
        </w:rPr>
        <w:t xml:space="preserve">Da das der König Herodes hörte, erschrak er und mit ihm das ganze Jerusalem. </w:t>
      </w:r>
      <w:r>
        <w:br/>
        <w:t xml:space="preserve">Matthäus 2,3 </w:t>
      </w:r>
    </w:p>
    <w:p w14:paraId="52DCF643" w14:textId="77777777" w:rsidR="00C778DC" w:rsidRDefault="00C778DC" w:rsidP="00C778DC">
      <w:pPr>
        <w:pStyle w:val="StandardWeb"/>
      </w:pPr>
      <w:r>
        <w:t xml:space="preserve">Als die Magier nach Jerusalem kamen, lachte und spottete der König nicht und beschaute nicht wohlgelaunt seine Machtmittel. War er denn nicht in seiner uneinnehmbaren Burg? Standen nicht seine Mannschaften wohl gerüstet und ihm treu ergeben um ihn herum? Stand ihm nicht im Notfall die ganze Macht des römischen Weltherrschers zur Seite? Dennoch erschrak er, und weil er erschrak, erschrak auch das ganze Jerusalem. Magier waren es, die die Geburt des verheißenen Königs verkündeten; man wagte in der Königsburg nicht, ihr Wort leicht zu nehmen. Wenn Magier die Botschaft brachten, die der Stern ihnen kundgetan hatte, so war dies eine ernste Sache. Auf die Magier sah jedermann mit banger Scheu. Si kannten die Sterne, und was die Sterne offenbaren, das geschieht. Im Rat der Priester und Lehrer befragte man nicht die Sterne, sondern öffnete das heilige Buch. Aber auch dieses gab der Botschaft der Weisen Gewicht. Denn es verkündete den kommenden König. Einmal wird er kommen, das stand fest; nun sagten die Magier: er ist geboren. Die Sache war ernst. Ehe uns Matthäus zu Christus führt, enthüllt er uns mit einem tiefen Wort den Widerspruch, der immer im Menschen sichtbar ist. Wenn es je einen stolzen Menschen gab, der entschlossen war, seine Macht mit allen Mitteln zu verteidigen, und wenn er den neugeborenen König der Juden töten müsste, so war es Herodes. Aber dicht neben dem aufgerichteten Stolz stand die Furcht, stand die nicht auszulöschende Gewissheit, dass es eine höhere Macht gebe, ein Schicksal, das die Sterne künden, einen Zufall, der die Welt beherrsche und auch die Mächtigen unvermerkt überfalle und sie zerbreche. Was war in dieser Lage zu tun? Die Priester sagten, wir müssen warten, bis der, von dem die Weisen sprechen, sich offenbaren wird, bis er nicht nur geboren ist, sondern die Herrschaft ergreift. Der König sagte: Wir müssen zugreifen und den Brand ersticken, solange er noch ein Funke ist. Glauben konnten beide nicht, weder der König noch die Priester. Die Priester wollten schauen und dann glauben. Der König wollte herrschen, nicht gehorchen. Den römischen Herrn ertrug er, aber keinen jüdischen. Ein König, den ein Stern offenbart, war von Gott gesandt. Das hat aber weder der König noch die Priester bewegt. Was ist Gott? Ihnen war er fern und unbekannt. Aber eben deshalb, weil wir fern von Gott sind und Er uns unbekannt ist, ist Christus geboren. </w:t>
      </w:r>
    </w:p>
    <w:p w14:paraId="01E04960" w14:textId="77777777" w:rsidR="00C778DC" w:rsidRDefault="00C778DC" w:rsidP="00C778DC">
      <w:pPr>
        <w:pStyle w:val="StandardWeb"/>
      </w:pPr>
      <w:r>
        <w:rPr>
          <w:rStyle w:val="Hervorhebung"/>
        </w:rPr>
        <w:t>Was ist doch, Herr Christus, der Mensch für ein Abgrund von Bosheit und Torheit ohne Dich! Was wird aus unseren Regierenden, unseren Priestern und Lehrern ohne Dich? Was ist der Mensch, wenn Du ihn nicht zum Vater führst? Es gibt keinen Namen, der uns zeigt, wie uns geholfen wird, als allein Deinen. Amen.</w:t>
      </w:r>
      <w:r>
        <w:t xml:space="preserve"> </w:t>
      </w:r>
    </w:p>
    <w:p w14:paraId="146BA3F8" w14:textId="77777777" w:rsidR="00C778DC" w:rsidRDefault="00C778DC" w:rsidP="00C778DC">
      <w:pPr>
        <w:pStyle w:val="berschrift2"/>
      </w:pPr>
      <w:r>
        <w:t>7. Januar</w:t>
      </w:r>
    </w:p>
    <w:p w14:paraId="007E2E80" w14:textId="77777777" w:rsidR="00C778DC" w:rsidRDefault="00C778DC" w:rsidP="00C778DC">
      <w:pPr>
        <w:pStyle w:val="StandardWeb"/>
      </w:pPr>
      <w:r>
        <w:rPr>
          <w:rStyle w:val="Fett"/>
        </w:rPr>
        <w:t>Wie viele ihn aber aufnahmen, denen gab er Macht, Gottes Kinder zu werden, die an seinen Namen glauben.</w:t>
      </w:r>
      <w:r>
        <w:br/>
        <w:t xml:space="preserve">Johannes 1,12 </w:t>
      </w:r>
    </w:p>
    <w:p w14:paraId="03CAA0F9" w14:textId="77777777" w:rsidR="00C778DC" w:rsidRDefault="00C778DC" w:rsidP="00C778DC">
      <w:pPr>
        <w:pStyle w:val="StandardWeb"/>
      </w:pPr>
      <w:r>
        <w:t xml:space="preserve">Sie nahmen Jesus auf und ließen ihn als ihren Gast in ihre Wohnung hinein; noch mehr, sie ließen ihn an ihr Herz herankommen. Damit, dass sie ihn aufnahmen, kam sein Wort zu ihnen. Nicht als ein Schweigender kehrt er bei ihnen ein. Mit seinem Wort kommt auch sein Werk zu ihnen. Nicht so ist er bei ihnen, dass sie ihn bewirteten und ehrten, sondern als der Gebende. Was geschieht nun in ihnen? Sie glauben an seinen Namen. Denn er kommt zu ihnen nicht als eine namenlose Gestalt, nicht als ein Rätsel, das niemand deuten kann, sondern er besitzt einen Namen, der ausspricht, was er will und soll. Sein Name ist die Verkündigung seiner Sendung an die ganze Welt. Dieser Name erweckt Hoffnungen, die einzigartige Größe haben. Wirkt er nur das? Er bringt noch Größeres hervor, nämlich Glauben. Denn er senkt sich in die Seele ein und wird dort Gewissheit und die uns bewegende Kraft. Was tut nun Jesus? Er gibt mir die Vollmacht, Kind Gottes zu werden. Ein Kind Gottes zu werden liegt ganz jenseits meines Vermögens. Sein Geschöpf bin ich; aber sein Kind sein ist mehr als Geschöpf sein. Kindschaft ist nicht nur Abhängigkeit von Gottes Macht, sondern auch Anteil an Gottes Leben. Sie stellt zwischen ihm und mir eine Gemeinschaft her, die ich Verkehr mit Gott nennen darf, ein Gekanntsein von ihm, durch das ich ihn kenne, ein Geliebtsein von ihm, durch das ich ihn liebe, ein Gebrauchtwerden von ihm, durch das ich sein Mitarbeiter bin. Wie soll ich zu dieser Höhe empor gelangen? Machen, fordern, erlisten lässt sich Gottes Kindschaft nicht. Dazu ist Ermächtigung nötig und diese uns zu geben ist der Beruf Jesu, durch den er sich uns als unseren Herrn in Herrlichkeit offenbart. Kinder entstehen nur durch den Vater. Indem Jesus uns in die Kindschaft Gottes führt, handelt er an uns in Gottes Macht und Gnade. Ficht mich ein Zweifel an, ob ich so Großes von mir sagen und das, was ich bin, als Gottes Gabe schätzen darf, ob das, was ich denke, Gottes Wort und das, was ich will, Gottes Wille sei, so gibt mir der Name Jesu auf meine Frage die Antwort. Ich darf nicht nur, ich muss mich zu Gott als meinem Vater halten; sonst lösche ich den Namen Jesu aus meiner Seele aus. </w:t>
      </w:r>
    </w:p>
    <w:p w14:paraId="0F8E13FA" w14:textId="77777777" w:rsidR="00C778DC" w:rsidRDefault="00C778DC" w:rsidP="00C778DC">
      <w:pPr>
        <w:pStyle w:val="StandardWeb"/>
      </w:pPr>
      <w:r>
        <w:rPr>
          <w:rStyle w:val="Hervorhebung"/>
        </w:rPr>
        <w:t>Dass ich als Dein Kind, Vater, zu Dir bete, ist das Zeichen Deines Geistes, der Abglanz aus Jesu Herrlichkeit, der Inbegriff und die Summe Deiner Gaben. Darin ist alles beschlossen, was ich besitze, was ich bedarf, worum ich bitte. Unser Vater bist Du, der Vater der ganzen Schar, zu der das Wort Jesu kommt. Uns allen reichst Du dies als Deine Gabe dar, dass wir Deine Kinder werden. Amen.</w:t>
      </w:r>
      <w:r>
        <w:t xml:space="preserve"> </w:t>
      </w:r>
    </w:p>
    <w:p w14:paraId="58A1208A" w14:textId="77777777" w:rsidR="00C778DC" w:rsidRDefault="00C778DC" w:rsidP="00C778DC">
      <w:pPr>
        <w:pStyle w:val="berschrift2"/>
      </w:pPr>
      <w:r>
        <w:t>8. Januar</w:t>
      </w:r>
    </w:p>
    <w:p w14:paraId="386A29FA" w14:textId="77777777" w:rsidR="00C778DC" w:rsidRDefault="00C778DC" w:rsidP="00C778DC">
      <w:pPr>
        <w:pStyle w:val="StandardWeb"/>
      </w:pPr>
      <w:r>
        <w:rPr>
          <w:rStyle w:val="Fett"/>
        </w:rPr>
        <w:t>Sind wir denn Kinder, so sind wir auch Erben, nämlich Gottes Erben und Miterben Christi.</w:t>
      </w:r>
      <w:r>
        <w:br/>
        <w:t xml:space="preserve">Römer 8,17 </w:t>
      </w:r>
    </w:p>
    <w:p w14:paraId="5BD931B0" w14:textId="77777777" w:rsidR="00C778DC" w:rsidRDefault="00C778DC" w:rsidP="00C778DC">
      <w:pPr>
        <w:pStyle w:val="StandardWeb"/>
      </w:pPr>
      <w:r>
        <w:t xml:space="preserve">Zuerst werde Gottes Kind, dann wirst du Gottes Erbe. Kehre die göttliche Ordnung nicht um und lass dich nicht verführen, nach dem zu greifen, was Gottes ist, ohne dass du ihn selber suchst und hast. Möchtest du das, was Gottes ist, ohne Gott zu deinem Eigentum machen, so wäre dies dein Fall. Die Kindschaft Gottes gibt mir die inwendige Verbundenheit mit Gott und dies ist das höchste Gut, das eine Notwendige, ohne das ich sterben muss. Gottes Werk in mir, dass er mir den Glauben und die Liebe gibt, ist das Köstlichste, was er mir schenkt. Darauf richte deinen Fleiß, dass sein Wort dir deine Gedanken und sein Wille dir dein Handeln geben. Nun aber fahre mit Paulus fort und sei nicht zaghaft. Weil ich Kind bin, bin ich auch Erbe. Das Kind wird zum Mitbesitzer dessen, was des Vaters ist. Was ist Gottes Eigentum? Einmal die Natur. Weil ich sein Kind bin, wird sie mein Erbe, mein Besitz, den ich verwalte und regiere, so dass sie mir nicht mehr die wilde Eigensucht in die Seele legt, an der ich sterbe, sondern mir zum Lebensmittel wird. Nun wird es wahr, dass alles mir gehört und dient, sei es das Leben, sei es der Tod. Was gehört Gott weiter? Die Welt; denn all das, was die Menschheit mit ihrer regsamen Arbeit zustande bringt, wird von ihr mit dem hergestellt, was Gott ihr gab, und geschieht unter seiner Regierung. All dies gehört nun auch mir und wird mir zum Arbeitsmittel. Nun kann die Welt mich nicht mehr knechten und ich muss sie nicht mehr fürchten und mich nicht aus ihr flüchten. Als Gottes Kind stehe ich mit ihr im freien Verkehr, der für beide heilsam ist. Was ist weiter Gottes Eigentum? Seine Kinder gehören ihm. Es sei Paulus oder Apollos oder Kephas, alles, sagt mir Paulus, ist dein. Die ganze mannigfach begabte und verschieden geführte Schar, die auf Gottes Wegen geht, hat das, was sie empfing, auch für mich empfangen und fördert in der Weise, wie sie Gott dient, auch meinen Dienst. Aber nicht nur die auf der Erde Stehenden, sondern auch die Himmlischen sind Gottes Eigentum. Sein ist die kommende Welt, die das Himmlische und Irdische vereint, und ich darf wieder sagen: sei es das Gegenwärtige oder das Künftige, alles ist mein. Auch in Gottes ewiger Welt ist ein Platz mir zugeteilt; denn ich bin Gottes Kind. Erbe Gottes bin ich aber als Miterbe des Christus. Ich bin es nicht durch mich, sondern deshalb, weil er mir die Vollmacht gab, Gottes Kind zu werden. Weil ich des Christus bin, darum ist alles mein und Gottes Reichtum wird deshalb mein Besitz, weil ich dem Christus gehöre. </w:t>
      </w:r>
    </w:p>
    <w:p w14:paraId="36540CEC" w14:textId="77777777" w:rsidR="00C778DC" w:rsidRDefault="00C778DC" w:rsidP="00C778DC">
      <w:pPr>
        <w:pStyle w:val="StandardWeb"/>
      </w:pPr>
      <w:r>
        <w:rPr>
          <w:rStyle w:val="Hervorhebung"/>
        </w:rPr>
        <w:t>Du bist, Vater, der reiche Gott und machst Deine Kinder reich. Darum treibt mich alles, was ich habe, zum Danken, und alles, was ich tue, darf und soll damit enden, dass es Deine Herrlichkeit bezeugt. Amen.</w:t>
      </w:r>
      <w:r>
        <w:t xml:space="preserve"> </w:t>
      </w:r>
    </w:p>
    <w:p w14:paraId="5180875C" w14:textId="77777777" w:rsidR="00C778DC" w:rsidRDefault="00C778DC" w:rsidP="00C778DC">
      <w:pPr>
        <w:pStyle w:val="berschrift2"/>
      </w:pPr>
      <w:r>
        <w:t>9. Januar</w:t>
      </w:r>
    </w:p>
    <w:p w14:paraId="4AD5B527" w14:textId="5B995436" w:rsidR="00C778DC" w:rsidRDefault="00C778DC" w:rsidP="00C778DC">
      <w:pPr>
        <w:pStyle w:val="StandardWeb"/>
      </w:pPr>
      <w:r>
        <w:rPr>
          <w:rStyle w:val="Fett"/>
        </w:rPr>
        <w:t xml:space="preserve">Jesus sagte zum Schriftgelehrten: </w:t>
      </w:r>
      <w:r w:rsidR="00073840">
        <w:rPr>
          <w:rStyle w:val="Fett"/>
        </w:rPr>
        <w:t>„</w:t>
      </w:r>
      <w:r>
        <w:rPr>
          <w:rStyle w:val="Fett"/>
        </w:rPr>
        <w:t>Die Füchse haben Gruben und die Vögel des Himmels haben Nester, aber des Menschen Sohn hat nicht, da er sein Haupt hinlege.</w:t>
      </w:r>
      <w:r w:rsidR="00073840">
        <w:rPr>
          <w:rStyle w:val="Fett"/>
        </w:rPr>
        <w:t>“</w:t>
      </w:r>
      <w:r>
        <w:br/>
        <w:t xml:space="preserve">Matthäus 8,20 </w:t>
      </w:r>
    </w:p>
    <w:p w14:paraId="0393861E" w14:textId="4C38FFF0" w:rsidR="00C778DC" w:rsidRDefault="00C778DC" w:rsidP="00C778DC">
      <w:pPr>
        <w:pStyle w:val="StandardWeb"/>
      </w:pPr>
      <w:r>
        <w:t xml:space="preserve">Als heimatlos beschreibt sich Jesus. Er hat nicht eine Wohnung, die ihm für die Nacht eine Stätte zu sicherer Ruhe darböte. Daher macht er auch die Seinen heimatlos. Einen Bau, wie der Fuchs sich ihn gräbt, oder ein Nest, wie ein Vogel es sich baut, verschafft er seinen Jüngern nicht. Die Armut Jesu wird dadurch nach derjenigen Seite sichtbar, an der sie besonders schmerzhaft drückt; nicht nur so, wie sie den verächtlichen Spott derer erregt, für die Reichtum das einzige solide Glück und Gut bedeutet, nicht nur in der Weise, dass die Entsagung nur den Genuss beschränkt und auf das verzichtet, was sich als verschönender Schmuck um unser Leben legt. Hier greift die Entbehrung das Unentbehrliche an und schmälert die Bedingungen des Lebens, die durch nichts anderes zu ersetzen sind. Die Arbeit des Tages ist geschehen und die ermüdende Wirkung macht sich fühlbar. Das Bedürfnis nach Ruhe ist da. Aber es fehlt der Ort, an dem sich der erquickende Schlaf finden ließe. Die schützenden Wände, die die anderen fern halten, fehlen und der dringende Anspruch, den der Dienst an Jesus stellt, treibt die Ruhe weg. Damit war nicht nur ein Luxus preisgegeben, der ohne Schaden entbehrt werden kann. Hier war auch das nicht vorhanden, was die Natur fordert und was sie deshalb auch dem Tier gewährt. Daraus wurde aber für Jesus keine Not, über die er klagen möchte, und auch für den, der ihm nachfolgen möchte, entsteht daraus kein Grund, der ihn abschrecken dürfte. Er hat sich freilich klar zu machen, was er tut, wenn er sich zu Jesus hält, ob ihm auch dann die Gemeinschaft mit Jesus Freude bleibt, wenn sie ihn heimatlos macht und ihm keine Ruhe lässt, ob seine Liebe die Kraft habe, dass sie ihm auch diese Entbehrung versüßt. An Jesus hat er vor Augen, dass die Liebe das vermag und den Sieg über unser natürliches Empfinden und Bedürfen gewinnen kann. Indem Jesus sogar auf die Stätte, die ihm die Ruhe gewährt, verzichtete, bewährt er die Wahrheit seines Wortes, dass seine Speise das sei, den Willen Gottes zu tun und sein Werk zu vollenden. Aus seinem Wirken entsteht seine Kraft, aus der Entbehrung erblüht ihm die Freude und der rastlose Dienst macht ihn froh und reich. So legt uns Jesus das Psalmwort aus: </w:t>
      </w:r>
      <w:r w:rsidR="00073840">
        <w:t>„</w:t>
      </w:r>
      <w:r>
        <w:t>Vor dir ist Freude die Fülle</w:t>
      </w:r>
      <w:r w:rsidR="00073840">
        <w:t>“</w:t>
      </w:r>
      <w:r>
        <w:t xml:space="preserve">, auch für den Heimatlosen, der weder Platz noch Zeit zum Ruhen hat. </w:t>
      </w:r>
    </w:p>
    <w:p w14:paraId="4D8CE46B" w14:textId="77777777" w:rsidR="00C778DC" w:rsidRDefault="00C778DC" w:rsidP="00C778DC">
      <w:pPr>
        <w:pStyle w:val="StandardWeb"/>
      </w:pPr>
      <w:r>
        <w:rPr>
          <w:rStyle w:val="Hervorhebung"/>
        </w:rPr>
        <w:t>Auch wenn wir zu Dir kommen, lieber Herr, schwebt uns das vor, was wir bei Dir für uns gewinnen; denn es wird uns schwer, nicht an uns selbst zu denken. Wir bedürfen die Ruhe und bedürfen die Freude, Was die Natur aus uns macht, macht sie uns unentbehrlich. Du hast sie uns auch verheißen und gibst sie uns, aber in neuer Weise, nicht so, wie wir sie uns selber bereiten, sondern so, wie Deine Liebe sie uns schenkt. Dir wende ich mich zu mit aufgedecktem Angesicht und bitte Dich: mache mich zu deinem Bild. Amen.</w:t>
      </w:r>
      <w:r>
        <w:t xml:space="preserve"> </w:t>
      </w:r>
    </w:p>
    <w:p w14:paraId="3123CD91" w14:textId="77777777" w:rsidR="00C778DC" w:rsidRDefault="00C778DC" w:rsidP="00C778DC">
      <w:pPr>
        <w:pStyle w:val="berschrift2"/>
      </w:pPr>
      <w:r>
        <w:t>10. Januar</w:t>
      </w:r>
    </w:p>
    <w:p w14:paraId="4591EE58" w14:textId="77777777" w:rsidR="00C778DC" w:rsidRDefault="00C778DC" w:rsidP="00C778DC">
      <w:pPr>
        <w:pStyle w:val="StandardWeb"/>
      </w:pPr>
      <w:r>
        <w:rPr>
          <w:rStyle w:val="Fett"/>
        </w:rPr>
        <w:t>Gottes Gerechtigkeit offenbart sich im Evangelium aus Glauben zu Glauben.</w:t>
      </w:r>
      <w:r>
        <w:br/>
        <w:t xml:space="preserve">Römer 1,17 </w:t>
      </w:r>
    </w:p>
    <w:p w14:paraId="0A71886E" w14:textId="77777777" w:rsidR="00C778DC" w:rsidRDefault="00C778DC" w:rsidP="00C778DC">
      <w:pPr>
        <w:pStyle w:val="StandardWeb"/>
      </w:pPr>
      <w:r>
        <w:t xml:space="preserve">Bringt mir nicht das Evangelium Gottes Gnade? O ja, sie ist in Gottes Offenbarung der Anfang und das Ende. Die Gnade macht, dass es eine Offenbarung Gottes für uns gibt, und dass diese Offenbarung durch das Evangelium geschieht, das mir den Christus zeigt, und dass dieses Evangelium mich zum Glauben beruft. Gottes Gnade stellt die Gemeinschaft zwischen ihm und mir her und gibt mir meinen Anteil an Ihm. Wenn ich aber von Gottes Gnade spreche, so rede ich von Gottes Gabe. Der gnädige Gott ist der gebende Gott. Was gibt er mir? Paulus antwortet: Er schafft zwischen sich und dir Gerechtigkeit, Jetzt ist mir die Gnade in ihrer Größe, Wahrheit und Macht gezeigt. Sie stiftet zwischen Gott und mir Gemeinschaft. Sowie aber Gemeinschaft zwischen uns muss so geregelt sein, dass es der Wahrheit entspricht und jedem das Seine gibt. Meine Gemeinschaft mit Gott kann nur dann bestehen, wenn mir Gott als Gott in seiner reinen, von aller Bosheit getrennten Heiligkeit offenbar ist, und ich als Mensch vor ihm stehe, ganz ans Licht gebracht und von allem Schein entkleidet, ganz in die Wahrheit gestellt und ihr gehorsam gemacht, fähig und willig, Gott ganz zu geben, was sein ist. Dächte ich mir eine Gnade, die nicht Gerechtigkeit schüfe, so machte ich aus ihr eine parteiische Gunst, die sich vom göttlichen Gesetz löst und den Widerspruch gegen das Sündliche aufgibt. So mutete ich ihr auch das Böse zu und brächte sie mit dem zusammen, was Gott als sündlich verwirft. Mit dieser Verderbnis meines Gottesbildes hätte ich das Evangelium verworfen und mich von Jesus getrennt. Ich hätte mir damit aber auch verborgen, was mich in Gefahr bringt, wofür ich bei Gott Heil und Hilfe zu suchen habe. So machte ich den Versuch, meine Ungerechtigkeit zu behalten und sie auch in der Gemeinschaft mit Gott zu pflegen. An diesem Versuch würde ich verderben. Darum ist es die Vollendung der Gnade, dass Gottes Gerechtigkeit an mir offenbar wird. Damit tritt Gott heran zu mir, dem Ungerechten, macht das Krumme gerade, das Unreine rein und das Verwerfliche ihm wohlgefällig. Das ist das Meisterstück Gottes, der Triumph seiner Gnade; das ist mein Heil. Wie geschieht nun aber die Offenbarung der Gerechtigkeit Gottes? Paulus sagt mir: Dadurch geschieht sie, dass Gott aus dir den Glaubenden macht. Sie ist deshalb vorhanden, weil ich glaube, und dazu da, damit ich glaube. Nun erhält Gott, was Ihm gehört; Er ist der Schaffende, Er der Gebende, Er allein gerecht; und ich habe empfangen, was ich bedarf; ich bin der Ungerechte, dem verziehen ist; ich bin der, der nicht wirken kann; meine Werke gelten vor Gott nichts; ich bin der, der glauben darf, und gebe damit Gott, was Er von mir verlangt. Nun ist Gott verherrlicht und ich bin in das Leben versetzt. Darin ist Gottes Gerechtigkeit offenbar. </w:t>
      </w:r>
    </w:p>
    <w:p w14:paraId="408B8B00" w14:textId="77777777" w:rsidR="00C778DC" w:rsidRDefault="00C778DC" w:rsidP="00C778DC">
      <w:pPr>
        <w:pStyle w:val="StandardWeb"/>
      </w:pPr>
      <w:r>
        <w:rPr>
          <w:rStyle w:val="Hervorhebung"/>
        </w:rPr>
        <w:t>Wenn Du, Herr Gott, uns offenbar wirst, dann jubelt die Seele im Anblick deiner wunderbaren Gerechtigkeit. Eins ist Dein Wille in herrlicher Einheit; eins sind Deine Gnade und Deine Gerechtigkeit und Du einigst, was getrennt war, mich in meiner Schuld und Not und Dich, der Du im Licht wohnst. Was kann ich tun? Das, was Du mir sagst, glauben, danken, mich freuen in Dir. Amen.</w:t>
      </w:r>
      <w:r>
        <w:t xml:space="preserve"> </w:t>
      </w:r>
    </w:p>
    <w:p w14:paraId="44604AD4" w14:textId="77777777" w:rsidR="00C778DC" w:rsidRDefault="00C778DC" w:rsidP="00C778DC">
      <w:pPr>
        <w:pStyle w:val="berschrift2"/>
      </w:pPr>
      <w:r>
        <w:t>11. Januar</w:t>
      </w:r>
    </w:p>
    <w:p w14:paraId="3D2379F6" w14:textId="79F40577" w:rsidR="00C778DC" w:rsidRDefault="00C778DC" w:rsidP="00C778DC">
      <w:pPr>
        <w:pStyle w:val="StandardWeb"/>
      </w:pPr>
      <w:r>
        <w:rPr>
          <w:rStyle w:val="Fett"/>
        </w:rPr>
        <w:t xml:space="preserve">Johannes sprach: </w:t>
      </w:r>
      <w:r w:rsidR="00073840">
        <w:rPr>
          <w:rStyle w:val="Fett"/>
        </w:rPr>
        <w:t>„</w:t>
      </w:r>
      <w:r>
        <w:rPr>
          <w:rStyle w:val="Fett"/>
        </w:rPr>
        <w:t>Tut Buße, das Himmelreich ist nahe herbeigekommen.</w:t>
      </w:r>
      <w:r w:rsidR="00073840">
        <w:rPr>
          <w:rStyle w:val="Fett"/>
        </w:rPr>
        <w:t>“</w:t>
      </w:r>
      <w:r>
        <w:br/>
        <w:t xml:space="preserve">Matthäus 3,3 </w:t>
      </w:r>
    </w:p>
    <w:p w14:paraId="150AAF22" w14:textId="452686C2" w:rsidR="00C778DC" w:rsidRDefault="00C778DC" w:rsidP="00C778DC">
      <w:pPr>
        <w:pStyle w:val="StandardWeb"/>
      </w:pPr>
      <w:r>
        <w:t xml:space="preserve">In dem, was Johannes sagte, leuchtet Gottes Verheißung im hellsten Glanz, nicht weniger hell als in der Weihnachtsgeschichte. Gottes königliches Handeln steht bevor und bringt uns die Gaben seiner alles vollendenden Gnade. Die Verheißung bewegt unser Verlangen. So war es auch damals in Israel. Er, der dem Volke sagte: </w:t>
      </w:r>
      <w:r w:rsidR="00073840">
        <w:t>„</w:t>
      </w:r>
      <w:r>
        <w:t>Ihr steht unmittelbar vor dem Himmelreich!</w:t>
      </w:r>
      <w:r w:rsidR="00073840">
        <w:t>“</w:t>
      </w:r>
      <w:r>
        <w:t xml:space="preserve"> wird von den Scharen umdrängt, die aus vielen orten zu ihm zogen. Aus der Verheißung erwächst als das erste, was sie uns gibt: die Hoffnung. Sie ist mit Freude umkränzt. Bald endet alle Pein; soll ich mich nicht freuen? Bald erscheint Gottes uns selig machender Reichtum; soll ich nicht den Psalm anstimmen? Wird nicht aus der Schar, der Johannes predigt, eine jubelnde Gemeinde, die gemeinsam mit jauchzendem Lied den nahenden Tag des Heils begrüßt? So war es und so muss es sein; denn die Verheißung wirkt Freude und erzeugt die Danksagung. Johannes deutet aber den Anspruch, den die Verheißung an uns richtet, noch mit einem anderen Wort: tut Buße, kehrt um! Dass das Unrecht verschwinde und die Gottlosigkeit ende, dass wir wegtun, was Gott hasst und richtet, das macht Johannes zur Folge, die aus der Verheißung entstehen soll. Die Verheißung erfreut, aber nicht allein, sondern sie reinigt auch. Die Verheißung erweckt mein seliges Empfinden, aber nicht allein, sondern sie schafft auch Willen. Die Verheißung heftet meinen Blick auf Gottes Tat, aber nicht allein, sondern sie beruft auch mich zum Handeln. Kann denn ich irgend etwas dazu tun, dass Gottes Reich komme? Es kommt durch Gott selbst. Es kommt aber, um abzutun, was Gott widersteht. Tue ab, was dich mit Gott entzweit und aus ihm deinen Widersacher macht. Muss ich deshalb klagen, Gottes Reich sei für mich verschlossen? Kommt es auch zu mir, wenn es nicht für Sünder kommt? Gott, sagt mir Johannes, tut weg, was dich von seinem Reiche trennt. Gott vergibt, Du wirst getauft und in Gottes Vergebung hineingesetzt. Die Vergebung empfängst du aber nicht, damit du das Böse tust und ein Sünder bleibst, sondern damit du es nicht mehr seiest. Wird mir die Taufe dazu gegeben, damit ich Buße tue, ist dadurch die Verheißung und ihre Freude getrübt? Vollendet ist sie nun. Ich darf mein Böses lassen, darf verwerfen, was Gott verwirft, darf selber hassen, was Gott an mir hasst, und darf dies tun, weil Gott mir vergibt und mich in sein Reich einführt. So bleibt Gottes Reich Gottes Werk und Eigentum und wird nicht zum Reich des Menschen, der für sich und seinen sündlichen Willen Glück und Ewigkeit begehrt. </w:t>
      </w:r>
    </w:p>
    <w:p w14:paraId="55ED59E2" w14:textId="77777777" w:rsidR="00C778DC" w:rsidRDefault="00C778DC" w:rsidP="00C778DC">
      <w:pPr>
        <w:pStyle w:val="StandardWeb"/>
      </w:pPr>
      <w:r>
        <w:rPr>
          <w:rStyle w:val="Hervorhebung"/>
        </w:rPr>
        <w:t>Ich labe mich, Herr Gott, an Deinen Verheißungen und mache meine Seele mit ihr froh, damit ich nicht ermüde im Streit mit dem, was unrecht ist. Deine Verheißung beruft mich in meinen Kampf, damit ich ihn freudig vollbringe. Amen.</w:t>
      </w:r>
      <w:r>
        <w:t xml:space="preserve"> </w:t>
      </w:r>
    </w:p>
    <w:p w14:paraId="0D9E053A" w14:textId="77777777" w:rsidR="00C778DC" w:rsidRDefault="00C778DC" w:rsidP="00C778DC">
      <w:pPr>
        <w:pStyle w:val="berschrift2"/>
      </w:pPr>
      <w:r>
        <w:t>12. Januar</w:t>
      </w:r>
    </w:p>
    <w:p w14:paraId="023B388C" w14:textId="5D481EEC" w:rsidR="00C778DC" w:rsidRDefault="00C778DC" w:rsidP="00C778DC">
      <w:pPr>
        <w:pStyle w:val="StandardWeb"/>
      </w:pPr>
      <w:r>
        <w:rPr>
          <w:rStyle w:val="Fett"/>
        </w:rPr>
        <w:t xml:space="preserve">Der Herr sprach zu Abram: </w:t>
      </w:r>
      <w:r w:rsidR="00073840">
        <w:rPr>
          <w:rStyle w:val="Fett"/>
        </w:rPr>
        <w:t>„</w:t>
      </w:r>
      <w:r>
        <w:rPr>
          <w:rStyle w:val="Fett"/>
        </w:rPr>
        <w:t>Gehe aus deinem Vaterland und von deiner Freundschaft und aus deines Vaters Haus.</w:t>
      </w:r>
      <w:r w:rsidR="00073840">
        <w:rPr>
          <w:rStyle w:val="Fett"/>
        </w:rPr>
        <w:t>“</w:t>
      </w:r>
      <w:r>
        <w:br/>
        <w:t xml:space="preserve">1. Mose 12,1 </w:t>
      </w:r>
    </w:p>
    <w:p w14:paraId="34F5085C" w14:textId="2C4B53C8" w:rsidR="00C778DC" w:rsidRDefault="00C778DC" w:rsidP="00C778DC">
      <w:pPr>
        <w:pStyle w:val="StandardWeb"/>
      </w:pPr>
      <w:r>
        <w:t xml:space="preserve">Wie es geworden ist, so wird es je und je und im Anfang enthüllt sich der Fortgang und die Vollendung des göttlichen Werkes. Wie entstand Gottes Volk? Wie kam es dazu, dass es Menschen gab, die vor Gott wandelten? </w:t>
      </w:r>
      <w:r w:rsidR="00073840">
        <w:t>„</w:t>
      </w:r>
      <w:r>
        <w:t>Gott sprach zu Abraham.</w:t>
      </w:r>
      <w:r w:rsidR="00073840">
        <w:t>“</w:t>
      </w:r>
      <w:r>
        <w:t xml:space="preserve"> So entstehen Gottes Kinder. </w:t>
      </w:r>
      <w:r w:rsidR="00073840">
        <w:t>„</w:t>
      </w:r>
      <w:r>
        <w:t>Sie werden durch das Wort der Wahrheit geboren nach Seinem Willen.</w:t>
      </w:r>
      <w:r w:rsidR="00073840">
        <w:t>“</w:t>
      </w:r>
      <w:r>
        <w:t xml:space="preserve"> Jakobus 1,18. Gottes Wort besucht uns; das stiftet zwischen Ihm und uns das lebendige Band, beschenkt uns mit seiner Erkenntnis und erweckt in uns den neuen Willen, der nach dem begehrt, was Gottes ist. So macht er mich zu seinem Eigentum, durch seines Wortes Gegenwart bei mir. Gottes Wort führte Abraham aus seinem Geschlecht und seiner Heimat heraus. Das wiederholt sich in jeder Begegnung mit dem göttlichen Wort. Es kennt nur den Einen, preist nur den Einen und macht in mir den Einen zu meinem Herrn, den Einen, der über allem ist, den Einen, neben dem nichts in meinem Glauben Raum hat, den Einen, der mich ganz für sich begehrt. Das pflanzt in den Glauben jenes starke Nein, ohne das er nicht vorhanden ist, das sich gegen alles wendet, nicht nur gegen das, was vor mir steht, sondern auch gegen das, was ich selber bin und in mir selber finde. Gehe aus, sagt Gottes Wort; so kommst du zu mir. Indem er durch sein Wort mit uns verkehrt, bleibt er in der Höhe und zieht unsern Blick von uns selber weg zu Ihm empor. </w:t>
      </w:r>
    </w:p>
    <w:p w14:paraId="374E7F6D" w14:textId="77777777" w:rsidR="00C778DC" w:rsidRDefault="00C778DC" w:rsidP="00C778DC">
      <w:pPr>
        <w:pStyle w:val="StandardWeb"/>
      </w:pPr>
      <w:r>
        <w:rPr>
          <w:rStyle w:val="Hervorhebung"/>
        </w:rPr>
        <w:t>Nun habe ich mich auf den Fels meines Heils gestellt, auf Dein Wort. Ich bitte Dich: Rede, Herr, Dein Knecht hört. Ich muss in mein Tagewerk hinein. Ich will es nicht tun ohne den Helm des Heils, der mich schützt, und ohne das Schwert des Geistes, das mich verteidigt. Das Schwert des Geistes, das Du in unsere Hand legst, ist Dein Wort. Ich danke Dir, dass ich Dich hören darf. Amen.</w:t>
      </w:r>
      <w:r>
        <w:t xml:space="preserve"> </w:t>
      </w:r>
    </w:p>
    <w:p w14:paraId="597B4672" w14:textId="77777777" w:rsidR="00C778DC" w:rsidRDefault="00C778DC" w:rsidP="00C778DC">
      <w:pPr>
        <w:pStyle w:val="berschrift2"/>
      </w:pPr>
      <w:r>
        <w:t>13. Januar</w:t>
      </w:r>
    </w:p>
    <w:p w14:paraId="694A790D" w14:textId="0E686FDA" w:rsidR="00C778DC" w:rsidRDefault="00C778DC" w:rsidP="00C778DC">
      <w:pPr>
        <w:pStyle w:val="StandardWeb"/>
      </w:pPr>
      <w:r>
        <w:rPr>
          <w:rStyle w:val="Fett"/>
        </w:rPr>
        <w:t xml:space="preserve">Da es an Wein gebrach, spricht die Mutter Jesu zu ihm: </w:t>
      </w:r>
      <w:r w:rsidR="00073840">
        <w:rPr>
          <w:rStyle w:val="Fett"/>
        </w:rPr>
        <w:t>„</w:t>
      </w:r>
      <w:r>
        <w:rPr>
          <w:rStyle w:val="Fett"/>
        </w:rPr>
        <w:t>Sie haben nicht Wein.</w:t>
      </w:r>
      <w:r w:rsidR="00073840">
        <w:rPr>
          <w:rStyle w:val="Fett"/>
        </w:rPr>
        <w:t>“</w:t>
      </w:r>
      <w:r>
        <w:br/>
        <w:t xml:space="preserve">Johannes 2,3 </w:t>
      </w:r>
    </w:p>
    <w:p w14:paraId="6912C84E" w14:textId="77777777" w:rsidR="00C778DC" w:rsidRDefault="00C778DC" w:rsidP="00C778DC">
      <w:pPr>
        <w:pStyle w:val="StandardWeb"/>
      </w:pPr>
      <w:r>
        <w:t xml:space="preserve">Johannes führt uns in seinem Bericht über Jesus sogleich zu den Festen, auf die Höhe des Lebens, zuerst zu einer Hochzeitsfeier, dem Höhepunkt des natürlichen Lebens. In Palästina war für den Jüngling und das Mädchen mit den sieben Tagen ihrer Hochzeit der Gipfel des Lebens erreicht. Nun kam aber damals in die Feier ein peinlicher Misston hinein. Der Wein ging aus. Man musste die Gäste zum Essen einladen ohne den festlichen Becher, der mit der Segnung geweiht wurde und dann bei allen eine Runde machte. Im Kreis der Frauen ging das Geflüster von Mund zu Mund: sie haben keinen Wein. Hoffentlich hat es das junge Ehepaar noch nicht gehört; sonst würde es rot vor Scham. So steht es mit unserem Vermögen, Feste zu feiern. Beständig drängen sich peinliche Störungen ein und um diese Gipfel unseres Lebens sammeln sich dunkle Wolken. Der Evangelist sagt uns: ihr könnt nicht feiern; Jesus aber konnte es und er bereitet das Fest auch euch. Was der Evangelist sagt, ist eine tiefe Wahrheit; wir bringen in der Tat bloß mit den natürlichen Mitteln kein ungestörtes Fest zustande. </w:t>
      </w:r>
    </w:p>
    <w:p w14:paraId="109B3759" w14:textId="77777777" w:rsidR="00C778DC" w:rsidRDefault="00C778DC" w:rsidP="00C778DC">
      <w:pPr>
        <w:pStyle w:val="StandardWeb"/>
      </w:pPr>
      <w:r>
        <w:t xml:space="preserve">In unserer Zeit wehrt sich die Christenheit gegen das Elend, das sich unser Volk durch den Trunk bereitet. In diesem Elend wird derselbe Tatbestand sichtbar, auf den Johannes uns achten heißt. Unser Volk kann nicht feiern, nicht so feiern, dass eine reine ungestörte Freude aus der Feier wird. Damals kam die Störung daher, dass sie keinen Wein hatten. Heute haben wir Wein genug und die Störung kommt daher, dass wir ihn haben. Bei ihm wird die festliche Freude gesucht, die Entspannung von der Anstrengung der Arbeit, die Erhebung über die Leerheit unserer Tage und daraus entsteht statt der Freude ein tiefer Jammer. Ich muss das, was mein Leben festlich macht, aus der Hand Jesu empfangen, aus Gottes schaffender Macht; sonst verwandelt sich jedes Fest in sein Gegenteil. Wenn mir die natürliche Gabe ungeheiligt bleibt, so hat dies seinen Grund in der Verwüstung meines inwendigen Lebens. Darin wird sichtbar, dass ich noch in der Irre schweife und meinen Platz vor Gott nicht gefunden habe. Diesen Platz weist mir Jesus an, und wenn ich ihn gefunden habe und weiß, wie Gott sich zu mir stellt, dann kann ich feiern, einerlei mit oder ohne Wein. </w:t>
      </w:r>
    </w:p>
    <w:p w14:paraId="2DA71119" w14:textId="77777777" w:rsidR="00C778DC" w:rsidRDefault="00C778DC" w:rsidP="00C778DC">
      <w:pPr>
        <w:pStyle w:val="StandardWeb"/>
      </w:pPr>
      <w:r>
        <w:rPr>
          <w:rStyle w:val="Hervorhebung"/>
        </w:rPr>
        <w:t>Ich empfange aus Deiner Hand, Vater, täglich, was ich bedarf, und mehr als ich bedarf, viel Anlass zur Freude, manches, was mir Genuss gewährt. Ohne Dich befleckt und verdirbt es mich. Aber in Deiner Hand wird auch das Natürliche zum Lebensbrot, für das ich Dir Dank schulde und Dank sage. Amen.</w:t>
      </w:r>
      <w:r>
        <w:t xml:space="preserve"> </w:t>
      </w:r>
    </w:p>
    <w:p w14:paraId="7D47B5A8" w14:textId="77777777" w:rsidR="00C778DC" w:rsidRDefault="00C778DC" w:rsidP="00C778DC">
      <w:pPr>
        <w:pStyle w:val="berschrift2"/>
      </w:pPr>
      <w:r>
        <w:t>14. Januar</w:t>
      </w:r>
    </w:p>
    <w:p w14:paraId="4310FC78" w14:textId="77777777" w:rsidR="00C778DC" w:rsidRDefault="00C778DC" w:rsidP="00C778DC">
      <w:pPr>
        <w:pStyle w:val="StandardWeb"/>
      </w:pPr>
      <w:r>
        <w:rPr>
          <w:rStyle w:val="Fett"/>
        </w:rPr>
        <w:t>Wohl dem, der Lust hat zum Gesetz des Herrn und redet von seinem Gesetz Tag und Nacht. Der ist wie ein Baum, gepflanzt an den Wasserbächen, der seine Frucht bringt zu seiner Zeit und seine Blätter verwelken nicht, und was er macht, das gerät wohl.</w:t>
      </w:r>
      <w:r>
        <w:br/>
        <w:t xml:space="preserve">Psalm 1,2+3 </w:t>
      </w:r>
    </w:p>
    <w:p w14:paraId="7DB26CF8" w14:textId="77777777" w:rsidR="00C778DC" w:rsidRDefault="00C778DC" w:rsidP="00C778DC">
      <w:pPr>
        <w:pStyle w:val="StandardWeb"/>
      </w:pPr>
      <w:r>
        <w:t xml:space="preserve">Der immer grüne Fruchtbaum im reich bewässerten Boden, das ist ein herrliches Gleichnis für ein gelingendes Leben, ein Baum, der auch im Sturme steht, nicht ein zitterndes Gras oder schwankender Halm, ein immergrüner Baum, nicht ein winterlich kahl gewordener, weil sein Saft vertrocknet und sein Leben stockt, ein fruchtbringender Baum, der nicht nur sich selbst das Wachstum verschafft, damit er mit hochgehobenem Wipfel im Schmuck seiner Blätter prange, sondern der in das Ganze der Natur hineingestellt ist, andere nährend, wie er selber genährt wird, und gebend, wie er selber empfängt. Schwerlich kann man unser menschliches Los schöner darstellen. Wem gilt dieses Gleichnis? Dem, der am Gesetz des Herrn seine Lust hat und es sich ohne Unterbrechung vorsagt, sei es Tag oder Nacht. Wie könnte mein Leben gedeihen, wenn es von Gottes Willen geschieden wäre und wie könnte ich seinen Willen erfahren anders als durch sein Gesetz? Ich weiß, dass an Gottes Gesetz mein Fall und meine Schuld entsteht. Weil Gottes Gesetz zu uns spricht, sind wir Sünder. In meinem Unheil wird aber die Heilsamkeit des Gesetzes offenbar und mir gezeigt, dass ich nur in der Erfüllung des göttlichen Willens mein Heil finden kann. Nur im Gehorsam gegen Gottes Gebot hat mein Werk Wurzeln, die ihm Kraft zuleiten, und nur so bringt es Frucht hervor, die den anderen dienen kann. Darin ist Gottes Gnade offenbar und wirksam bei uns, dass er sein Gebot mit lebendiger Schrift in unseren Willen schreibt und ihn seinem Willen gehorsam macht. </w:t>
      </w:r>
    </w:p>
    <w:p w14:paraId="410B5D15" w14:textId="77777777" w:rsidR="00C778DC" w:rsidRDefault="00C778DC" w:rsidP="00C778DC">
      <w:pPr>
        <w:pStyle w:val="StandardWeb"/>
      </w:pPr>
      <w:r>
        <w:rPr>
          <w:rStyle w:val="Hervorhebung"/>
        </w:rPr>
        <w:t>Ich habe Lust, Herr, zu Deinem Gebot. Fülle es mit Kraft, dass es nicht ein Buchstabe für mich bleibe, sondern mich mit schaffender Kraft in Deinen Gehorsam leite. Ich strecke mich nach Deiner Verheißung, die mir Bestand, Gedeihen und Fruchtbarkeit verheißt. Ich darf und will sie von Deinem Gebot nicht trennen. Darum ist mein Gebot: schreibe mir Dein Gebot in mein Innerstes; dann wird aus Deinem Gebot mein Werk nach Deinem Willen. Amen.</w:t>
      </w:r>
      <w:r>
        <w:t xml:space="preserve"> </w:t>
      </w:r>
    </w:p>
    <w:p w14:paraId="6BFEB330" w14:textId="77777777" w:rsidR="00C778DC" w:rsidRDefault="00C778DC" w:rsidP="00C778DC">
      <w:pPr>
        <w:pStyle w:val="berschrift2"/>
      </w:pPr>
      <w:r>
        <w:t>15. Januar</w:t>
      </w:r>
    </w:p>
    <w:p w14:paraId="252D19FF" w14:textId="77777777" w:rsidR="00C778DC" w:rsidRDefault="00C778DC" w:rsidP="00C778DC">
      <w:pPr>
        <w:pStyle w:val="StandardWeb"/>
      </w:pPr>
      <w:r>
        <w:rPr>
          <w:rStyle w:val="Fett"/>
        </w:rPr>
        <w:t>Nach deinem Glauben geschehe dir.</w:t>
      </w:r>
      <w:r>
        <w:br/>
        <w:t xml:space="preserve">Matthäus 8,13 </w:t>
      </w:r>
    </w:p>
    <w:p w14:paraId="4E4B124B" w14:textId="77777777" w:rsidR="00C778DC" w:rsidRDefault="00C778DC" w:rsidP="00C778DC">
      <w:pPr>
        <w:pStyle w:val="StandardWeb"/>
      </w:pPr>
      <w:r>
        <w:t xml:space="preserve">Nun weiß ich, was mir geschehen wird. Mein Glaube verlangt nach Gottes Frieden; Er gibt mir ihn. Mein Glaube verlangt nach Gottes heilender Hand, die mich davor behütet, dass mich der Fluch meiner Sünden verderbe; es geschieht mir nach meinem Glauben und meine Sünden sind mir vergeben. Mein Glaube verlangt nach Gottes Leitung, dass er mir Weisheit gebe, um richtig zu handeln; er gibt sie mir. Mein Glaube verlangt nach seinem Dienst, dass durch meine Hand seine Gaben zu denen kommen, die er mit mir verbunden hat; es geschieht mir nach meinem Glauben. </w:t>
      </w:r>
    </w:p>
    <w:p w14:paraId="3109AC1A" w14:textId="77777777" w:rsidR="00C778DC" w:rsidRDefault="00C778DC" w:rsidP="00C778DC">
      <w:pPr>
        <w:pStyle w:val="StandardWeb"/>
      </w:pPr>
      <w:r>
        <w:t xml:space="preserve">Mein Glaube verlangt nach der Einheit mit allen, die Jesus lieb haben, nach dem Aufbau seiner Kirche, nach ihrer Befreiung von allem, was sie hemmt, nach ihrer Rüstung mit Erkenntnis und Liebe zu redlichem Werk. Das ist kein eitler Wunsch, kein zerfallendes Ideal; es geschieht uns nach unserem Glauben. </w:t>
      </w:r>
    </w:p>
    <w:p w14:paraId="5B1C27A7" w14:textId="77777777" w:rsidR="00C778DC" w:rsidRDefault="00C778DC" w:rsidP="00C778DC">
      <w:pPr>
        <w:pStyle w:val="StandardWeb"/>
      </w:pPr>
      <w:r>
        <w:t xml:space="preserve">Was stellt zwischen dem, was wir glauben, und dem, was wir empfangen, die feste Beziehung her? Sie hat ihren Grund nicht in der Beschaffenheit meines Glaubens, in seiner Größe oder Würde oder gar in einer Zwangsgewalt über Gottes Wirken. Nichts ist mein Glaube und aller Glaube durch sich selbst. Was er ist und wirkt, kommt von dem, an den er glaubt. Die Regel Jesu: Nach deinem Glauben geschehe dir, ist der Spruch der reinen Güte, das Wort dessen, der gern hilft, das Bekenntnis zum Reichtum Gottes, der für alle reich ist, die ihn anrufen, die Verherrlichung des gebenden Gottes, der Licht ist ohne Finsternis. </w:t>
      </w:r>
    </w:p>
    <w:p w14:paraId="622A1313" w14:textId="77777777" w:rsidR="00C778DC" w:rsidRDefault="00C778DC" w:rsidP="00C778DC">
      <w:pPr>
        <w:pStyle w:val="StandardWeb"/>
      </w:pPr>
      <w:r>
        <w:rPr>
          <w:rStyle w:val="Hervorhebung"/>
        </w:rPr>
        <w:t>Vor Dir, Herr, ist Freude die Fülle und liebliches Wesen vor Deinem Angesicht. Denn Du öffnest Deine milde Hand und sättigst uns alle nach Deinem Wohlgefallen. Ich kann nicht tun, was ich soll, wenn nicht Freude in mir lebt. Ich empfange sie im Anblick Deiner Gnade, die zu mir spricht: nach deinem Glauben geschehe dir. Amen.</w:t>
      </w:r>
      <w:r>
        <w:t xml:space="preserve"> </w:t>
      </w:r>
    </w:p>
    <w:p w14:paraId="032A9ED7" w14:textId="77777777" w:rsidR="00C778DC" w:rsidRDefault="00C778DC" w:rsidP="00C778DC">
      <w:pPr>
        <w:pStyle w:val="berschrift2"/>
      </w:pPr>
      <w:r>
        <w:t>16. Januar</w:t>
      </w:r>
    </w:p>
    <w:p w14:paraId="151C56E7" w14:textId="77777777" w:rsidR="00C778DC" w:rsidRDefault="00C778DC" w:rsidP="00C778DC">
      <w:pPr>
        <w:pStyle w:val="StandardWeb"/>
      </w:pPr>
      <w:r>
        <w:rPr>
          <w:rStyle w:val="Fett"/>
        </w:rPr>
        <w:t>So jemand will den Willen tun, der wird innewerden, ob diese Lehre von Gott sei oder ob ich von mir selber rede.</w:t>
      </w:r>
      <w:r>
        <w:br/>
        <w:t xml:space="preserve">Johannes 7,17 </w:t>
      </w:r>
    </w:p>
    <w:p w14:paraId="7B3EA99E" w14:textId="77777777" w:rsidR="00C778DC" w:rsidRDefault="00C778DC" w:rsidP="00C778DC">
      <w:pPr>
        <w:pStyle w:val="StandardWeb"/>
      </w:pPr>
      <w:r>
        <w:t xml:space="preserve">In allem, was ich denke, tritt ans Licht, was ich will, auch in dem, was ich über Jesus denke. Darum fragt uns Jesus: Was wollt ihr? Nun kann ich aber nie etwas anderes wollen als einen Willen. Welchen Willen ich will, das ist die Frage und an ihr trennen sich unsere Wege in entgegengesetzte Richtungen. Ich kann meinen Willen wollen oder ich kann Gottes Willen wollen. Ich kann erwägen, was sich aus meiner Lage als Ziel für mich ergibt, was also meinem Leben Stärkung und Vollendung bringt und meine Wünsche erfüllt. So entsteht mein eigener Wille, und wenn ich diesen will, so wird mir Jesus gleichgültig. Denn zum Diener meines Willens macht er sich nicht. Steht er so deutlich vor mir, dass ich ihn nicht vergessen kann, so wird er mir widerwärtig. Ich kann aber meinem Willen auch einen anderen Inhalt geben, weil mir Gottes Wille gezeigt ist. Wenn nicht das die mich bewegende Frage ist: was wünsche ich mir, was dient mir?, sondern was will Gott von mir? und wenn ich nun seinen Willen nicht im Aufruhr von mir stoße, sondern erkenne, dass es das einzig Richtige und Heilsame für mich ist, Gottes Willen zu wollen, dann kann ich Jesus verstehen, Ihn, der Gottes Willen wollte und nicht bloß wollte, sondern tat. Nun erkenne ich im Gehorsam Jesu seine Herrlichkeit. </w:t>
      </w:r>
    </w:p>
    <w:p w14:paraId="2DFE111B" w14:textId="77777777" w:rsidR="00C778DC" w:rsidRDefault="00C778DC" w:rsidP="00C778DC">
      <w:pPr>
        <w:pStyle w:val="StandardWeb"/>
      </w:pPr>
      <w:r>
        <w:t xml:space="preserve">Aus seinem Gehorsam entsteht aber alles, was durch Ihn und an Ihm geschah, Seine Geburt, Sein Kreuz und Seine Auferstehung. Ebenso hat alles, was Er mir sagt, nur ein einziges Ziel, nämlich dass ich den Willen Gottes tue. Was sucht der Glaube anderes als dass der Wille Gottes geschehe? Was begehrt die Buße? Sie ist die Umkehr vom eigenen Willen zu Gottes Willen. Was ist die Liebe Gottes, wenn sie nicht das Verlangen ist, dass sein Wille geschehe? Was ist die Hoffnung? Der Vorblick auf die Erfüllung des göttlichen Willens. Daran aber, dass mir Jesus den Willen Gottes zeigt und ihn tut, erkenne ich, dass seine Lehre von Gott ist. </w:t>
      </w:r>
    </w:p>
    <w:p w14:paraId="06E2F248" w14:textId="77777777" w:rsidR="00C778DC" w:rsidRDefault="00C778DC" w:rsidP="00C778DC">
      <w:pPr>
        <w:pStyle w:val="StandardWeb"/>
      </w:pPr>
      <w:r>
        <w:rPr>
          <w:rStyle w:val="Hervorhebung"/>
        </w:rPr>
        <w:t>Mit der Bitte, die Du, Jesus, in unser Herz gelegt hast und die die ganze Christenheit unablässig bittet, bitte auch ich: Dein Wille geschehe auf Erden wie im Himmel. So bleibe ich in Deiner Lehre und Du wirst Deine Verheißung erfüllen, dass wir, wenn wir in Deinem Wort bleiben, die Wahrheit erkennen. Amen.</w:t>
      </w:r>
      <w:r>
        <w:t xml:space="preserve"> </w:t>
      </w:r>
    </w:p>
    <w:p w14:paraId="4B7573D8" w14:textId="77777777" w:rsidR="00C778DC" w:rsidRDefault="00C778DC" w:rsidP="00C778DC">
      <w:pPr>
        <w:pStyle w:val="berschrift2"/>
      </w:pPr>
      <w:r>
        <w:t>17. Januar</w:t>
      </w:r>
    </w:p>
    <w:p w14:paraId="73EA0E71" w14:textId="77777777" w:rsidR="00C778DC" w:rsidRDefault="00C778DC" w:rsidP="00C778DC">
      <w:pPr>
        <w:pStyle w:val="StandardWeb"/>
      </w:pPr>
      <w:r>
        <w:rPr>
          <w:rStyle w:val="Fett"/>
        </w:rPr>
        <w:t>Wo bleibt nun der Ruhm? Er ist aus. Durch welches Gesetz? Durch der Werke Gesetz? Nicht also, sondern durch des Glaubens Gesetz.</w:t>
      </w:r>
      <w:r>
        <w:br/>
        <w:t xml:space="preserve">Römer 3,27 </w:t>
      </w:r>
    </w:p>
    <w:p w14:paraId="7538F13F" w14:textId="77777777" w:rsidR="00C778DC" w:rsidRDefault="00C778DC" w:rsidP="00C778DC">
      <w:pPr>
        <w:pStyle w:val="StandardWeb"/>
      </w:pPr>
      <w:r>
        <w:t xml:space="preserve">Mächtig ertönt der Ruhm in der Judenschaft: wir sind das heilige Volk und alle anderen Völker sind von Gott verworfen, und mächtig schallte es in Jerusalem: wir sind Gottes Stadt, Rom dagegen ist des Teufels Stadt, und hoch erhob sich jeder Fromme: Ich bin gerecht und nicht wie die anderen, die sündigen. Auch Paulus war, bevor er Jesus kannte, eifrig dabei, sich den denkbar größten Ruhm zu erwerben, einen größeren als den, den die anderen hatten. Nun aber jubelt er in dankbarer Freude: der Anlass zum Ruhm ist verschwunden, vertrieben und hinausgesperrt. Darin erkennt er die herrliche Wohltat Jesu. Warum ist der Ruhm in Wahrheit bitteres Elend? Er ist nicht wahr, sondern entsteht immer dadurch, dass wir uns hübsch färben. Er kann nicht ohne die Verheimlichung dessen entstehen, was an uns verwerflich ist. Darum ist der Ruhm auch immer ungerecht. Der Stolz rühmt sich und fällt damit in die Undankbarkeit und Gottlosigkeit hinab, die vergisst, dass uns das, womit wir uns rühmen, gegeben ward. Darum entsteht aus dem Rühmen immer mit lodernder Flamme der Streit. Jeder erniedrige den anderen, indem er sich erhöht, weil er nur glänzen kann, wenn die anderen verdunkelt sind. Nun aber ist all dieses Elend vergangen. Das Bedürfnis zu lügen ist von uns genommen. Wir erkennen Gottes Gnade und verleugnen seine Gabe nicht und sind miteinander in den Frieden gestellt. Ist es aber wirklich so? </w:t>
      </w:r>
    </w:p>
    <w:p w14:paraId="248BE2D1" w14:textId="77777777" w:rsidR="00C778DC" w:rsidRDefault="00C778DC" w:rsidP="00C778DC">
      <w:pPr>
        <w:pStyle w:val="StandardWeb"/>
      </w:pPr>
      <w:r>
        <w:t xml:space="preserve">Rühmt sich nicht auch die Christenheit, wenn sie sich mit den anderen Religionen vergleicht, und in der Christenheit jede Gruppe gegen die andere und jeder gegen die, die er für unfromm hält? Das kann uns aber nicht überraschen; denn Paulus hat deutlich gesagt, wie das Ende des Rühmens zustande komme, nicht durch das Gesetz der Werke, sondern durch das Gesetz des Glaubens. Wenn wir uns in der Christenheit wieder unter das Gesetz der Werke stellen, zum Beispiel so, dass wir aus unserem Glauben das verdienstvolle Werk machen, mit dem wir Gott versöhnen und verehren, dann ist sofort wieder das Rühmen wach und richtet mit seinen Lügen und Bosheiten aufs neue alles Unheil an. Es ist aber in Wirklichkeit beseitigt und verschwunden, wenn uns das Gesetz des Glaubens regiert und uns mit wirksamer Macht gezeigt hat, dass unsere Gerechtigkeit und unser Leben Gottes Werk und Jesu Gabe sind. </w:t>
      </w:r>
    </w:p>
    <w:p w14:paraId="2589392E" w14:textId="77777777" w:rsidR="00C778DC" w:rsidRDefault="00C778DC" w:rsidP="00C778DC">
      <w:pPr>
        <w:pStyle w:val="StandardWeb"/>
      </w:pPr>
      <w:r>
        <w:rPr>
          <w:rStyle w:val="Hervorhebung"/>
        </w:rPr>
        <w:t>Dich, heiliger und herrlicher Gott, rühmen alle deine Kinder. Auch ich wecke meine Seele auf zu Deinem Lob. Damit ist mein eigener Ruhm begraben und dafür preise ich Dich in froher Dankbarkeit. Amen.</w:t>
      </w:r>
      <w:r>
        <w:t xml:space="preserve"> </w:t>
      </w:r>
    </w:p>
    <w:p w14:paraId="1C63579B" w14:textId="77777777" w:rsidR="00C778DC" w:rsidRDefault="00C778DC" w:rsidP="00C778DC">
      <w:pPr>
        <w:pStyle w:val="berschrift2"/>
      </w:pPr>
      <w:r>
        <w:t>18. Januar</w:t>
      </w:r>
    </w:p>
    <w:p w14:paraId="2A248A22" w14:textId="70706124" w:rsidR="00C778DC" w:rsidRDefault="00C778DC" w:rsidP="00C778DC">
      <w:pPr>
        <w:pStyle w:val="StandardWeb"/>
      </w:pPr>
      <w:r>
        <w:rPr>
          <w:rStyle w:val="Fett"/>
        </w:rPr>
        <w:t xml:space="preserve">Jesus sah Nathanael zu sich kommen und spricht von ihm: </w:t>
      </w:r>
      <w:r w:rsidR="00073840">
        <w:rPr>
          <w:rStyle w:val="Fett"/>
        </w:rPr>
        <w:t>„</w:t>
      </w:r>
      <w:r>
        <w:rPr>
          <w:rStyle w:val="Fett"/>
        </w:rPr>
        <w:t>Siehe, ein rechter Israelit, in welchem kein Falsch ist.</w:t>
      </w:r>
      <w:r w:rsidR="00073840">
        <w:rPr>
          <w:rStyle w:val="Fett"/>
        </w:rPr>
        <w:t>“</w:t>
      </w:r>
      <w:r>
        <w:br/>
        <w:t xml:space="preserve">Johannes 1,47 </w:t>
      </w:r>
    </w:p>
    <w:p w14:paraId="56D4165D" w14:textId="249114C1" w:rsidR="00C778DC" w:rsidRDefault="00C778DC" w:rsidP="00C778DC">
      <w:pPr>
        <w:pStyle w:val="StandardWeb"/>
      </w:pPr>
      <w:r>
        <w:t xml:space="preserve">Als Jesus seine Jünger zu sich nahm, begann er, das zu tun, was ihm der Spruch des Johannes als seine Sendung beschrieben hat. Nun handelt er als das Lamm Gottes, das die </w:t>
      </w:r>
      <w:r w:rsidR="00151C0A">
        <w:t>Sünde</w:t>
      </w:r>
      <w:r>
        <w:t xml:space="preserve"> der Welt wegnimmt. Indem er seinen Jüngern seine Gemeinschaft schenkte, bedeckte er ihre Sünde und rechnete ihnen ihren Fall nicht an. Er handelte dabei nach dem Spruch des Psalmisten: </w:t>
      </w:r>
      <w:r w:rsidR="00073840">
        <w:t>„</w:t>
      </w:r>
      <w:r>
        <w:t>Wohl dem Menschen, dem der Herr die Missetat nicht zurechnet, in des Geist kein Falsch ist</w:t>
      </w:r>
      <w:r w:rsidR="00073840">
        <w:t>“</w:t>
      </w:r>
      <w:r>
        <w:t xml:space="preserve">, Psalm 32,1+2. Auf die gerade Lauterkeit unseres Verhaltens, ohne die es für uns kein Vergeben und keine Gemeinschaft mit Jesus geben kann, wies Jesus damals hin, als Nathanael vor ihn trat. Denn dieser hatte sich kräftig gegen die Einladung gesträubt, die ihn zu Jesus berief. Es gefiel ihm durchaus nicht, dass Jesus ein Nazarener war. Das war jüdisch gedacht, menschlich gedacht, ein voreiliges Urteil ohne Einblick in Gottes Weg, die Äußerung einer stolzen Frömmigkeit, die wusste, wie der Christus kommen müsse, und zu bestimmen wagte, was Gott zu tun habe, damit sein Christus sichtbar und seine Verheißung erfüllt sei. Jüdisch und menschlich war dies gedacht, das heißt sündlich. Aber nicht die Sünde trennt von Jesus, sondern die Lüge, die Verstellung, die eigene Gerechtigkeit, die auch ihr Böses verteidigt und nicht an das Licht kommen mag. Nathanael kam, obwohl Jesus ein Nazarener war, dennoch zu ihm, nicht als Glaubender, sondern um zu prüfen, nicht ohne Vorurteil, doch mit dem Vorsatz, zu erkennen, wie es sich mit Jesus verhalte, den ihm Philippus als den Christus pries. Das war für Nathanael der gerade Weg; damit dachte er ehrlich und tat, wozu ihn seine Lage anleitete. Darum nennt ihn Jesus ohne Falsch und öffnet ihm seine Gemeinschaft nach dem Willen Gottes, den der Psalmist verkündet hat, dass dem die Sünde vergeben wird, in des Geist kein Falsch ist. </w:t>
      </w:r>
    </w:p>
    <w:p w14:paraId="216AC9B9" w14:textId="77777777" w:rsidR="00C778DC" w:rsidRDefault="00C778DC" w:rsidP="00C778DC">
      <w:pPr>
        <w:pStyle w:val="StandardWeb"/>
      </w:pPr>
      <w:r>
        <w:rPr>
          <w:rStyle w:val="Hervorhebung"/>
        </w:rPr>
        <w:t>Krumme Wege führen nicht zu Dir, Herr Jesus. Mir Dir reden kann nur der, der vor Dir wahrhaftig wird. Darum bete ich, weil Du mich kennst mit dem allmächtigen Willen Gottes, und dafür danke ich Dir, dass Du den, der zu Dir kommt, nicht wegtreibst, sondern seine Sünde von ihm nimmst in der Macht, die Dir als Gottes Lamm gegeben ist. Amen.</w:t>
      </w:r>
      <w:r>
        <w:t xml:space="preserve"> </w:t>
      </w:r>
    </w:p>
    <w:p w14:paraId="18C9932E" w14:textId="77777777" w:rsidR="00C778DC" w:rsidRDefault="00C778DC" w:rsidP="00C778DC">
      <w:pPr>
        <w:pStyle w:val="berschrift2"/>
      </w:pPr>
      <w:r>
        <w:t>19. Januar</w:t>
      </w:r>
    </w:p>
    <w:p w14:paraId="081FFE71" w14:textId="77777777" w:rsidR="00C778DC" w:rsidRDefault="00C778DC" w:rsidP="00C778DC">
      <w:pPr>
        <w:pStyle w:val="StandardWeb"/>
      </w:pPr>
      <w:r>
        <w:rPr>
          <w:rStyle w:val="Fett"/>
        </w:rPr>
        <w:t>Selig sind, die da geistlich arm sind; denn das Himmelreich ist ihr.</w:t>
      </w:r>
      <w:r>
        <w:br/>
        <w:t xml:space="preserve">Matthäus 5,3 </w:t>
      </w:r>
    </w:p>
    <w:p w14:paraId="4E70E767" w14:textId="77777777" w:rsidR="00C778DC" w:rsidRDefault="00C778DC" w:rsidP="00C778DC">
      <w:pPr>
        <w:pStyle w:val="StandardWeb"/>
      </w:pPr>
      <w:r>
        <w:t xml:space="preserve">Die ganze Welt dreht sich um, wenn Jesus zu reden beginnt. Seine Gedanken sind nicht die unsrigen, sind auch nicht nur eine Verbesserung und Aufklärung unserer Gedanken, sondern stehen zu diesen in einem vollendeten Gegensatz. Niemals sagen wir: selig, die Armen, wobei es für unseren Widerspruch gegen Jesus ganz gleichgültig ist, ob wir dabei an den natürlichen oder geistigen Besitz denken. Für uns steht fest: Besitz ist Glück, sowohl reicher Vorrat an Lebensmitteln, als reiche Anhäufung innerer Kräfte. Wenn wir das ernsthaft schätzen, was uns inwendig reich und stark macht, klingt uns das Wort Jesu erst recht unglaublich. Wie kann er es bestreiten, dass uns mit großem Wissen, starkem Willen, reicher Erkenntnis Gottes, großem geistlichen Vermögen ein nicht genug zu schätzendes Glück beschert ist? Das ist die Rechnung des Menschen, der sich selbst beschaut und noch nichts wahrgenommen hat als sich selbst. Nun spricht aber der zu uns, der den Vater kennt, und damit dreht sich unsere ganze Welt. Denn jetzt bemisst sich mein Glück nicht nach dem, was ich habe, sondern nach dem, was Gott hat und Gott gibt. Für Gott entsteht aber der Anlass zum Geben aus dem, was ich nicht habe. Einen anderen Anlass, weshalb er mir gütig ist, als mein Bedürfnis gibt es für Gott nicht. Vor meinem Reichtum verneigt er sich nicht und mein Können lockt ihm keine Bewunderung ab. Ihm liegt es nicht daran, große Menschen zu machen, sondern daran, mir zu zeigen, dass er Gott ist. Sich will er mir zeigen, und ihn kenne ich dann, wenn ich seine Gnade schaue. Darum ist meine Armut das, was mir ihn offenbart, weil er zu meiner Armut seinen Reichtum fügt. Ihrer, sagt Jesus, ist das Himmelreich; das heißt, Gottes ganze Gnadenmacht und Herrlichkeitsoffenbarung wird ihnen zuteil. </w:t>
      </w:r>
    </w:p>
    <w:p w14:paraId="5C6A36A7" w14:textId="77777777" w:rsidR="00C778DC" w:rsidRDefault="00C778DC" w:rsidP="00C778DC">
      <w:pPr>
        <w:pStyle w:val="StandardWeb"/>
      </w:pPr>
      <w:r>
        <w:t xml:space="preserve">Das ist das Evangelium Jesu für die Armen, das ist die einzige mögliche Hilfe für sie. Der Armut ist nur dann geholfen, wenn sie den Geber findet, der zu ihrem Bedürfnis seine Gabe fügt. Ist das aber nicht die Hilfe für uns alle? Denn wer ist nicht arm? Ist es nicht auch der Reiche, gerade weil sein Reichtum an ihm hängt, und endet nicht auch geistiger Reichtum in Verarmung, weil wir, je reicher wir werden, um so weniger Gottes bedürftig sind? Wenn uns dafür die Augen aufgegangen sind, entsteht in uns das Verständnis und die Danksagung für die Verheißung Jesu, die den Armen, deshalb, weil sie arm sind, das Himmelreich gewährt. </w:t>
      </w:r>
    </w:p>
    <w:p w14:paraId="71BF9582" w14:textId="77777777" w:rsidR="00C778DC" w:rsidRDefault="00C778DC" w:rsidP="00C778DC">
      <w:pPr>
        <w:pStyle w:val="StandardWeb"/>
      </w:pPr>
      <w:r>
        <w:rPr>
          <w:rStyle w:val="Hervorhebung"/>
        </w:rPr>
        <w:t>Kehre Du, lieber Herr, meine Gedanken um, dann verlieren sie die Enge und Dunkelheit, die ihnen unser natürlicher Zustand gibt, und werden Gottes Gedanken untertan. Das sind die Gedanken der gebenden Gnade, die sich nicht auf unseren Besitz und unser Vermögen aufbaut, sondern barmherzig ist, ganz zu uns herantritt und ihre Gabe in unsere Armut legt. Amen.</w:t>
      </w:r>
      <w:r>
        <w:t xml:space="preserve"> </w:t>
      </w:r>
    </w:p>
    <w:p w14:paraId="5DD78B32" w14:textId="77777777" w:rsidR="00C778DC" w:rsidRDefault="00C778DC" w:rsidP="00C778DC">
      <w:pPr>
        <w:pStyle w:val="berschrift2"/>
      </w:pPr>
      <w:r>
        <w:t>20. Januar</w:t>
      </w:r>
    </w:p>
    <w:p w14:paraId="3103D774" w14:textId="77777777" w:rsidR="00C778DC" w:rsidRDefault="00C778DC" w:rsidP="00C778DC">
      <w:pPr>
        <w:pStyle w:val="StandardWeb"/>
      </w:pPr>
      <w:r>
        <w:rPr>
          <w:rStyle w:val="Fett"/>
        </w:rPr>
        <w:t>Dein Name werde geheiligt.</w:t>
      </w:r>
      <w:r>
        <w:br/>
        <w:t xml:space="preserve">Matthäus 6,9 </w:t>
      </w:r>
    </w:p>
    <w:p w14:paraId="7B6D5242" w14:textId="77777777" w:rsidR="00C778DC" w:rsidRDefault="00C778DC" w:rsidP="00C778DC">
      <w:pPr>
        <w:pStyle w:val="StandardWeb"/>
      </w:pPr>
      <w:r>
        <w:t xml:space="preserve">Kann ich noch weiter fahren und zu dieser Bitte noch andere hinzufügen? Spricht sie nicht alles aus, was ich begehre? Wenn ich Gott nennen kann und dies so, dass er mir als der Heilige erkennbar ist, so ist mir seine Erkenntnis gegeben. Damit bin ich in das Licht versetzt, das mein ganzes Leben bestrahlt. wenn ich diese Bitte bei allem, was ich tue, festhalte, ist meine Person, mein Wollen und mein Wirken geheiligt. Nun ist alles Gott untertan und meine ganze Arbeit, was immer sie sei, zum Gottesdienst gemacht. Aber Jesus fährt weiter und sammelt unser Verlangen nicht nur in diese eine Bitte. Denn der Name Gottes, der von uns geheiligt werden soll, soll für uns einen reichen, hellen Inhalt haben und nicht der Name eines unbekannten Gottes für uns bleiben. Ein unbekannter Gott wäre ein unwirksamer Gott. Was Gott an uns tut, das gibt ihm seinen Namen. An seinem Willen wird er uns offenbar und darnach, dass Gottes Werk an uns geschehe, soll ich verlangen und darum bitten. Je deutlicher sein Werk ihn offenbart und je reicher es uns begnadet, um so mehr leuchtet sein Name in herrlicher Heiligkeit. Er wird herrschen, indem er alles, was seinem Willen widersteht, beiseite tut und uns den Reichtum seiner allmächtigen Gnade zeigt. So macht er uns seinen Namen deutlich und zeigt uns seine Heiligkeit. </w:t>
      </w:r>
    </w:p>
    <w:p w14:paraId="2BF99501" w14:textId="77777777" w:rsidR="00C778DC" w:rsidRDefault="00C778DC" w:rsidP="00C778DC">
      <w:pPr>
        <w:pStyle w:val="StandardWeb"/>
      </w:pPr>
      <w:r>
        <w:t xml:space="preserve">Nicht nur die Himmlischen wird er mit sich und miteinander vereinen, so dass bei ihnen nichts als sein Wille geschieht. Das tut er auch unserer armen erde und dann ist die dunkle Nacht unserer Unwissenheit, die uns Gottes Namen verhüllt, vergangen und alle Entheiligung, die sich gegen Ihn auflehnt, verschwunden. Gott schafft sich aber seine Anbeter nicht erst in der künftigen Welt; Jesus hat ihn uns, seiner Schar, geoffenbart. An uns handelt Gott als der, der uns das Leben gibt und was zum Leben gehört, als der, der uns die Schulden verzeiht, auch die, die die Unzulänglichkeit unseres Dienstes auf uns legt, als der, der uns schonlich führt und uns nicht über unser Vermögen belastet und die Klagen des Verklägers, des Feindes seiner Gnade, zunichte macht. Nun hat sein Name seinen reichen Inhalt bekommen. Unser Vater ist der König, der in allem herrscht, der Vollender, der alles verklärt, unser Ernährer, Versöhner und Erlöser. Geheiligt sei sein Name, </w:t>
      </w:r>
    </w:p>
    <w:p w14:paraId="20D617EA" w14:textId="77777777" w:rsidR="00C778DC" w:rsidRDefault="00C778DC" w:rsidP="00C778DC">
      <w:pPr>
        <w:pStyle w:val="StandardWeb"/>
      </w:pPr>
      <w:r>
        <w:rPr>
          <w:rStyle w:val="Hervorhebung"/>
        </w:rPr>
        <w:t>Was ist der Mensch, Herr, heiliger Gott, dass Du ihn heimsuchst? Was bin ich, dass Du mir Deinen Namen in die Seele legst und Deine Werke sichtbar machst? Wir Menschenkinder können nur staunen, nur danken und anbeten. Du windest das Band um unsere Seele, das sie mit eigenem Glauben und eigener Liebe mit Dir vereint. Geheiligt werde Dein Name. Amen.</w:t>
      </w:r>
      <w:r>
        <w:t xml:space="preserve"> </w:t>
      </w:r>
    </w:p>
    <w:p w14:paraId="50602999" w14:textId="77777777" w:rsidR="00C778DC" w:rsidRDefault="00C778DC" w:rsidP="00C778DC">
      <w:pPr>
        <w:pStyle w:val="berschrift2"/>
      </w:pPr>
      <w:r>
        <w:t>21. Januar</w:t>
      </w:r>
    </w:p>
    <w:p w14:paraId="1428B843" w14:textId="54EA25A9" w:rsidR="00C778DC" w:rsidRDefault="00C778DC" w:rsidP="00C778DC">
      <w:pPr>
        <w:pStyle w:val="StandardWeb"/>
      </w:pPr>
      <w:r>
        <w:rPr>
          <w:rStyle w:val="Fett"/>
        </w:rPr>
        <w:t xml:space="preserve">Jesus antwortete den Juden: </w:t>
      </w:r>
      <w:r w:rsidR="00073840">
        <w:rPr>
          <w:rStyle w:val="Fett"/>
        </w:rPr>
        <w:t>„</w:t>
      </w:r>
      <w:r>
        <w:rPr>
          <w:rStyle w:val="Fett"/>
        </w:rPr>
        <w:t>Mein Vater wirkt bisher und ich wirke auch.</w:t>
      </w:r>
      <w:r w:rsidR="00073840">
        <w:rPr>
          <w:rStyle w:val="Fett"/>
        </w:rPr>
        <w:t>“</w:t>
      </w:r>
      <w:r>
        <w:br/>
        <w:t xml:space="preserve">Johannes 9,17 </w:t>
      </w:r>
    </w:p>
    <w:p w14:paraId="7931A878" w14:textId="77777777" w:rsidR="00C778DC" w:rsidRDefault="00C778DC" w:rsidP="00C778DC">
      <w:pPr>
        <w:pStyle w:val="StandardWeb"/>
      </w:pPr>
      <w:r>
        <w:t xml:space="preserve">Die Juden starrten Jesus an: wie kommst du dazu, den Sabbat zu übertreten? Du weißt doch, dass niemand am Sabbat etwas tragen darf, und hast dem von dir geheilten Menschen geboten, sein Bett wegzutragen. Für sie war das Gesetz das Band, das den Menschen bei Gott festhielt; wer dieses zerriss, stürzte in den Abgrund der Gottlosigkeit hinab. Darum zeigt Jesus den Juden, was ihn mit dem Vater verband. Mein Vater wirkt, sagte er, Er gebietet nicht bloß, dass ich wirke, als wäre einzig der Mensch der Wirkende und Gott nur der Zuschauer, der die Werke des Menschen betrachtet, prüft und straft oder belohnt. Gott spricht auch nicht nur, als wäre sein Wort von der Kraft geschieden. Seine Worte sind Werke; denn sie geschehen. Daraus, dass Gott wirkt, folgt für Jesus: darum wirke ich. Das wäre nicht möglich, wenn Gott nicht der Vater wäre. Wäre er in dem Sinn der Einzige, dass er nichts neben sich ertrüge, sondern seine Macht dadurch offenbarte, dass er alles entkräftete und fesselte, so entstände aus seinem Wirken nicht das Wirken des Sohnes. Nun ist er aber der Vater, der dem Sohn Leben gab, und mit dem Leben gab er ihm das Vermögen zu wirken. Sein Beruf ist nicht Untätigkeit, auch nicht nur die anbetende Betrachtung dessen, was der Vater wirkt. Er wirkt selber; aber wie könnte er wirken, wenn nicht der Vater wirkte? Wie ihm die Untätigkeit unmöglich ist, weil der Vater wirkt, ebenso unmöglich ist ihm ein eigenmächtiges Handeln, das nicht durch das Wirken des Vaters begründet ist. Sein Verhältnis zum Vater ist Gemeinschaft, die sich in der Gemeinsamkeit des Wirkens offenbart, so dass im Wirken des Sohnes das Wirken des Vaters geschieht. Eine solche Gemeinschaft mit Gott ist aber nicht nur für die Juden, sondern für uns alle ein uns überraschender Anblick. Denn wir empfinden den Gegensatz, der zwischen Gott und uns steht, und dieser hat zur Folge, dass wir uns selbst überlassen und auf unseren eigenen Willen beschränkt sind und deshalb nur wirken, was wir begehren und vermögen. Das ist aber der Stand des unversöhnten Menschen, den Gott von sich fern hält, weil der Mensch sündigen muss. Gerade in dem, wovor die Juden in ihrem unversöhnten Stand erschraken und was sie Sünde heißen, machte Jesus die Herrlichkeit seiner Sohnschaft und die Herrlichkeit Gottes offenbar, die das weit überragt, was wir mit dem, was die Natur und das Gesetz uns geben, zu denken und von uns zu sagen imstande sind. </w:t>
      </w:r>
    </w:p>
    <w:p w14:paraId="01190466" w14:textId="77777777" w:rsidR="00C778DC" w:rsidRDefault="00C778DC" w:rsidP="00C778DC">
      <w:pPr>
        <w:pStyle w:val="StandardWeb"/>
      </w:pPr>
      <w:r>
        <w:rPr>
          <w:rStyle w:val="Hervorhebung"/>
        </w:rPr>
        <w:t>Gib mir, o Jesus, einen Blick in Deine Gemeinschaft mit dem Vater, damit mir Gott nicht fern und fremd bleibe, der Erhabene, den ich nicht kenne, der Heilige, von dem ich geschieden bin, der Richtende, den ich fürchten muss. Du warst bei uns als Deines Vaters Sohn und hast uns den mit ihm versöhnten Stand bereitet, damit auch wir den Vater finden, an ihn glauben und wirken, was Er durch uns wirkt. Amen.</w:t>
      </w:r>
      <w:r>
        <w:t xml:space="preserve"> </w:t>
      </w:r>
    </w:p>
    <w:p w14:paraId="37CA79D3" w14:textId="77777777" w:rsidR="00C778DC" w:rsidRDefault="00C778DC" w:rsidP="00C778DC">
      <w:pPr>
        <w:pStyle w:val="berschrift2"/>
      </w:pPr>
      <w:r>
        <w:t>22. Januar</w:t>
      </w:r>
    </w:p>
    <w:p w14:paraId="6DB0530A" w14:textId="77777777" w:rsidR="00C778DC" w:rsidRDefault="00C778DC" w:rsidP="00C778DC">
      <w:pPr>
        <w:pStyle w:val="StandardWeb"/>
      </w:pPr>
      <w:r>
        <w:rPr>
          <w:rStyle w:val="Fett"/>
        </w:rPr>
        <w:t>Niemand hat Gott je gesehen: der eingeborene Sohn, der in des Vaters Schoß ist, der hat ihn verkündet.</w:t>
      </w:r>
      <w:r>
        <w:br/>
        <w:t xml:space="preserve">Johannes 1,8 </w:t>
      </w:r>
    </w:p>
    <w:p w14:paraId="206EA590" w14:textId="77777777" w:rsidR="00C778DC" w:rsidRDefault="00C778DC" w:rsidP="00C778DC">
      <w:pPr>
        <w:pStyle w:val="StandardWeb"/>
      </w:pPr>
      <w:r>
        <w:t xml:space="preserve">Dass keiner dazu gelangt, Gott zu sehen, das hat Johannes mit Ernst den Männern vorgehalten, die in der Erkenntnis Gottes das finden wollten, was als die neue Gabe Jesu in die Menschheit hineingekommen sei. Es ist in der Tat die Gabe des Sohnes Gottes, dass wir Gott kennen. Denn Ihn zu kennen, das ist das ewige Leben. Damit ist uns aber nicht gegeben, dass wir Ihn sehen. Denn wir erkennen Gott an seinem Werk, an dem, was Er uns gibt. Diese Ordnung Gottes stellt uns unter Gottes Gnade. Denn sein Werk kommt aus seiner Güte zu uns und zeigt uns diese an dem, was Er für uns tut. Wie wäre aber die Gnade noch Gnade, wenn sie mir nicht auch Gottes für uns unerreichbare Hoheit sichtbar machte? Dies tut sie dadurch, dass Gott mir unsichtbar bleibt. Die Männer, die nach dem Anblick Gottes rangen, drängten sich an Gott heran, als könnten sie jede Schranke entfernen und den Spiegel, in dem sich Gott uns zeigt, wie Paulus sagte, wegschieben. Das Schauen von Angesicht zu Angesicht überragt als uns verheißenes Ziel den uns jetzt gegebenen Lebensstand und erfordert das reine Herz, das wir noch nicht haben und uns durch keine religiöse Anstrengung und Übung verschaffen können. Die größte Gabe, die uns Gott geschenkt hat, damit wir Ihn erkennen, ist Jesus, der ganz mit Gott Verbundene, der dem Sohn gleicht, dessen Platz an der Brust des Vaters ist, und Jesu Geschenk an uns ist sein Wort, das mit allem, was er uns sagt, die Verkündigung dessen ist, was Gott ist und wirkt. Kann ich Gott nicht sehen, so kann ich ihn doch hören. Anblick Gottes gibt es nicht für mich; dafür gibt es ein zu mir gesprochenes göttliches Wort. Ich darf nicht nach dem begehren, was mir unzugänglich ist, und deshalb das missachten, was mir gegeben ist. Dass Gott durch Jesus zu uns spricht, das ist diejenige Gnade, die für das eigensüchtige Herz des Menschen heilsam ist. So wird es vor dem doppelten Elend behütet, in das sich unser Herz hineinstürzen kann, vor dem Stolz, der sich an Gott herandrängt und nicht in der Tiefe stehen bleiben will, und vor der Erschlaffung, die sich mit dem begnügt, was die Natur uns gibt. Wer sich von der Erde lösen und sich zu den Himmlischen gesellen will, dem tritt das Wort entgegen und ruft ihm zu: Höre mich, und den, der in die Natur versunken, nichts mehr als sich selber sieht, weckt das Wort auf und sagt ihm: Höre mich; was ich dir sage, kommt von Gott. </w:t>
      </w:r>
    </w:p>
    <w:p w14:paraId="4FD253C3" w14:textId="77777777" w:rsidR="00C778DC" w:rsidRDefault="00C778DC" w:rsidP="00C778DC">
      <w:pPr>
        <w:pStyle w:val="StandardWeb"/>
      </w:pPr>
      <w:r>
        <w:rPr>
          <w:rStyle w:val="Hervorhebung"/>
        </w:rPr>
        <w:t>Ich greife dankbar, heiliger Herr und Gott, Vater unseres Herrn Jesus Christus, nach Deinem Wort und preise es als den hellen Strahl, der aus Deiner Sonne hervorleuchtet, als den reichen Schatz, der aus Deiner Fülle uns beschieden ist, als das feste Band, das uns mit Dir vereint. Gib mir immer reicher, immer reiner Teil an Deinem Wort. Amen.</w:t>
      </w:r>
      <w:r>
        <w:t xml:space="preserve"> </w:t>
      </w:r>
    </w:p>
    <w:p w14:paraId="52E4407F" w14:textId="77777777" w:rsidR="00C778DC" w:rsidRDefault="00C778DC" w:rsidP="00C778DC">
      <w:pPr>
        <w:pStyle w:val="berschrift2"/>
      </w:pPr>
      <w:r>
        <w:t>23. Januar</w:t>
      </w:r>
    </w:p>
    <w:p w14:paraId="198B2E1E" w14:textId="77777777" w:rsidR="00C778DC" w:rsidRDefault="00C778DC" w:rsidP="00C778DC">
      <w:pPr>
        <w:pStyle w:val="StandardWeb"/>
      </w:pPr>
      <w:r>
        <w:rPr>
          <w:rStyle w:val="Fett"/>
        </w:rPr>
        <w:t>Das Reich Gottes ist nicht Essen und Trinken, sondern Gerechtigkeit und Friede und Freude in dem heiligen Geist.</w:t>
      </w:r>
      <w:r>
        <w:br/>
        <w:t xml:space="preserve">Römer 14,17 </w:t>
      </w:r>
    </w:p>
    <w:p w14:paraId="0B74F08B" w14:textId="77777777" w:rsidR="00C778DC" w:rsidRDefault="00C778DC" w:rsidP="00C778DC">
      <w:pPr>
        <w:pStyle w:val="StandardWeb"/>
      </w:pPr>
      <w:r>
        <w:t xml:space="preserve">War es nicht etwas Großes, dass für die für Gott geheiligte Gemeinde alles rein geworden war und zwischen ihr und dem, was die Natur uns darreicht, kein Verbot mehr stand? Es war nicht kindisch, wenn sie sich in den Anfängen der Christenheit an ihrer Freiheit ergötzten, in Gedanken an die Beschwerden, die sie unter den Verboten des alten Gesetzes von innen und von außen, im Gewissen und in der Haushaltung, bedrückt hatten. Wir alle genießen die Freiheit froh, die uns im Verkehr mit der Natur keine Schranken setzt und sowohl unserer Technik als unserer Kunst kein Verbot entgegenstellt, auszunützen, wie es dem Stande unserer Erkenntnis entspricht. Gerade darum, weil diese Freiheit einen großen Reiz und reichen Wert in sich trägt, ist es nötig, dass uns Paulus mahne: Das ist nicht Gottes Reich. Nicht dadurch empfange ich seine großen Gaben, dass ich mein Essen und Trinken so ordnen kann, wie es mir selber zweckmäßig scheint, und mich überall in der Natur frei bewegen darf. Es gibt inwendigen Reichtum, der kostbarer ist als jeder natürliche Gewinn, und diese inwendige Begabung ist das, wodurch ich an Gottes Reich Anteil habe. Die höchste und unentbehrlichste aller Gaben ist die Gerechtigkeit, die Richtigstellung meines Verhältnisses zu Gott, mit der auch alle meine Beziehungen zur Welt richtig werden. Gerechtigkeit ist der sichere Damm gegen das Böse, das feste Fundament für mein Handeln, der Ort, an dem ich vor Gott stehen und mich gläubig an Ihn halten kann. Mit der Gerechtigkeit endet der Zwist, der mich von Gottes Gnade trennt und mich in mir selbst zerreißt. Nun stehe ich in jenem Frieden, den Christus mit sich auf die Erde herabgebracht hat, im Frieden der Versöhnung mit Gott und darum auch in der friedlichen Gemeinschaft mit den Menschen. Damit endet mein Jammern und es brennt in der Seele das helle Licht einer Freude, die das ganze Leben durchwärmt. Diese inwendige Erneuerung und Bereicherung wird mir deshalb zuteil, weil Gottes Geist bei uns ist. Das, was der Geist gibt, ist das Kennzeichen für Gottes Reich. Mit seinen Gaben kommt das zu uns, was Gottes allmächtige Gnade für uns tut und was uns zu ihrem ewigen Ziel emportragen wird. Das alles ist aber ungleich größer und wichtiger als das, was ich im Verkehr mit der Natur gewinnen kann. </w:t>
      </w:r>
    </w:p>
    <w:p w14:paraId="203CCE74" w14:textId="77777777" w:rsidR="00C778DC" w:rsidRDefault="00C778DC" w:rsidP="00C778DC">
      <w:pPr>
        <w:pStyle w:val="StandardWeb"/>
      </w:pPr>
      <w:r>
        <w:rPr>
          <w:rStyle w:val="Hervorhebung"/>
        </w:rPr>
        <w:t>Berührt von vielem werde ich, Vater, nach außen gezogen; drum wende ich mich durch Deine Gnade nach innen. Um mich her lagern sich wie eine hohe Mauer die natürlichen Dinge; so mache mir Deines Geistes Wirken sichtbar. Die natürlichen Güter machen mich nicht gerecht, bringen mir nicht den Frieden und machen mich nicht froh. Das tun Deine Gaben, die Du uns schenkst durch Deinen Geist. Amen.</w:t>
      </w:r>
      <w:r>
        <w:t xml:space="preserve"> </w:t>
      </w:r>
    </w:p>
    <w:p w14:paraId="57C8F654" w14:textId="77777777" w:rsidR="00C778DC" w:rsidRDefault="00C778DC" w:rsidP="00C778DC">
      <w:pPr>
        <w:pStyle w:val="berschrift2"/>
      </w:pPr>
      <w:r>
        <w:t>24. Januar</w:t>
      </w:r>
    </w:p>
    <w:p w14:paraId="539EEB93" w14:textId="77777777" w:rsidR="00C778DC" w:rsidRDefault="00C778DC" w:rsidP="00C778DC">
      <w:pPr>
        <w:pStyle w:val="StandardWeb"/>
      </w:pPr>
      <w:r>
        <w:rPr>
          <w:rStyle w:val="Fett"/>
        </w:rPr>
        <w:t>Schaffet, dass ihr selig werdet mit Furcht und Zittern; denn Gott ist es, der in euch wirkt beides, das Wollen und das Vollbringen nach Seinem Wohlgefallen.</w:t>
      </w:r>
      <w:r>
        <w:br/>
        <w:t xml:space="preserve">Philipper 2,12+13 </w:t>
      </w:r>
    </w:p>
    <w:p w14:paraId="12C0584C" w14:textId="77777777" w:rsidR="00C778DC" w:rsidRDefault="00C778DC" w:rsidP="00C778DC">
      <w:pPr>
        <w:pStyle w:val="StandardWeb"/>
      </w:pPr>
      <w:r>
        <w:t xml:space="preserve">Beides muss ich haben, sowohl das Wollen als auch das Vollbringen, und beides kann ich mir selbst nicht geben. Beides ist Gottes Werk in mir. Was wäre mein Wollen, wenn es vom Vollbringen geschieden bliebe und sich nicht im Wirken vollendete? Das Gute wollen, aber nicht vollbringen nannte Paulus mit gutem Grund einen geplagten, mühsamen Stand, von dem wir erlöst werden müssen. Aus Gottes Hand empfangen wir nicht gute Gesinnung, die nichts hervorbringt, weil sie bloß Gesinnung sein will, nicht einen guten Willen, der beständig scheitert, wenn er handeln soll, sondern Wollen und Vollbringen ist Gottes Gabe. Ebenso deutlich ist aber, dass uns mit dem Vollbringen allein nicht geholfen wäre. Ein Wirken, in dem keine Liebe und keine Seele steckt, ein Dienst, den wir uns gegen unseren Willen abzwingen, ist ebenso sehr ein Jammer als das bloße Wünschen und Wollen, das nicht handeln kann. </w:t>
      </w:r>
    </w:p>
    <w:p w14:paraId="780812AE" w14:textId="77777777" w:rsidR="00C778DC" w:rsidRDefault="00C778DC" w:rsidP="00C778DC">
      <w:pPr>
        <w:pStyle w:val="StandardWeb"/>
      </w:pPr>
      <w:r>
        <w:t xml:space="preserve">Wie unnütz und unfruchtbar bleibt auch emsiges Wirken, wenn es im erzwungenen Gottesdienst stecken bleibt, den wir nur deshalb, weil wir müssen, ableisten! Vollends wenn wir an das Ziel denken, von dem Paulus redet, daran, dass wir unsere Seligkeit zu wirken und unsere Rettung zu gewinnen haben, die uns von Gericht, Schuld und Strafe befreit, wie sollten wir zu diesem Ziel gelangen ohne ein Wollen, das zum Vollbringen wird, und ohne ein Vollbringen, das aus unserem gesammelten, ernsten Wollen erwächst? Beides, sagt mir Paulus, brauchst du und beides gibt dir Gott. Er bewegt dich von innen her im Grund deines Lebens und er bereitet dir auch die Gelegenheit, die du zum Handeln brauchst. Die innere und die äußere Seite deines Lebens steht unter seiner Leitung und seine Gnade ist die von außen und von innen dich führende Macht. Nun wolle und wirke. Wozu gibt mir Gott das Wollen? Eben dazu, dass ich will. Wozu bereitet er mir das Wirken? Dazu, damit ich handle und arbeite und das Werk vollende, das mir zugewiesen ist. Wirke aber, sagt mir Paulus, mit Furcht und Zittern, eben deshalb, weil Gott es ist, der dir das Wollen und Vollbringen schenkt. Was von Gott gegeben wird, muss mit Sorgfalt erfasst und bewahrt werden. Ich darf das nicht verschleudern und verderben, was er mir gibt. Von Gott geschenktes Wollen darf ich nicht durch meinen Widerwillen entkräften und von Gott mir bereitetes Wirken verpflichtet mich zur ernst erwogenen und sorgsam vollzogenen Tat. Weil aber die Furcht an dem entsteht, was Gott mir gibt, bleibt sie mit dem Glauben eins. </w:t>
      </w:r>
    </w:p>
    <w:p w14:paraId="68C18A74" w14:textId="77777777" w:rsidR="00C778DC" w:rsidRDefault="00C778DC" w:rsidP="00C778DC">
      <w:pPr>
        <w:pStyle w:val="StandardWeb"/>
      </w:pPr>
      <w:r>
        <w:rPr>
          <w:rStyle w:val="Hervorhebung"/>
        </w:rPr>
        <w:t>Wie könnte ich übermütig und eigenwillig werden, da ich, heiliger Gott, unter dein Wohlgefallen gestellt bin? Damit geschehe, was Dein Wohlgefallen beschlossen hat, handelst Du an uns nach deiner Gnade und führt du uns mit starker Hand durch alles hindurch, was uns als Gefahr umringt. Gib mir, dass ich bewahre, was Du mir gibst, und dorthin gehe, wohin Du mich rufst. Amen.</w:t>
      </w:r>
      <w:r>
        <w:t xml:space="preserve"> </w:t>
      </w:r>
    </w:p>
    <w:p w14:paraId="63E97E0C" w14:textId="77777777" w:rsidR="00C778DC" w:rsidRDefault="00C778DC" w:rsidP="00C778DC">
      <w:pPr>
        <w:pStyle w:val="berschrift2"/>
      </w:pPr>
      <w:r>
        <w:t>25. Januar</w:t>
      </w:r>
    </w:p>
    <w:p w14:paraId="0F958082" w14:textId="77777777" w:rsidR="00C778DC" w:rsidRDefault="00C778DC" w:rsidP="00C778DC">
      <w:pPr>
        <w:pStyle w:val="StandardWeb"/>
      </w:pPr>
      <w:r>
        <w:rPr>
          <w:rStyle w:val="Fett"/>
        </w:rPr>
        <w:t>Unser keiner lebt sich selber. Leben wir, so leben wir dem Herrn.</w:t>
      </w:r>
      <w:r>
        <w:br/>
        <w:t xml:space="preserve">Römer 14,7+8 </w:t>
      </w:r>
    </w:p>
    <w:p w14:paraId="756FAF26" w14:textId="77777777" w:rsidR="00C778DC" w:rsidRDefault="00C778DC" w:rsidP="00C778DC">
      <w:pPr>
        <w:pStyle w:val="StandardWeb"/>
      </w:pPr>
      <w:r>
        <w:t xml:space="preserve">Gibt es Unterschiede in der Christenheit? O ja, sogar Unterschiede im Glauben. Paulus sprach von solchen, die im Glauben schwach, und von solchen, die im Glauben stark seien. Noch viel mehr gibt es Unterschiede in unserer Erkenntnis, in der uns gegebenen Pflicht, in dem uns zugeteilten Beruf. Gibt es denn noch ein gemeinsames Merkmal aller Christen? Lässt sich noch eine Grenze zwischen denen ziehen, die in der Gemeinde stehen, und denen, die nicht zu ihr gehören? O ja, sagt Paulus; diese Grenze ist unverrückbar. Keiner gehört zur Christenheit, der für sich selber lebt; jeder von uns lebt für den Herrn. Auch die Natur prägt uns in ihrer Weise ein, dass keiner für sich selber lebt. Sie gibt jedem das Leben, damit er es anderen gebe, und gestattet keinem, nur für sich selber Eigentum anzusammeln; ob er will oder nicht, er muss es anderen lassen. Aber die Natur verhindert es nicht, dass wir ihre Gaben eigensüchtig missbrauchen und den Versuch machen, mit dem, was sie uns gibt, für uns selbst zu leben. Anders steht es aber da, wo Jesus als der Herr regiert. Denn Er stellt uns vor Gott und dadurch ist es mir ganz unmöglich gemacht, für mich selbst zu leben. Sowie mein Blick Gott erreicht, ist die selbstische Verengung meiner Gedanken und Ziele zersprengt. Gott ist größer als ich. Wie könnte ich mich über Gott erheben und ihn zu meinem Diener machen, wie seine Gabe nur dazu benützen, um mich in meiner Ichheit zu stärken und zu vervollkommnen? </w:t>
      </w:r>
    </w:p>
    <w:p w14:paraId="589F4049" w14:textId="77777777" w:rsidR="00C778DC" w:rsidRDefault="00C778DC" w:rsidP="00C778DC">
      <w:pPr>
        <w:pStyle w:val="StandardWeb"/>
      </w:pPr>
      <w:r>
        <w:t xml:space="preserve">Die weltweite Größe seiner Gnade, die eins ist mit seiner regierenden Majestät, hat er mir dadurch gezeigt, dass er Christus zu meinem Herrn gemacht hat. Indem ich an ihn glaube, gründe ich mein Leben auf das, was er mir gibt; er gibt aber seine Gaben nicht einzig mir. Indem mir sein Wille heilig wird, bin ich ihm untertan und ihm gehorsam gemacht; er führt mich aber zu denen, die wie ich sein eigen sind, und verpflichtet mich für sie. Nicht nur sein Gebot verbietet mir, dass ich für mich selber lebe, sondern die von ihm mir gegebene Gestaltung meines Lebens macht mir dies zur Unmöglichkeit. Freilich kann ich auch meinen Christenstand meinem Eigennutz dienstbar machen und sein Wort nur dazu hören, damit es mich erleuchte, und seine Gabe nur dazu begehren, damit ich selber von Schuld, Schande und Gericht befreit und ewig selig sei. Dann weiß ich aber auch, dass ich unter der Verurteilung stehe, die Jesus mit gewaltigem Wort und heißem Ernst auf alle die gelegt hat, die Gottes Gnade nicht von ihrer boshaften Eigensucht befreit. </w:t>
      </w:r>
    </w:p>
    <w:p w14:paraId="7072178B" w14:textId="77777777" w:rsidR="00C778DC" w:rsidRDefault="00C778DC" w:rsidP="00C778DC">
      <w:pPr>
        <w:pStyle w:val="StandardWeb"/>
      </w:pPr>
      <w:r>
        <w:rPr>
          <w:rStyle w:val="Hervorhebung"/>
        </w:rPr>
        <w:t>Bei Dir, heiliger Vater, vergeht das Elend, das mich plagt, solange ich für mich selber leben will. Gepriesen sei Deine Gnade, die in unserer armen, dunklen Welt Deine Kirche schuf, in der keiner für sich selbst lebt. Aus Dir zu Dir schufst Du sie und zeigst uns dadurch Deine Liebe. Durch sie töte unsere Eigensucht. Amen.</w:t>
      </w:r>
      <w:r>
        <w:t xml:space="preserve"> </w:t>
      </w:r>
    </w:p>
    <w:p w14:paraId="63FE2655" w14:textId="77777777" w:rsidR="00C778DC" w:rsidRDefault="00C778DC" w:rsidP="00C778DC">
      <w:pPr>
        <w:pStyle w:val="berschrift2"/>
      </w:pPr>
      <w:r>
        <w:t>26. Januar</w:t>
      </w:r>
    </w:p>
    <w:p w14:paraId="28116804" w14:textId="77777777" w:rsidR="00C778DC" w:rsidRDefault="00C778DC" w:rsidP="00C778DC">
      <w:pPr>
        <w:pStyle w:val="StandardWeb"/>
      </w:pPr>
      <w:r>
        <w:rPr>
          <w:rStyle w:val="Fett"/>
        </w:rPr>
        <w:t>Ich bin der rechte Weinstock und mein Vater ist der Weingärtner; ihr seid die Reben. Wer in mir bleibt und ich in ihm, der bringt viel Frucht; denn ohne mich könnt ihr nichts tun.</w:t>
      </w:r>
      <w:r>
        <w:br/>
        <w:t xml:space="preserve">Johannes 15,1.5 </w:t>
      </w:r>
    </w:p>
    <w:p w14:paraId="3ED032D3" w14:textId="77777777" w:rsidR="00C778DC" w:rsidRDefault="00C778DC" w:rsidP="00C778DC">
      <w:pPr>
        <w:pStyle w:val="StandardWeb"/>
      </w:pPr>
      <w:r>
        <w:t xml:space="preserve">Der Weingärtner pflanzt den Weinstock; das bedeutet: der Vater gibt der Welt seinen Sohn. Der Weinstock bringt aus sich die Reben hervor; das bedeutet: Jesus gibt den Jüngern an dem Teil, was er selber ist, und macht sie durch sich zu dem, was sie sind. Die Reben tragen die Frucht; das bedeutet: aus den Aposteln entsteht die Gemeinde. Hier entsteht eine vollendete Gemeinschaft, die alle füreinander unentbehrlich macht. Jesus ist für die Apostel unentbehrlich und die Apostel sind es für ihn und die Apostel sind für die Gemeinde unentbehrlich und die Gemeinde ist es für die Apostel. Wie der Weinstock durch die Reben die Frucht erzeugt, so war es für Jesus unmöglich, dass er allein bleibe. Er ist dazu gesandt, damit er die für Gott geheiligte Gemeinde schaffe. Dazu bedarf er der Jünger und der Vater hat sie ihm gegeben und er freute sich, als er ins Leiden ging, an ihnen, und machte sie mit sich eins und sandte sie als seine Boten aus. Menschen zu Jesus führen und aus ihnen eine Gemeinde Jesu machen, also Frucht tragen, das können die Jünger nicht durch sich selbst. Dazu reicht auch nicht diejenige Verbindung mit Jesus aus, die auf dem natürlichen Wege entsteht, dadurch nämlich, dass sie Erinnerungen an ihn besitzen und sich in ihren Verkehr mit Ihm zurückversetzen können, sondern Jesus rüstet sie zu ihrem Dienst dadurch, dass er in der gottheitlichen Weise, die durch nichts gehemmt wird, bei ihnen gegenwärtig und in ihnen wirksam ist. Ebenso untrennbar ist auch die Verbindung zwischen den Jüngern und denen, die sie zu Jesus führen. Wie die Rebe um der Frucht willen entsteht, so kann der Jünger nicht allein bleiben und bloß sein eigenes Leben pflegen. Er wird von Jesus verworfen, wenn er nur für sich selber lebt. Aber auch die Kirche kann nicht für sich allein bestehen und sich nicht von den Aposteln lösen. Denn es gibt für sie keinen anderen Weg zu Jesus als den, dass sie die Botschaft Jesu von denen empfängt, denen er sie übergeben hat. Damit ist mir gesagt, was ich in der Schrift zu suchen habe. Ich habe auf die Apostel zu hören, damit ich Jesus finde, und habe zu Jesus zu kommen, damit ich Gott finde. Der Platz der Frucht ist an der Rebe und die Rebe führt ihr den Saft des Weinstocks zu und der Weinstock ist vom Weingärtner gepflanzt und trägt seine Frucht für ihn. </w:t>
      </w:r>
    </w:p>
    <w:p w14:paraId="543AAC88" w14:textId="77777777" w:rsidR="00C778DC" w:rsidRDefault="00C778DC" w:rsidP="00C778DC">
      <w:pPr>
        <w:pStyle w:val="StandardWeb"/>
      </w:pPr>
      <w:r>
        <w:rPr>
          <w:rStyle w:val="Hervorhebung"/>
        </w:rPr>
        <w:t>Alle, die ihren Platz in der Gemeinschaft gefunden haben, die Du, Vater, uns durch unseren Herrn bereitest, danken Dir jetzt und ewiglich und dienen Dir mit Freude jetzt und ewiglich. Amen.</w:t>
      </w:r>
      <w:r>
        <w:t xml:space="preserve"> </w:t>
      </w:r>
    </w:p>
    <w:p w14:paraId="69F9BC1D" w14:textId="77777777" w:rsidR="00C778DC" w:rsidRDefault="00C778DC" w:rsidP="00C778DC">
      <w:pPr>
        <w:pStyle w:val="berschrift2"/>
      </w:pPr>
      <w:r>
        <w:t>27. Januar</w:t>
      </w:r>
    </w:p>
    <w:p w14:paraId="2CB29527" w14:textId="77777777" w:rsidR="00C778DC" w:rsidRDefault="00C778DC" w:rsidP="00C778DC">
      <w:pPr>
        <w:pStyle w:val="StandardWeb"/>
      </w:pPr>
      <w:r>
        <w:rPr>
          <w:rStyle w:val="Fett"/>
        </w:rPr>
        <w:t>Eine jegliche Rebe an mir, die nicht Frucht bringt, wird der Weingärtner wegnehmen und eine jegliche, die da Frucht bringt, wird er reinigen, dass sie mehr Frucht bringe.</w:t>
      </w:r>
      <w:r>
        <w:br/>
        <w:t xml:space="preserve">Johannes 15,2 </w:t>
      </w:r>
    </w:p>
    <w:p w14:paraId="5A10D33B" w14:textId="174C8D90" w:rsidR="00C778DC" w:rsidRDefault="00C778DC" w:rsidP="00C778DC">
      <w:pPr>
        <w:pStyle w:val="StandardWeb"/>
      </w:pPr>
      <w:r>
        <w:t xml:space="preserve">Der Weingärtner pflanzt nicht nur den Weinstock, sondern widmet ihm bleibend seine Arbeit. Sein prüfendes Auge ruht auf den Reben und misst ihren Wert nach ihrer Fruchtbarkeit. Er vollzieht aber nicht nur sein richtendes Werk an denen, die keine Frucht bringen, indem er sie vom Weinstock entfernt, sondern schenkt auch denen, die er in der Verbindung mit dem Weinstock erhält, seine Zucht; denn er reinigt sie. </w:t>
      </w:r>
      <w:r w:rsidR="00073840">
        <w:t>„</w:t>
      </w:r>
      <w:r>
        <w:t>Ihr seid rein</w:t>
      </w:r>
      <w:r w:rsidR="00073840">
        <w:t>“</w:t>
      </w:r>
      <w:r>
        <w:t xml:space="preserve">, sagte Jesus den Jüngern, </w:t>
      </w:r>
      <w:r w:rsidR="00073840">
        <w:t>„</w:t>
      </w:r>
      <w:r>
        <w:t>wegen des Wortes, das ich euch gesagt habe</w:t>
      </w:r>
      <w:r w:rsidR="00073840">
        <w:t>“</w:t>
      </w:r>
      <w:r>
        <w:t xml:space="preserve">, und darum hat Er ihnen, ehe Er schied, noch die Füße gewaschen, damit sie wüssten, sie seien rein. Nun sollen sie aber nicht stolz und träge sagen: Was fehlt uns noch? Wir sind rein; vielmehr verheißt ihnen Jesus, dass der Vater sie eben deshalb, weil sie mit seinem Weinstock verbunden sind und Frucht tragen, reinigen wird. Warum bedürfen wir für unseren Dienst immer wieder der Reinigung? In uns vermischt sich Empfangenes und Eigenes, das, was von Jesus stammt, und das, was wir selber aus seiner Gabe machen und von anderen erhalten. Wir sind zu Verwaltern über das gemacht, was Jesus uns gegeben hat. Durch die Weise, wie wir das Empfangene verwalten, entsteht aber mancherlei Trübung in unserem Wort und viel Anstoß in unserem Dienst. Geschickt, Gottes Gnade anderen zu bringen und sie im Glauben zu Jesus zu führen, sind wir aber nicht durch unser Eigenes, sondern durch das, was von oben kommt und aus der lebendigen Verbundenheit mit Christus stammt. Wir selber können an dem, was wir für wahr und richtig halten, die Scheidung nicht vornehmen; wir haben das, was aus uns selber stammt, viel zu lieb. Aber das scharfe Messer des Weingärtners kommt uns zu Hilfe und macht, dass in der Christenheit das immer wieder sterben muss, was sie aus sich erzeugt. Darum sollen wir nicht davor erschrecken, dass in der Kirche vieles, was ihr einst als gewiss und heilig galt, zerfällt, sondern davor sollen wir erschrecken, wenn die Christenheit unbußfertig wird und alles behalten will, was sie jetzt meint, und nur das bleiben will, was sie schon ist. Denn so widersetzt sie sich der sie reinigenden Hand des Weingärtners und wird unfruchtbar. Die Rebe aber, die nicht mehr imstande ist, Frucht zu bringen, wird weggetan. </w:t>
      </w:r>
    </w:p>
    <w:p w14:paraId="52846502" w14:textId="77777777" w:rsidR="00C778DC" w:rsidRDefault="00C778DC" w:rsidP="00C778DC">
      <w:pPr>
        <w:pStyle w:val="StandardWeb"/>
      </w:pPr>
      <w:r>
        <w:rPr>
          <w:rStyle w:val="Hervorhebung"/>
        </w:rPr>
        <w:t>Ich greife, gnädiger Gott, mit der Hand des Glaubens nach Deiner Verheißung, dass Du auch mich in deine uns reinigende Pflege nimmst und mir nicht zulässest, dass mich mein Eigenes blende. Damit ich dieser Deiner Gnade teilhaftig sei, muss ich auf das Gebot unseres Herrn hören, der uns sagt: Bleibt in Mir. Wenn ich in Ihm bleibe, dann bin ich mit dem Weinstock verbunden, dessen Reben du nach Deiner großen Gnade von dem befreist, was Dein Werk hindert. Amen.</w:t>
      </w:r>
      <w:r>
        <w:t xml:space="preserve"> </w:t>
      </w:r>
    </w:p>
    <w:p w14:paraId="3C23F11E" w14:textId="77777777" w:rsidR="00C778DC" w:rsidRDefault="00C778DC" w:rsidP="00C778DC">
      <w:pPr>
        <w:pStyle w:val="berschrift2"/>
      </w:pPr>
      <w:r>
        <w:t>28. Januar</w:t>
      </w:r>
    </w:p>
    <w:p w14:paraId="49E5DB3F" w14:textId="77777777" w:rsidR="00C778DC" w:rsidRDefault="00C778DC" w:rsidP="00C778DC">
      <w:pPr>
        <w:pStyle w:val="StandardWeb"/>
      </w:pPr>
      <w:r>
        <w:rPr>
          <w:rStyle w:val="Fett"/>
        </w:rPr>
        <w:t>Was nicht aus dem Glauben kommt, das ist Sünde.</w:t>
      </w:r>
      <w:r>
        <w:br/>
        <w:t xml:space="preserve">Römer 14,23 </w:t>
      </w:r>
    </w:p>
    <w:p w14:paraId="1218E771" w14:textId="48AC97B1" w:rsidR="00C778DC" w:rsidRDefault="00C778DC" w:rsidP="00C778DC">
      <w:pPr>
        <w:pStyle w:val="StandardWeb"/>
      </w:pPr>
      <w:r>
        <w:t xml:space="preserve">Gibt mir Paulus mit dieser Regel einen Maßstab, mit dem ich sicher messen kann, wie es mit meinem Verhalten steht, ob es sündlich ist oder dem göttlichen Willen untertan bleibt? Weiß ich denn, ob ich aus Glauben handle? Paulus hat immer erklärt: ob ihr glaubt oder nicht glaubt, das wisst ihr ganz gewiss; darüber könnt ihr euch nie täuschen, auf was ihr euer Vertrauen stützt, ob ihr euch auf euch selbst verlasst, auf eure Geldmittel, über die ihr verfügt, auf eure Machtmittel, auf die Menschen, die mit euch gehen, und die Verbände, die euch stärken, auf eure christliche Größe, die euch innerhalb der Christenheit und ihrer Arbeit Bedeutung gibt, oder ob ihr auf Gott gestellt seid, euch an Seine Gnade haltet und an Seinen Willen gebunden seid. Darüber, meinte Paulus, sei jedem, der sich ehrlich prüfe, ein Urteil möglich; er könne erkennen, </w:t>
      </w:r>
      <w:r w:rsidR="00073840">
        <w:t>„</w:t>
      </w:r>
      <w:r>
        <w:t>ob er im Glauben sei</w:t>
      </w:r>
      <w:r w:rsidR="00073840">
        <w:t>“</w:t>
      </w:r>
      <w:r>
        <w:t xml:space="preserve">. Da Paulus den Unterschied zwischen Glauben und Nichtglauben, zwischen dem Glauben an Gott und dem Glauben an mich selbst, als deutlich und sicher behandelt, gibt er uns auch mit seinem Unterricht, dass dasjenige Handeln verwerflich sei, das seinen Grund nicht im Glauben habe, einen Maßstab in die Hand, der uns mit Sicherheit angibt, wann wir richtig und wann wir sündlich handeln. Paulus wendet damit unser Urteil nicht nach außen zum Erfolg unseres Handelns hin. Wollte ich seinen Satz so deuten, mein Glaube verbürge mir notwendig und immer den erfolgreichen, Glück bringenden Ausgang meines Handelns, so hätte ich die entschlossene und reinliche Unterordnung unter Gott aufgegeben. Wie es unerhörte Gebete gibt, die nicht deshalb unerhört bleiben, weil es ihnen an Glauben fehlt, die vielmehr aus Glauben kommen und doch uns das nicht bringen, was wir wünschen, so kann sich auch ein Unternehmen, das ich im Glauben begonnen habe, als zweckwidrig herausstellen und scheitern. Nicht vom Glück spricht Paulus, sondern von der Sünde, nicht von der Klugheit unseres Verfahrens, sondern von seiner Richtigkeit vor Gott. Auf die tiefste Stelle, an der sich Rechtes und Schlechtes scheiden, richtet er unsern Blick. </w:t>
      </w:r>
    </w:p>
    <w:p w14:paraId="60738E93" w14:textId="3823D2D4" w:rsidR="00C778DC" w:rsidRDefault="00C778DC" w:rsidP="00C778DC">
      <w:pPr>
        <w:pStyle w:val="StandardWeb"/>
      </w:pPr>
      <w:r>
        <w:t xml:space="preserve">An der Weise, wie ich mich an Gott anschließe, entsteht mein verwerfliches oder mein richtiges Verhalten. Entstand es nicht aus Glauben, dann war ich selbst der Wirkende, habe mir selbst ein Ziel gestellt, nur selbst Eigentum erworben, mir selbst Ruhm verschafft. So handelt der von Gott losgebundene Mensch, der sich mit seiner eigenen Willensmacht selbst bewegt. Was ich begehre und auch erwerbe, braucht keineswegs nur verwerflich zu sein. Ich kann nach Tugend streben; das ist ein hohes Ziel; oder ich kann für das Gemeinwohl arbeiten; das ist ein großer Zweck. Ich kann mir auch religiöse Ziele setzen, kirchliche Interessen vertreten und an der Christianisierung der Menschheit arbeiten. Auch die Bekehrung anderer wird sehr oft ohne Glauben unternommen. Das Urteil </w:t>
      </w:r>
      <w:r w:rsidR="00073840">
        <w:t>„</w:t>
      </w:r>
      <w:r>
        <w:t>Sünde</w:t>
      </w:r>
      <w:r w:rsidR="00073840">
        <w:t>“</w:t>
      </w:r>
      <w:r>
        <w:t xml:space="preserve"> trifft nicht das, was ich herzustellen suche, sondern mich in meinem Verhalten, mich in der inwendigen Bewegung meines Willens, und hier gibt es kein richtiges Verhalten, solange ich mich von Gott fernhalte. Nur dann bin ich über das Sündigen hinausgelangt, wenn mein Handeln darin seinen Grund hat, dass ich das, was Gottes Gnade mir gegeben hat, im Glauben erfasse. </w:t>
      </w:r>
    </w:p>
    <w:p w14:paraId="4C3183E7" w14:textId="77777777" w:rsidR="00C778DC" w:rsidRDefault="00C778DC" w:rsidP="00C778DC">
      <w:pPr>
        <w:pStyle w:val="StandardWeb"/>
      </w:pPr>
      <w:r>
        <w:rPr>
          <w:rStyle w:val="Hervorhebung"/>
        </w:rPr>
        <w:t>Ruhm, Vater, finden wir bei uns nicht, dafür Dank für Deine Gnade. Treibe den Stolz aus mir aus, der sich in eigener Kraft zu handeln getraut, und gib mir den hellen Blick in das, was Deine gnädigen Gaben mir als Dienst und Pflicht gewähren. Amen.</w:t>
      </w:r>
      <w:r>
        <w:t xml:space="preserve"> </w:t>
      </w:r>
    </w:p>
    <w:p w14:paraId="229E2157" w14:textId="77777777" w:rsidR="00C778DC" w:rsidRDefault="00C778DC" w:rsidP="00C778DC">
      <w:pPr>
        <w:pStyle w:val="berschrift2"/>
      </w:pPr>
      <w:r>
        <w:t>29. Januar</w:t>
      </w:r>
    </w:p>
    <w:p w14:paraId="2771DA14" w14:textId="77777777" w:rsidR="00C778DC" w:rsidRDefault="00C778DC" w:rsidP="00C778DC">
      <w:pPr>
        <w:pStyle w:val="StandardWeb"/>
      </w:pPr>
      <w:r>
        <w:rPr>
          <w:rStyle w:val="Fett"/>
        </w:rPr>
        <w:t>Die Sünde erkannte ich nicht ohne durch das Gesetz; denn ich wusste nichts von der Lust, wo das Gesetz nicht hätte gesagt: lass dich nicht gelüsten.</w:t>
      </w:r>
      <w:r>
        <w:br/>
        <w:t xml:space="preserve">Römer 7,7 </w:t>
      </w:r>
    </w:p>
    <w:p w14:paraId="55C7F214" w14:textId="77777777" w:rsidR="00C778DC" w:rsidRDefault="00C778DC" w:rsidP="00C778DC">
      <w:pPr>
        <w:pStyle w:val="StandardWeb"/>
      </w:pPr>
      <w:r>
        <w:t xml:space="preserve">Was zeigt mir Paulus als meinen tiefen Schaden? Ich bin ein Haufen von Wünschen, eine Sammlung von Begehrungen, immer hungrig, immer damit beschäftigt, etwas zu gewinnen, immer der Mehrer meines Eigentums und meines Glücks. Du sollst nicht begehren, sagt Paulus und er entfernt vom Gebot jede Beschränkung. Bei Mose sind diese das Gebot beschränkenden Angaben unentbehrlich; denn Mose gibt der Volksgemeinschaft das Recht, auf dem ihr Bestehen und Gedeihen beruht. Darum ist dort vom Weib und Tier und Haus des Nächsten die Rede. Bei Paulus spricht das Gebot zu mir selbst und ordnet nicht meine Beziehungen nach außen, sondern schafft Klarheit über das, was in meinem Inneren geschieht. Was soll ich denn, wenn ich nicht begehren soll? Gehorchen, nicht selbst mir einen Willen erfinden, sondern Gottes Willen tun, nicht für mich sorgen, sondern Gott dienen. Die Antwort, die wir alle dem Gebot geben, lautet: das ist unmöglich; das können wir nicht. Wenn nur das Gesetz zu mir spricht, hat es die Natur gegen sich und sie entkräftet sein Gebot. Damit es zur Erfüllung komme, muss eine andere Macht in mir wirksam werden als nur das Gesetz, nicht nur Gottes gebietender, sondern sein schaffender Wille, nicht nur das Gesetz und die Schrift, sondern der Christus und der Geist. Nun spricht Gottes Wort nicht nur von außen an mich heran, sondern wird mein Eigentum und bewegt, weil es mir Glauben gibt, mein Begehren von innen her. Nun ist nicht nur das Gebot, sondern das Werk des Gesetzes in mein Herz geschrieben, weil Gottes Wille zu meinem Willen wird. Habe ich dadurch das Wünschen, Planen und Erwerben verloren? </w:t>
      </w:r>
    </w:p>
    <w:p w14:paraId="729EC7AC" w14:textId="77777777" w:rsidR="00C778DC" w:rsidRDefault="00C778DC" w:rsidP="00C778DC">
      <w:pPr>
        <w:pStyle w:val="StandardWeb"/>
      </w:pPr>
      <w:r>
        <w:t xml:space="preserve">Weil die Natur die Begehrung in mir hervorbringt, kann sie nicht verschwinden. Das natürliche Leben ist und bleibt der Boden, in den Christus das geistliche Leben hineinpflanzt. Fordert die Natur von uns, dass wir uns selbst erhalten, so zeigt sie uns die nie entbehrliche Voraussetzung, ohne die die Liebe zerfällt. Wer nichts erwirbt, kann nichts geben und wer kein einziges Begehren hat, kann nicht gehorchen. Es ist aber etwas völlig Neues entstanden, was die Natur niemals schafft, wenn der gnädige Wille Gottes uns so erfasst hat, dass wir an Ihn glauben. </w:t>
      </w:r>
    </w:p>
    <w:p w14:paraId="505F0C97" w14:textId="77777777" w:rsidR="00C778DC" w:rsidRDefault="00C778DC" w:rsidP="00C778DC">
      <w:pPr>
        <w:pStyle w:val="StandardWeb"/>
      </w:pPr>
      <w:r>
        <w:rPr>
          <w:rStyle w:val="Hervorhebung"/>
        </w:rPr>
        <w:t>Mein Begehren schreit beständig: Ich, ich! Du aber, Vater, kannst dieses Getöse zur Ruhe bringen. Denn Dein Wort spricht zu mir von Dir. Ich danke Dir, dass wir Dir gehorchen dürfen. Amen.</w:t>
      </w:r>
      <w:r>
        <w:t xml:space="preserve"> </w:t>
      </w:r>
    </w:p>
    <w:p w14:paraId="6972E77A" w14:textId="77777777" w:rsidR="00C778DC" w:rsidRDefault="00C778DC" w:rsidP="00C778DC">
      <w:pPr>
        <w:pStyle w:val="berschrift2"/>
      </w:pPr>
      <w:r>
        <w:t>30. Januar</w:t>
      </w:r>
    </w:p>
    <w:p w14:paraId="78271F5D" w14:textId="77777777" w:rsidR="00C778DC" w:rsidRDefault="00C778DC" w:rsidP="00C778DC">
      <w:pPr>
        <w:pStyle w:val="StandardWeb"/>
      </w:pPr>
      <w:r>
        <w:rPr>
          <w:rStyle w:val="Fett"/>
        </w:rPr>
        <w:t>Gehe ein durch die enge Pforte. Denn die Pforte ist weit und der Weg ist breit, der zur Verdammnis abführt, und ihrer sind viele, die darauf wandeln. Und die Pforte ist eng und der Weg ist schmal, der zum Leben führt, und wenige sind ihrer, die ihn finden.</w:t>
      </w:r>
      <w:r>
        <w:br/>
        <w:t xml:space="preserve">Matthäus 7,13+14 </w:t>
      </w:r>
    </w:p>
    <w:p w14:paraId="0FEB3025" w14:textId="77777777" w:rsidR="00C778DC" w:rsidRDefault="00C778DC" w:rsidP="00C778DC">
      <w:pPr>
        <w:pStyle w:val="StandardWeb"/>
      </w:pPr>
      <w:r>
        <w:t xml:space="preserve">Für Jesus war es eine schwere Arbeit, die Jünger aus der Gemeinschaft herauszulösen, die sie in das jüdische Volkstum band. Eine kleine Minorität zu sein, von den Vielen sich zu trennen, nicht durch das Tor zu schreiten, durch das sich die Menge drängt, nicht die Straße zu begehen, die jedermann wählt, das ist ein ernsthaftes Unternehmen, von dem wir alle erschrecken. War die breite Straße nicht dadurch geheiligt und als gefahrlos erwiesen, dass sie die Straße aller war, die Straße aller Parteien, der Frommen und der Unfrommen, der Priester und der Laien, der Lehrer und der Unwissenden? Jesus ruft den Jüngern zu: Es geht ums Leben! Die Menge rennt in den Tod. Sie sieht ihn freilich nicht und fürchtet ihn daher auch nicht; aber am Ende ihres Weges steht der göttliche Urteilsspruch, der ihr Leben zerbricht. Um des Lebens willen ist jeder Verzicht richtig und jedes Opfer vernünftig. Ihr könnt keinen anderen Weg gehen als den schmalen und einsamen, den nur wenige finden; denn ihr sollt zum Leben gelangen. Wir sind von derselben Schwierigkeit bedrängt wie die Jünger, obschon unser Volkstum nicht den geheiligten Charakter hat, den Israels Volkstum damals besaß. Weil wir Christen sind, gehört unsere Liebe und Arbeit auch der natürlichen Gemeinschaft, die uns als Volk vereint. Wir bauen sie auf und verketten sie möglichst fest. Je fester aber das Volkstum wird, umso schwerer wird der Christenstand, umso schmäler wird der Weg. Was hat auch so die Macht, uns aus der Menge herauszureißen, die auf breiter Straße geht, und uns durch das enge Tor zu drängen? Die Gottesfrage; denn sie ist die Lebensfrage. Es geht um mein Leben; das ist meine ganz persönliche Sache. Hier haben die Interessen meiner Familie und meines Standes nichts zu sagen; hier gilt nicht nationale Gewohnheit und Meinung der Majorität. Sterben oder leben, das ist mein eigenstes Anliegen, bei dem kein anderer für mich eintreten kann. Ich muss meine Seele retten und ich rette sie nur dadurch, dass ich Jesus gehorche. Ist der Weg auch schmal, ganz einsam ist niemand, der den Weg des Lebens geht. Wird er auch nur von wenigen gefunden, sie wandern vereint. In der kleinen Gemeinschaft derer, die nach dem Leben streben, entsteht feste Verbundenheit, Liebe und Treue, die nicht bricht. </w:t>
      </w:r>
    </w:p>
    <w:p w14:paraId="4CA2AA92" w14:textId="77777777" w:rsidR="00C778DC" w:rsidRDefault="00C778DC" w:rsidP="00C778DC">
      <w:pPr>
        <w:pStyle w:val="StandardWeb"/>
      </w:pPr>
      <w:r>
        <w:rPr>
          <w:rStyle w:val="Hervorhebung"/>
        </w:rPr>
        <w:t>Wenn ich nicht weiß, wie ich das enge Pförtchen und den schmalen Weg finde, dann, Vater, sei mir nah und mache mir Dein Wort hell. Es hat mich dazu besucht, damit ich aus der Schar der Sterbenden hinübertrete ins Leben. Amen.</w:t>
      </w:r>
      <w:r>
        <w:t xml:space="preserve"> </w:t>
      </w:r>
    </w:p>
    <w:p w14:paraId="1776868C" w14:textId="77777777" w:rsidR="00C778DC" w:rsidRDefault="00C778DC" w:rsidP="00C778DC">
      <w:pPr>
        <w:pStyle w:val="berschrift2"/>
      </w:pPr>
      <w:r>
        <w:t>31. Januar</w:t>
      </w:r>
    </w:p>
    <w:p w14:paraId="391464BA" w14:textId="77777777" w:rsidR="00C778DC" w:rsidRDefault="00C778DC" w:rsidP="00C778DC">
      <w:pPr>
        <w:pStyle w:val="StandardWeb"/>
      </w:pPr>
      <w:r>
        <w:rPr>
          <w:rStyle w:val="Fett"/>
        </w:rPr>
        <w:t>Und ich, Johannes, sah die heilige Stadt, das neue Jerusalem, von Gott aus dem Himmel herabfahren, zubereitet als eine geschmückte Braut ihrem Mann.</w:t>
      </w:r>
      <w:r>
        <w:br/>
        <w:t xml:space="preserve">Offenbarung 21,2 </w:t>
      </w:r>
    </w:p>
    <w:p w14:paraId="5E69126E" w14:textId="77777777" w:rsidR="00C778DC" w:rsidRDefault="00C778DC" w:rsidP="00C778DC">
      <w:pPr>
        <w:pStyle w:val="StandardWeb"/>
      </w:pPr>
      <w:r>
        <w:t xml:space="preserve">Ich lausche auf das, was uns die Weissagung als das letzte Ziel zeigt, womit sie ihren letzten und höchsten Gedanken ausspricht. Das tut sie dadurch, dass sie die Gottesstadt beschreibt nach ihrer himmlischen Art. Sie ist weder aus irdischem Stoff gebaut noch in die himmlische Welt eingeschlossen, sondern sie kommt herab, damit das, was auf der Erde geschah, zum Ziel gebracht sei und die menschliche Geschichte das von Gott ihr bestimmte Ende erreiche. Was ist also der letzte Gedanke der Weissagung? Es ist die in Gott geeinte Menschheit, die für Gott geheiligte Gemeinde, die in Gottes Gegenwart lebende Kinderschar. Damit ist jeder selbstsüchtige Ton aus der Weissagung ausgelöscht. Johannes verweilt nicht bei seiner eigenen Seligkeit, zeigt uns keinen derer, die in der ersten Christenheit die Arbeit taten und um Jesu willen starben, im Himmel und richtet unsern Blick nicht auf die Vollendung des Menschen. Er macht darum keinen Versuch, uns die Bewohner der Gottesstadt zu beschreiben und uns einen Eindruck von der Herrlichkeit zu geben, die sie als die Empfänger des ewigen Lebens haben. Nicht die Vollendung des Menschen, sondern die Vollendung des göttlichen Werks ist das, wonach Johannes begehrt und was das letzte Wort seiner Weissagung beschreibt. Darum bleibt sie auch in der Beugung vor Gott, die sich nicht an das Geheimnis seines Wesens heranwagt. Sie bekommt ihre Vollendung nicht durch eine Beschreibung Gottes und auch den Christus kennzeichnet sie einzig durch die Figur des Lammes. Die Weissagung bleibt der Regel gehorsam, dass sich Gott uns in seinen Werken zeigt. Was uns mit Ihm verbindet, das ist seine Gnade und diese wird in dem sichtbar, was sie uns gibt. Daher wird die Herrlichkeit Gottes in der Herrlichkeit der Gottesstadt geschaut. Die Mittel, die Johannes bei der Hand hatte, um sie zu beschreiben, waren arm und unzulänglich, Gold, Edelsteine und Perlen, bedeutsame Zahlen, der durch die Stadt fließende Strom und die nährenden Bäume. Das weiß Johannes selbst, dass seine Mittel, mit denen er das Letzte beschreibt, nicht ausreichen. Aber aus der Unzulänglichkeit des Bildes glänzt die Herrlichkeit der Hoffnung hervor. Sie ist größer als unsere Worte, weil sie größer ist als alles, was wir sind und haben. </w:t>
      </w:r>
    </w:p>
    <w:p w14:paraId="7FF4DE26" w14:textId="77777777" w:rsidR="00C778DC" w:rsidRDefault="00C778DC" w:rsidP="00C778DC">
      <w:pPr>
        <w:pStyle w:val="StandardWeb"/>
      </w:pPr>
      <w:r>
        <w:rPr>
          <w:rStyle w:val="Hervorhebung"/>
        </w:rPr>
        <w:t>Wenn mich das Welken und Sterben auf Erden müde macht, dann sage mir, Herr Gott: Ich bin der Erste und der Letzte; Ich bin das A und O. Wir stammeln, wenn wir von Deinen letzten Herrlichkeiten sprechen; aber schon das, dass wir von ihnen sprechen können und hoffen dürfen und von der Hoffnung gezogen uns rüsten dürfen für das, was Deine letzten Werke sind, ist überreiche Gnade und Dein großes Geschenk. Amen.</w:t>
      </w:r>
      <w:r>
        <w:t xml:space="preserve"> </w:t>
      </w:r>
    </w:p>
    <w:p w14:paraId="79505055" w14:textId="77777777" w:rsidR="00C778DC" w:rsidRDefault="00C778DC" w:rsidP="00C778DC">
      <w:pPr>
        <w:pStyle w:val="berschrift1"/>
        <w:rPr>
          <w:sz w:val="48"/>
        </w:rPr>
      </w:pPr>
      <w:r>
        <w:t>Februar</w:t>
      </w:r>
    </w:p>
    <w:p w14:paraId="1926CD02" w14:textId="77777777" w:rsidR="00C778DC" w:rsidRDefault="00C778DC" w:rsidP="00C778DC">
      <w:pPr>
        <w:pStyle w:val="berschrift2"/>
      </w:pPr>
      <w:r>
        <w:t>1. Februar</w:t>
      </w:r>
    </w:p>
    <w:p w14:paraId="00939096" w14:textId="06BE0ABD" w:rsidR="00C778DC" w:rsidRDefault="00C778DC" w:rsidP="00C778DC">
      <w:pPr>
        <w:pStyle w:val="StandardWeb"/>
      </w:pPr>
      <w:r>
        <w:rPr>
          <w:rStyle w:val="Fett"/>
        </w:rPr>
        <w:t xml:space="preserve">Johannes sieht Jesus zu ihm kommen und spricht: </w:t>
      </w:r>
      <w:r w:rsidR="00073840">
        <w:rPr>
          <w:rStyle w:val="Fett"/>
        </w:rPr>
        <w:t>„</w:t>
      </w:r>
      <w:r>
        <w:rPr>
          <w:rStyle w:val="Fett"/>
        </w:rPr>
        <w:t xml:space="preserve">Siehe, das ist Gottes Lamm, welches der Welt Sünde trägt. </w:t>
      </w:r>
      <w:r w:rsidR="00073840">
        <w:rPr>
          <w:rStyle w:val="Fett"/>
        </w:rPr>
        <w:t>„</w:t>
      </w:r>
      <w:r>
        <w:br/>
        <w:t xml:space="preserve">Johannes 1,29 </w:t>
      </w:r>
    </w:p>
    <w:p w14:paraId="381E6937" w14:textId="77777777" w:rsidR="00C778DC" w:rsidRDefault="00C778DC" w:rsidP="00C778DC">
      <w:pPr>
        <w:pStyle w:val="StandardWeb"/>
      </w:pPr>
      <w:r>
        <w:t xml:space="preserve">Dem, was der Täufer über Jesus sage, hat Jesus nicht widersprochen. Das war er und er war es mit ganzem Herzen, das für Gott geheiligte und zu Gottes Eigentum gemachte Lamm. Jesus kannte nichts Größeres, keinen herrlicheren Beruf. Das für Gott geweihte Lamm kam an jedem Morgen und an jedem Abend auf den Altar und dagegen, dass er zum Altar gebracht werde, hat sich Jesus nie gesträubt. Im Leben und im Tod mit Seele und Leib gehört er dem Vater ganz. Das täglich geopferte Lamm war der Trost Israels; denn es zeigte ihm Gottes Vergebung und nahm seine Schuld von ihm weg. Darum war am frühen Morgen, wenn das Lamm auf den Altar gebracht wurde, immer auch eine betende Gemeinde im Tempel, die dankend Gottes vergebende Güte pries. Bedurfte nur Israel ein Lamm, das seine Schuld wegtrug und es von der Last seiner Sünde befreite? Was im Tempel geschah, zeigte der Welt, was sie nötig hat. Die Welt, das ist die Menschheit, wie sie immer und überall ist, die Menschheit, die ein gemeinsames Schicksal hat und eine alte bedrückende Not. Bisher sprach das Lamm Gottes nur zu Israel von Gottes Gnade. Nun aber ist die Stunde des Heils gekommen, in der sich Gottes Gnade für jeden, der Mensch ist, offenbart. Nun wird die Schuld der Welt begraben. Hier ist er, sagte der Täufer, der das kann, und Jesus widerspricht ihm nicht, sondern antwortet in der Vollmacht Gottes: Ja, ich bin da und heilige mich für euch alle und nehme von euch allen weg, was eure Seele euch bereitet hat. </w:t>
      </w:r>
    </w:p>
    <w:p w14:paraId="01B72898" w14:textId="77777777" w:rsidR="00C778DC" w:rsidRDefault="00C778DC" w:rsidP="00C778DC">
      <w:pPr>
        <w:pStyle w:val="StandardWeb"/>
      </w:pPr>
      <w:r>
        <w:rPr>
          <w:rStyle w:val="Hervorhebung"/>
        </w:rPr>
        <w:t xml:space="preserve">Was Welt ist, lieber Vater, das sehe ich, und was die Sünde der Welt ist, ist mir nicht völlig verborgen. Offenbar und gewiss ist mir, dass niemand die Sünde der Welt wegnehmen kann als Du allein. Nun zeigt mir Dein Wort den, der dein eigen ist, den Du dazu gabst, damit er die Schuld der Welt auslösche. Das ist ein Wunder über alles Begreifen hinaus. Es ist aber ein fröhlich Ding, diesem Deinem Wort zu glauben. Dazu hilf mir, lieber Herr. Amen. </w:t>
      </w:r>
    </w:p>
    <w:p w14:paraId="6A9D0457" w14:textId="77777777" w:rsidR="00C778DC" w:rsidRDefault="00C778DC" w:rsidP="00C778DC">
      <w:pPr>
        <w:pStyle w:val="berschrift2"/>
      </w:pPr>
      <w:r>
        <w:t>2. Februar</w:t>
      </w:r>
    </w:p>
    <w:p w14:paraId="24BC757F" w14:textId="77777777" w:rsidR="00C778DC" w:rsidRDefault="00C778DC" w:rsidP="00C778DC">
      <w:pPr>
        <w:pStyle w:val="StandardWeb"/>
      </w:pPr>
      <w:r>
        <w:rPr>
          <w:rStyle w:val="Fett"/>
        </w:rPr>
        <w:t xml:space="preserve">Wir bitten an Christi Statt: lasst euch versöhnen mit Gott. </w:t>
      </w:r>
      <w:r>
        <w:br/>
        <w:t xml:space="preserve">2. Korinther 5,20 </w:t>
      </w:r>
    </w:p>
    <w:p w14:paraId="6CF4453A" w14:textId="77777777" w:rsidR="00C778DC" w:rsidRDefault="00C778DC" w:rsidP="00C778DC">
      <w:pPr>
        <w:pStyle w:val="StandardWeb"/>
      </w:pPr>
      <w:r>
        <w:t xml:space="preserve">Wie sollte ich die Aufforderung: sei mir Gott versöhnt, nicht hören? Hat es denn Verstand, mit Gott zu streiten? Will ich stärker sein als Er, will ich Ihn besiegen? Versöhnt mit Gott, das ist nicht nur das Ende unseres Elends, das ist der Aufstieg in die Kraft und Herrlichkeit. In Gottes Frieden leben als Gottes Freund, du kannst, Herz, nichts Größeres verlangen. Aber es klingt so unglaublich, so übermenschlich, dass wir versöhnt sein könnten mit Gott, und daran erkennen wir, wie nötig uns die Versöhnung mit Gott ist, dass wir wirklich gegen ihn sind, in der Tat ihn fliehen, fürchten und mit Ihm hadern. Wir verspüren alle in uns die Lust, uns für die große und laute Schar anwerben zu lassen, die ruft: Gott ist tot, der Gott der Patriarchen und Propheten, der Gott und Vater Jesu, der Gott der Christenheit; einst glaubten sie an ihn und meinten, sie hätten Sein Wort gehört und Seine Werke geschaut; doch nun ist dies alles in die Vergangenheit hinabgesunken. Vor diese Schar tritt Paulus und sagt ihr: ihr streitet gegen Gott und wünscht, er sei verschwunden: lasst euch versöhnen mit Ihm. Dazu zeigt er uns Jesus am Kreuz; dort, sagt er, hat Gott dich mit Sich versöhnt. In den Frieden mit Gott kann ich aber nur gelangen, wenn mein boshafter Wille stirbt. Sich mit Ihm versöhnen heißt, der Gottlosigkeit und Ungerechtigkeit entrinnen; denn mit dieser versöhnt sich Gott nicht. Kann ich lassen, was vor Gott verwerflich ist? Sieh Jesus an, sagt mir Paulus,, wie Er sein Kreuz trögt. Er ist der Sünde wegen gestorben, damit deine Sünde tot sei, weil er lebt und dich im Glauben unter seine Macht und Wirkung stellt. Bekehren kann ich mich nicht, wenn mir nicht Vergebung gewährt ist. Steht meine Schuld vor Gott mit ihrer mich verklagender Macht, was hilft mir dann all mein frommes Bemühen? Sieh Jesus an, sagt Paulus, an seinem Kreuz; dort siehst du den, der vergibt. Denn dazu hat er das Kreuz getragen, damit er dir vergeben kann. Ich kann aber nur dann im Frieden mit Gott leben, wenn ich mich in seine Regierung ergebe und willig leide, was mich beengt und plagt. Wie soll ich leiden und sterben, ohne dass daraus ein Aufruhr gegen den entsteht, der mich ins Leiden stellt? Sieh Jesus an, sagt mir Paulus, wie Er gelitten hat. Er litt und pries den Vater und machte aus der Gottverlassenheit die Offenbarung der göttlichen Herrlichkeit. Bist du nun versöhnt mit Gott? </w:t>
      </w:r>
    </w:p>
    <w:p w14:paraId="7210B5D5" w14:textId="77777777" w:rsidR="00C778DC" w:rsidRDefault="00C778DC" w:rsidP="00C778DC">
      <w:pPr>
        <w:pStyle w:val="StandardWeb"/>
      </w:pPr>
      <w:r>
        <w:rPr>
          <w:rStyle w:val="Hervorhebung"/>
        </w:rPr>
        <w:t xml:space="preserve">Der Tatbeweis dafür, dass Gott uns verzeiht, bist Du, Herr Jesus Christ. Unsere Sünde und Schande, unser Leiden und Sterben nahmst Du auf in Dein Werk und hast es in Segen verwandelt. So hast Du an das Licht gebracht, was mit uns geschieht, weil Gott uns vergibt. So vergib mir alles, was sich in mir gegen Dich sträubt und den Unfrieden meiner Seele offenbart, damit ich es erfasse und bewahre, dass ich versöhnt bin mit Dir. Amen. </w:t>
      </w:r>
    </w:p>
    <w:p w14:paraId="061C9EA6" w14:textId="77777777" w:rsidR="00C778DC" w:rsidRDefault="00C778DC" w:rsidP="00C778DC">
      <w:pPr>
        <w:pStyle w:val="berschrift2"/>
      </w:pPr>
      <w:r>
        <w:t>3. Februar</w:t>
      </w:r>
    </w:p>
    <w:p w14:paraId="12FEF9EF" w14:textId="77777777" w:rsidR="00C778DC" w:rsidRDefault="00C778DC" w:rsidP="00C778DC">
      <w:pPr>
        <w:pStyle w:val="StandardWeb"/>
      </w:pPr>
      <w:r>
        <w:rPr>
          <w:rStyle w:val="Fett"/>
        </w:rPr>
        <w:t xml:space="preserve">Ich hielt mich nicht dafür, dass ich etwas wüsste unter euch ohne allein Jesus Christus, den Gekreuzigten. </w:t>
      </w:r>
      <w:r>
        <w:br/>
        <w:t xml:space="preserve">1. Korinther 2,2 </w:t>
      </w:r>
    </w:p>
    <w:p w14:paraId="5AC6FF11" w14:textId="77777777" w:rsidR="00C778DC" w:rsidRDefault="00C778DC" w:rsidP="00C778DC">
      <w:pPr>
        <w:pStyle w:val="StandardWeb"/>
      </w:pPr>
      <w:r>
        <w:t xml:space="preserve">Den Glanz des großen Denkers und des hinreißenden Redners tat Paulus mit bewusstem Entschluss auf die Seite, obwohl er ihn leicht erreicht hätte. In Korinth hat er seine Wirksamkeit unter die Regel gestellt: Ich weiß nur eines, dieses weiß ich aber mit gesicherter Gewissheit, und dieses eine ist, dass der Christus gekommen und dass er gekreuzigt worden ist. Wenn wir unser Denken anspornen, dass es in die Weite fährt, oder uns dem künstlerischen Trieb hingeben, überschreiten wir immer die Grenzen unseres Wissens. Jeder Philosoph hat unvermeidlich viel mehr gesagt als er wusste, und die Redner erliegen derselben Gefahr. Sowie wir aus unserer Erkenntnis etwas Ganzes machen wollen, füllen wir ihre Lücken mit unseren Vermutungen aus, erfinden zu dem, was uns gezeigt ist, Hintergründe und begleiten das, was geschieht, in seine verborgenen Anfänge. Das verschafft uns aber nicht mehr ein Wissen, sondern stellt uns zur Schar der Dichtenden. Paulus dagegen entschloss sich, streng bei dem zu bleiben, was er wusste. Denn sein Ziel war, in seinen Hörern Glauben zu erwecken. Zum Glauben gelangen wir nur durch eine Wahrnehmung, die uns Gewissheit gibt. Wer in der bunten Fülle seiner Gedanken glänzt und sie mit dichterischer Kraft verschönt, wird Bewunderung ernten, den Menschen aber nicht da fassen, wo die Entscheidung über sein ganzes Denken und Wollen erfolgt. Soll ich fürchten, Paulus mache sein Evangelium eng und klein, wenn es nur aus dem Einen bestehen soll, was Er weiß? Christus kennen, das ist nichts Enges, das ist die gewusste Gnade Gottes in ihrer alles neu machenden Größe, und nun erst noch wissen, dass Christus des Kreuz getragen hat, das ist ein Lichtquell, der alles beleuchtet. Nun weiß ich, was Gerechtigkeit und was Gnade ist, weiß, was Sünde und was Vergebung ist, weiß, was Gehorsam und was Liebe ist. Welch ein Reichtum von Erkenntnissen ist mir damit geschenkt! Sie sind so reich, dass mir durch sie die Kraft und die Pflicht zum Glauben gegeben sind. </w:t>
      </w:r>
    </w:p>
    <w:p w14:paraId="1F3426B0" w14:textId="77777777" w:rsidR="00C778DC" w:rsidRDefault="00C778DC" w:rsidP="00C778DC">
      <w:pPr>
        <w:pStyle w:val="StandardWeb"/>
      </w:pPr>
      <w:r>
        <w:rPr>
          <w:rStyle w:val="Hervorhebung"/>
        </w:rPr>
        <w:t xml:space="preserve">Deine Weisheit, Herr Gott, reicht uns dar, was uns heilsam ist. Ich erkenne mit großem Dank, wie Deine Hand befestigt, was in uns schwankt. Den eitlen Drang, der ins Geheimnis führt, bändigst Du. Die Unruhe, die da nicht stille stehen will, wo Du Dich offenbarst, nimmst Du uns weg, und heilst das trübe Auge, das sich nicht zum Kreuze unseres Herrn erheben mag. Du gibst uns die Gewissheit, die uns trägt, das Ziel, das uns bewegt, die Kraft, die Dir uns unterwirft. Amen. </w:t>
      </w:r>
    </w:p>
    <w:p w14:paraId="2EBCFCEA" w14:textId="77777777" w:rsidR="00C778DC" w:rsidRDefault="00C778DC" w:rsidP="00C778DC">
      <w:pPr>
        <w:pStyle w:val="berschrift2"/>
      </w:pPr>
      <w:r>
        <w:t>4. Februar</w:t>
      </w:r>
    </w:p>
    <w:p w14:paraId="233F61B8" w14:textId="77777777" w:rsidR="00C778DC" w:rsidRDefault="00C778DC" w:rsidP="00C778DC">
      <w:pPr>
        <w:pStyle w:val="StandardWeb"/>
      </w:pPr>
      <w:r>
        <w:rPr>
          <w:rStyle w:val="Fett"/>
        </w:rPr>
        <w:t xml:space="preserve">Nicht, dass du mich hättest gerufen, Jakob, oder dass du um mich gearbeitet hättest, Israel. Mir zwar hast du nicht gebracht Schafe deines Brandopfers, noch mich geehrt mit deinen Opfern. Mich hat deines Dienstes nicht gelüstet im Speisopfer, habe auch nicht Lust an deiner Arbeit im Weihrauch. Mir hast du nicht um Geld Kalmus gekauft. Mich hast du mit den Fetten deiner Opfer nicht gefüllt. Ja, mir hast du Arbeit gemacht in deinen Sünden und hast mir Mühe gemacht mit deinen Missetaten. Ja, ich tilge deine Übertretung um meinetwillen und gedenke deiner Sünden nicht. </w:t>
      </w:r>
      <w:r>
        <w:br/>
        <w:t xml:space="preserve">Jesaja 43,22–25 </w:t>
      </w:r>
    </w:p>
    <w:p w14:paraId="519498F9" w14:textId="67F48597" w:rsidR="00C778DC" w:rsidRDefault="00C778DC" w:rsidP="00C778DC">
      <w:pPr>
        <w:pStyle w:val="StandardWeb"/>
      </w:pPr>
      <w:r>
        <w:t xml:space="preserve">Auch aus der tiefsten Not entsteht Segen und das harte Gericht, das den ganzen Bestand Israels zerbrach, macht die Größe der göttlichen Gnade erkennbar. Im Elend Babyloniens hörte für den Juden jede Möglichkeit auf, sich um Gott verdient zu machen. Es gab keinen Tempel mehr, der geschmückt werden konnte, keinen Altar mehr, der sich mit reichen Gaben anfüllen ließ. Zu irgendeiner Leistung, die als Gott geleisteter Dienst gewertet werden konnte, fehlte jede Möglichkeit. Aus der Lage des Volkes erwuchs ihm nur immer neue Demütigung, nur Grund, sich zu schämen, nur die Nötigung zur Reue. Wie soll dieses zertretene, machtlose, in das tiefste Elend hinabgestossene, als schuldig verworfene und gerichtete Volk noch der Zeuge Gottes sein? </w:t>
      </w:r>
      <w:r w:rsidR="00073840">
        <w:t>„</w:t>
      </w:r>
      <w:r>
        <w:t>Mein Name wird euretwegen geschmäht</w:t>
      </w:r>
      <w:r w:rsidR="00073840">
        <w:t>“</w:t>
      </w:r>
      <w:r>
        <w:t xml:space="preserve">, sagte der Prophet. Aber gerade diese Lage gibt dem göttlichen Wort einen besonders hellen Glanz und macht Gottes Willen offenbar. Nun kommt seine Barmherzigkeit ans Licht und es ist allen sichtbar: Hier handelt Gott um seiner Güte willen. Er verzeiht; warum tut er es? Weil er gnädig ist. Er erlöst; weshalb? Weil er Gott ist, euer Gott. Nun lernt Israel das, was wir Menschen schwer lernen, nicht sich rühmen, nicht seine Verdienste zählen, nicht seinen Gottesdienst preisen. Jetzt hört jene Versündigung auf, die dadurch entsteht, dass wir Gottes Güte durch unsere Gaben erwecken und seine Hilfe durch unser Werk begründen. Nun lernt Israel glauben. Nachdem ihm alles genommen ward, was es selber hatte, nimmt er wahr, dass es Gott hat, und lernt ahnen, was das bedeutet, Gott für sich zu haben. </w:t>
      </w:r>
    </w:p>
    <w:p w14:paraId="4CBD6D16" w14:textId="77777777" w:rsidR="00C778DC" w:rsidRDefault="00C778DC" w:rsidP="00C778DC">
      <w:pPr>
        <w:pStyle w:val="StandardWeb"/>
      </w:pPr>
      <w:r>
        <w:rPr>
          <w:rStyle w:val="Hervorhebung"/>
        </w:rPr>
        <w:t xml:space="preserve">Wenn ich vor Dir, Herr Gott, stehe, dann will ich mich ganz in den Anblick Deiner Gnade versenken. Mögen sich meine Tage mit redlicher Arbeit füllen, die nach Deinem Willen geschieht, und ich will meinen Fleiß in sie legen und gesammelte Kraft. Aber vor Dir, Vater, gilt nicht mein Opfern und Räuchern, nicht mein Wollen und Laufen, sondern Deine Gnade, die alles gibt, und Deine Ehre, die ewig leuchtet. Amen. </w:t>
      </w:r>
    </w:p>
    <w:p w14:paraId="1A0EBCA9" w14:textId="77777777" w:rsidR="00C778DC" w:rsidRDefault="00C778DC" w:rsidP="00C778DC">
      <w:pPr>
        <w:pStyle w:val="berschrift2"/>
      </w:pPr>
      <w:r>
        <w:t>5. Februar</w:t>
      </w:r>
    </w:p>
    <w:p w14:paraId="426866CD" w14:textId="4CA17AD0" w:rsidR="00C778DC" w:rsidRDefault="00C778DC" w:rsidP="00C778DC">
      <w:pPr>
        <w:pStyle w:val="StandardWeb"/>
      </w:pPr>
      <w:r>
        <w:rPr>
          <w:rStyle w:val="Fett"/>
        </w:rPr>
        <w:t xml:space="preserve">Saul fiel auf die Erde und hörte eine Stimme, die sprach zu ihm: </w:t>
      </w:r>
      <w:r w:rsidR="00073840">
        <w:rPr>
          <w:rStyle w:val="Fett"/>
        </w:rPr>
        <w:t>„</w:t>
      </w:r>
      <w:r>
        <w:rPr>
          <w:rStyle w:val="Fett"/>
        </w:rPr>
        <w:t>Saul, Saul, was verfolgst du mich?</w:t>
      </w:r>
      <w:r w:rsidR="00073840">
        <w:rPr>
          <w:rStyle w:val="Fett"/>
        </w:rPr>
        <w:t>“</w:t>
      </w:r>
      <w:r>
        <w:br/>
        <w:t xml:space="preserve">Apostelgeschichte 9,4 </w:t>
      </w:r>
    </w:p>
    <w:p w14:paraId="3A3CA449" w14:textId="5CBC815B" w:rsidR="00C778DC" w:rsidRDefault="00C778DC" w:rsidP="00C778DC">
      <w:pPr>
        <w:pStyle w:val="StandardWeb"/>
      </w:pPr>
      <w:r>
        <w:t xml:space="preserve">Du siehst, sagte Jesus zu Paulus, in mir deinen Feind und willst mich vertreiben. Warum tust du das? Früher war Paulus beredt, wenn diese Frage an ihn gerichtet wurde. Zwingende Gründe in Menge hatte er in der Hand, um sein Urteil zu rechtfertigen, das die Vernichtung der Christenheit verlangte. War nicht das Kreuz Jesu Beweis genug, dass er von Gott verlassen und gerichtet starb? Sollte er einem Weib wie Maria Magdalena glaube, dass Jesus auferstanden sei? Warum blieb er denn jetzt unsichtbar? Scheiterte nicht die christliche Botschaft an der Schrift, die den König verhieß, der in Gottes Macht regiert und, wenn ihn Gott dem Volk gegeben hat, bei ihm bleibt? War nicht das Wort Jesu eine kindliche Rede neben der Gelehrsamkeit, die in den Lehrsälen Jerusalems zu finden war? War denn Jesus allein vom Geist Gottes erfüllt und ganz Israel von Gott verlassen und alle seine Gerechten verblendet und gestürzt? War denn Petrus imstande, der Fels zu sein, auf dem das Haus Gottes aufgebaut wurde? Früher wusste Paulus, was er zu sagen hatte, wenn er gefragt wurde, warum er Jesus verfolgte. Aber nun verstummte er und alle seine sicheren Gründe waren verschwunden. Denn er sah Jesus, und was er an Ihm sah, war Gottes Herrlichkeit. Jeder von uns kann sich die Gründe wiederholen, die einst für Paulus Bedeutung hatten, und sie können auch für ihn Gewicht besitzen. Aber es gibt auch für uns Stunden, in denen wir verstummen, wenn die Frage vor uns steht: warum verfolgst du mich? Siehst du nicht Gottes Herrlichkeit an mir, in meinem Kreuz den vollendeten Gehorsam, der Gott ehrt, in meinem </w:t>
      </w:r>
      <w:r w:rsidR="00151C0A">
        <w:t>V</w:t>
      </w:r>
      <w:r>
        <w:t xml:space="preserve">ergeben Gottes Gnade, die dir verzeiht, in meinem verklärten Leben Gottes Verheißung, die auch über deinem Leben leuchtet? Wenn wir aber Gottes Herrlichkeit an Ihm sehen, dann zerfallen alle Gründe und an die Stelle der verstummten Gründe tritt der Glaube, der nun sagt: was willst Du, Herr, dass ich tun soll? </w:t>
      </w:r>
    </w:p>
    <w:p w14:paraId="437747E1" w14:textId="77777777" w:rsidR="00C778DC" w:rsidRDefault="00C778DC" w:rsidP="00C778DC">
      <w:pPr>
        <w:pStyle w:val="StandardWeb"/>
      </w:pPr>
      <w:r>
        <w:rPr>
          <w:rStyle w:val="Hervorhebung"/>
        </w:rPr>
        <w:t xml:space="preserve">Du, Herr, beschirmst Deine Schar. Sie steht auf dem Kampfplatz und wäre wehrlos, wenn Du Dich nicht zu ihr bekennst. Aber weil es Gott je und je wohlgefällt, Dich und uns zu offenbaren, darum kann Deine Gemeinde nicht verschwinden und Dein Wort nicht sterben. Gib mir, dass ich es mir und anderen nach Deinem Willen sage. Amen. </w:t>
      </w:r>
    </w:p>
    <w:p w14:paraId="520D67E4" w14:textId="77777777" w:rsidR="00C778DC" w:rsidRDefault="00C778DC" w:rsidP="00C778DC">
      <w:pPr>
        <w:pStyle w:val="berschrift2"/>
      </w:pPr>
      <w:r>
        <w:t>6. Februar</w:t>
      </w:r>
    </w:p>
    <w:p w14:paraId="675777E8" w14:textId="77777777" w:rsidR="00C778DC" w:rsidRDefault="00C778DC" w:rsidP="00C778DC">
      <w:pPr>
        <w:pStyle w:val="StandardWeb"/>
      </w:pPr>
      <w:r>
        <w:rPr>
          <w:rStyle w:val="Fett"/>
        </w:rPr>
        <w:t xml:space="preserve">Ein jeglicher sei gesinnt, wie Jesus Christus auch war, welcher, ob er wohl in göttlicher Gestalt war, hielt er es nicht für einen Raub Gott gleich zu sein, sondern entäußerte sich selbst und nahm Knechtsgestalt an, ward gleich wie ein anderer Mensch und an Gebärden als ein Mensch erfunden. Er erniedrigte sich selbst und ward gehorsam bis zum Tod, ja bis zum Tod am Kreuz. </w:t>
      </w:r>
      <w:r>
        <w:br/>
        <w:t xml:space="preserve">Philipper 2,5–8 </w:t>
      </w:r>
    </w:p>
    <w:p w14:paraId="219FF692" w14:textId="77777777" w:rsidR="00C778DC" w:rsidRDefault="00C778DC" w:rsidP="00C778DC">
      <w:pPr>
        <w:pStyle w:val="StandardWeb"/>
      </w:pPr>
      <w:r>
        <w:t xml:space="preserve">Auch den ersten Gemeinden wurde es schwer, beisammen zu bleiben. Ihre Gemeinschaft stand nicht auf einem natürlichen, volkstümlichen Boden und war nicht durch ein Gesetz zusammengebunden. Ihr Grund war einzig Christus und seine gebende Gnade. Die Gemeinschaft verlangt aber von uns die Entsagung. Jeder muss dem anderen Platz gönnen und sich selbst beschränken, jeder zum anderen kommen und sich selbst vergessen. Wenn jeder spricht und keiner hört, jeder regiert und keiner gehorcht, jeder für seine Ehre kämpft und sie nicht auch den anderen gibt, dann ist die Gemeinde zerrissen. Dennoch, obwohl die Gemeinschaft, die uns Jesus bereitet, den natürlichen Willen des Menschen gegen sich hat, ist sie fest begründet. Denn das, was sie gefährdet, vergeht, wenn wir auf Jesus sehen. Er zeigt uns die Entsagung, ohne die es keine Gemeinschaft gibt, in einer Herrlichkeit, mit der das, was innerhalb der Gemeinde geschehen muss, nicht vergleichbar ist. Die Gestalt Gottes und die Gestalt des Knechtes und Menschen sind durch eine gewaltige Entfernung voneinander getrennt. Jesus einigt aber beides in sich. Als der Sohn ist er in Gottes Gestalt, also Herr, der spricht und es geschieht, der gebietet und es wird ihm gehorcht. Er nahm aber die Gestalt des Knechtes an, der keinen eigenen Willen und kein Eigentum hat, dem nichts gehört und der nichts für sich erwirbt, sondern gehorcht und dient. Die Knechtsgestalt trug er, weil er die des Menschen an sich nahm, denn für den Menschen ist es die richtige Lebensform, dass er der Knecht Gottes sei. Aber nicht nur das zeigt Jesus der Gemeinde, wie man sich entäußert und erniedrigt, sondern auch, dass die Erniedrigung zur Erhöhung führt. Weil Jesus die Knechtsgestalt trug und das menschliche Leben bis zum Tod erlitt, hat ihn Gott zum Herrn über alles erhöht. Auch in der Gemeinde wird jeder, der sich um der anderen willen beschränkt, erniedrigt und gehorsam wird, erfahren, dass seine Erniedrigung ihn zur Erhöhung führt. Ist auch das, was er zu leisten hat, nur klein, so hat es doch die Segensmacht des Gott dargebrachten Dienstes bei sich und der Gehorsam, mit dem er auf seinen eigenen Willen verzichtet, wird zum heiligen Opfer, mit dem er in der Nachfolge und Gemeinschaft Jesu bleibt. </w:t>
      </w:r>
    </w:p>
    <w:p w14:paraId="10C2F91D" w14:textId="77777777" w:rsidR="00C778DC" w:rsidRDefault="00C778DC" w:rsidP="00C778DC">
      <w:pPr>
        <w:pStyle w:val="StandardWeb"/>
      </w:pPr>
      <w:r>
        <w:rPr>
          <w:rStyle w:val="Hervorhebung"/>
        </w:rPr>
        <w:t xml:space="preserve">Zu Dir trete ich, dem Sohn, der Knecht war, dem Herrn, der gehorchte, dem Fürsten des Lebens, der getötet ward, damit ich in Deinem Licht erkenne, wie eigensüchtig ich bin, und damit ich Dir nicht widerstrebe, sondern willig diene, wenn Du unter uns Deine Gemeinde baust. Amen. </w:t>
      </w:r>
    </w:p>
    <w:p w14:paraId="22DB783F" w14:textId="77777777" w:rsidR="00C778DC" w:rsidRDefault="00C778DC" w:rsidP="00C778DC">
      <w:pPr>
        <w:pStyle w:val="berschrift2"/>
      </w:pPr>
      <w:r>
        <w:t>7. Februar</w:t>
      </w:r>
    </w:p>
    <w:p w14:paraId="58A0D0E4" w14:textId="77777777" w:rsidR="00C778DC" w:rsidRDefault="00C778DC" w:rsidP="00C778DC">
      <w:pPr>
        <w:pStyle w:val="StandardWeb"/>
      </w:pPr>
      <w:r>
        <w:rPr>
          <w:rStyle w:val="Fett"/>
        </w:rPr>
        <w:t xml:space="preserve">Kommet her zu mir alle, die ihr mühselig und beladen seid. So werdet ihr Ruhe finden für eure Seelen. </w:t>
      </w:r>
      <w:r>
        <w:br/>
        <w:t xml:space="preserve">Matthäus 11,28 </w:t>
      </w:r>
    </w:p>
    <w:p w14:paraId="2C7AAA06" w14:textId="544FC8A1" w:rsidR="00C778DC" w:rsidRDefault="00C778DC" w:rsidP="00C778DC">
      <w:pPr>
        <w:pStyle w:val="StandardWeb"/>
      </w:pPr>
      <w:r>
        <w:t xml:space="preserve">Wie ein schwerer Stein kann die Erinnerung an Gott auf unsere Seele fallen, so dass sie uns zur Last wird, die wir mühsam und keuchend schleppen. Auch für viele, die sich zur Kirche halten, ist ihr Anteil an ihr eine drückende Bürde, die man tragen muss, weil man sie nicht entbehren kann, aber nur mühsam trägt. Was würde aus dem Menschen, was würde aus unserem Volk, wenn es keine Religion mehr gäbe? Davor erschrickt man; aber schwer bleibt es doch, fromm zu sein, schwer, richtige Busse zu tun, schwer, mit Gott ins Reine zu kommen. Aus solchem Druck kann angestrengte Arbeit entstehen, die sich entschlossen und ernsthaft um die Erreichung des religiösen Ziels bemüht. In der Gemeinde, in der Jesus stand, waren solche </w:t>
      </w:r>
      <w:r w:rsidR="00073840">
        <w:t>„</w:t>
      </w:r>
      <w:r>
        <w:t>Arbeitende</w:t>
      </w:r>
      <w:r w:rsidR="00073840">
        <w:t>“</w:t>
      </w:r>
      <w:r>
        <w:t xml:space="preserve"> und </w:t>
      </w:r>
      <w:r w:rsidR="00073840">
        <w:t>„</w:t>
      </w:r>
      <w:r>
        <w:t>Lastträger</w:t>
      </w:r>
      <w:r w:rsidR="00073840">
        <w:t>“</w:t>
      </w:r>
      <w:r>
        <w:t xml:space="preserve"> zahlreich vorhanden. Weil sie im Aufblick zu Gott einzig an sein Gesetz dachten, bekam ihr Gottesdienst leicht Ähnlichkeit mit dem, was der Lastträger tut. Mich selber fromm zu machen ist freilich ein hartes Geschäft, das immer von neuem anfängt und nicht zum Ziele kommt. Kommt zu mir, sagt Jesus allen, die sich mit ihren religiösen Pflichten abmühen, allen, die nach Gerechtigkeit ringen und bei diesem Bemühen scheitern, allen, deren Frömmigkeit ein Suchen nach Gott blieb, das nicht zum Frieden kam. Bei ihm sehen wir eine andere Frömmigkeit als die der atemlos Arbeitenden, als die der Lastträger. Was Gott dem Volk verhieß, als er ihm den Sabbat gab, das war Jesu Eigentum. Er ruht und sein Ruhm gibt nicht nur der Hand, sondern der Seele die Ruhe. Was hilft es, wenn die Hände ruhen und die Gedanken toben und die Begehrung fiebert und das Herz mit wildem Stoß sich selbst bekämpft? Arbeitete denn Jesus nicht? Ich wirke, sagte er, denn der Vater wirkt. Trug er keine Last? Gottes Lamm trug die Sünde der Welt und trug sie an das Kreuz. Das zieht ihn aber nicht aus seiner Ruhe heraus; er hat sie in seinem Wirken und seinem Leiden. Was hat diesen völligen Unterschied hervorgebracht? In der mühseligen und belasteten Frömmigkeit beschaut der Mensch sich selbst, beschäftigt sich mit sich selbst und bleibt immer bei sich selbst. Bei Jesus wird Gott sichtbar und seine Gnade tut ihr Werk. Wenn Gott erscheint, entsteht Stille. Nun ruhen wir. </w:t>
      </w:r>
    </w:p>
    <w:p w14:paraId="78D970EF" w14:textId="77777777" w:rsidR="00C778DC" w:rsidRDefault="00C778DC" w:rsidP="00C778DC">
      <w:pPr>
        <w:pStyle w:val="StandardWeb"/>
      </w:pPr>
      <w:r>
        <w:rPr>
          <w:rStyle w:val="Hervorhebung"/>
        </w:rPr>
        <w:t xml:space="preserve">Weil ich mich oft mit mir selber beschäftige und plage und unter dem, was ich tun soll, müde und wund werde, höre ich, o Herr, mit tausend Freuden auf Deinen Ruf; Komm zu mir, die Ruhe findest du bei Mir. An der Herrlichkeit Deiner Sohnschaft Gottes sehe ich, was auch mir die Ruhe gibt. Amen. </w:t>
      </w:r>
    </w:p>
    <w:p w14:paraId="48CE68F9" w14:textId="77777777" w:rsidR="00C778DC" w:rsidRDefault="00C778DC" w:rsidP="00C778DC">
      <w:pPr>
        <w:pStyle w:val="berschrift2"/>
      </w:pPr>
      <w:r>
        <w:t>8. Februar</w:t>
      </w:r>
    </w:p>
    <w:p w14:paraId="319E04E1" w14:textId="5AA0F4AD" w:rsidR="00C778DC" w:rsidRDefault="00C778DC" w:rsidP="00C778DC">
      <w:pPr>
        <w:pStyle w:val="StandardWeb"/>
      </w:pPr>
      <w:r>
        <w:rPr>
          <w:rStyle w:val="Fett"/>
        </w:rPr>
        <w:t xml:space="preserve">Der Zöllner stand von ferne, wollte auch seine Augen nicht aufheben gen Himmel, sondern schlug an seine Brust und sprach: </w:t>
      </w:r>
      <w:r w:rsidR="00073840">
        <w:rPr>
          <w:rStyle w:val="Fett"/>
        </w:rPr>
        <w:t>„</w:t>
      </w:r>
      <w:r>
        <w:rPr>
          <w:rStyle w:val="Fett"/>
        </w:rPr>
        <w:t xml:space="preserve">Gott sei mir Sünder gnädig. </w:t>
      </w:r>
      <w:r w:rsidR="00073840">
        <w:rPr>
          <w:rStyle w:val="Fett"/>
        </w:rPr>
        <w:t>„</w:t>
      </w:r>
      <w:r>
        <w:rPr>
          <w:rStyle w:val="Fett"/>
        </w:rPr>
        <w:t xml:space="preserve"> Ich sage euch: dieser ging hinab gerechtfertigt in sein Haus vor jenem. </w:t>
      </w:r>
      <w:r>
        <w:br/>
        <w:t xml:space="preserve">Lukas 18,13+14 </w:t>
      </w:r>
    </w:p>
    <w:p w14:paraId="162DFF36" w14:textId="77777777" w:rsidR="00C778DC" w:rsidRDefault="00C778DC" w:rsidP="00C778DC">
      <w:pPr>
        <w:pStyle w:val="StandardWeb"/>
      </w:pPr>
      <w:r>
        <w:t xml:space="preserve">Wenn wir uns in unserer frommen Haltung wohlgefallen, kann uns der Gedanke anfechten, Jesus habe hier den Weg, der zur Gerechtigkeit vor Gott führt, breit gemacht, da er den schmerzhaften Rückblick auf das Finster, was geschehen ist, und das kurze Gebetlein, das Gott die Verschuldung gesteht, mit dem Freispruch beantwortet hat, der aus dem Bereuenden den Gerechtfertigten macht. Aber der Gedanke, das sei ein leichter Weg zu Gott, wäre falsch; hier hat vielmehr Gottes schwerer Schlag einen Menschen getroffen und ihn mit Wucht zerbrochen. Bis der Geschäftsmann aus seinem Büro herausgejagt war, weg von seiner Kasse und weg von seinen Rechnungen, bis er sich zum Gang in den Tempel entschloss zu dem, den er im Tumult des gierigen Erwerbens und im Taumel der wilden Lust lange vergessen hat, bis er, der vornehme, von jedermann geehrte Mann, als der Büßende vor Gott stand, mit den weit geöffneten Augen, die seine Untaten sehen mussten, über die er doch längst die dichten Hüllen bereitet hatte, bis alle seine Versuche, sich zu behaupten und selbst zu rechtfertigen, zerschlagen waren, ist vieles geschehen, ein harter Kampf des Menschen, bei dem er mit List und Trotz alle seine Kräfte verzehrte, bis er zusammenbrach und ein gewaltiges göttliches Werk, zu dem das Wort des Propheten passt: Du hast mir Mühe gemacht mit deinen Sünden. Darum handelt nun Jesus nach seinem Amt, das ihn beruft, das Werk des Vaters zu vollenden. Den Freispruch kann sich der Zöllner nicht selber geben. Er muss mit der Last der Schuld und mit der Pein der Buße zurückkehren in sein Haus. Jesus aber bringt zur Vollendung, was der Vater begonnen hat, und sagt dem, der schuldig ward und um Gnade bat: Du bist gerechtfertigt. Gab es denn etwas Gerechtes an dem, was er tat? Er verurteilte sich und damit gehorchte er der Wahrheit; doch das ist erst der Anfang seiner Aufrichtung. Er kam zu Gott; das ist für uns der rechte Weg. Er kam zu Gottes vergebenden Barmherzigkeit. Das ist das, was wir Menschen tun können, um Gott die Ehre zu geben. Mehr können wir nicht. Wir brauchen nun den, der uns die Antwort auf unser Bitten gibt. Er ist aber da. Gott schweigt nicht; er hat gesprochen. Er spricht zu uns allen durch Jesus und er spricht uns durch Ihn frei. Nun kommt die Buße zu ihrem Ziel; denn nun kommt zu ihr der Glaube hinzu. </w:t>
      </w:r>
    </w:p>
    <w:p w14:paraId="7DA47B6D" w14:textId="77777777" w:rsidR="00C778DC" w:rsidRDefault="00C778DC" w:rsidP="00C778DC">
      <w:pPr>
        <w:pStyle w:val="StandardWeb"/>
      </w:pPr>
      <w:r>
        <w:rPr>
          <w:rStyle w:val="Hervorhebung"/>
        </w:rPr>
        <w:t xml:space="preserve">Dafür will ich, Herr Gott, Dich loben und alle, soweit ich kann, herbeirufen, Dich zu loben, Dich, der Du uns krönst mit Gnade und Barmherzigkeit. Amen. </w:t>
      </w:r>
    </w:p>
    <w:p w14:paraId="2A20095F" w14:textId="77777777" w:rsidR="00C778DC" w:rsidRDefault="00C778DC" w:rsidP="00C778DC">
      <w:pPr>
        <w:pStyle w:val="berschrift2"/>
      </w:pPr>
      <w:r>
        <w:t>9. Februar</w:t>
      </w:r>
    </w:p>
    <w:p w14:paraId="2A145642" w14:textId="4C4E3FC3" w:rsidR="00C778DC" w:rsidRDefault="00C778DC" w:rsidP="00C778DC">
      <w:pPr>
        <w:pStyle w:val="StandardWeb"/>
      </w:pPr>
      <w:r>
        <w:rPr>
          <w:rStyle w:val="Fett"/>
        </w:rPr>
        <w:t xml:space="preserve">Petrus antwortet Jesus und sprach: </w:t>
      </w:r>
      <w:r w:rsidR="00073840">
        <w:rPr>
          <w:rStyle w:val="Fett"/>
        </w:rPr>
        <w:t>„</w:t>
      </w:r>
      <w:r>
        <w:rPr>
          <w:rStyle w:val="Fett"/>
        </w:rPr>
        <w:t xml:space="preserve">Herr, bist du es, so heiß mich zu dir kommen auf dem Wasser. </w:t>
      </w:r>
      <w:r w:rsidR="00073840">
        <w:rPr>
          <w:rStyle w:val="Fett"/>
        </w:rPr>
        <w:t>„</w:t>
      </w:r>
      <w:r>
        <w:rPr>
          <w:rStyle w:val="Fett"/>
        </w:rPr>
        <w:t xml:space="preserve"> Und er sprach: </w:t>
      </w:r>
      <w:r w:rsidR="00073840">
        <w:rPr>
          <w:rStyle w:val="Fett"/>
        </w:rPr>
        <w:t>„</w:t>
      </w:r>
      <w:r>
        <w:rPr>
          <w:rStyle w:val="Fett"/>
        </w:rPr>
        <w:t xml:space="preserve">Komm her. </w:t>
      </w:r>
      <w:r w:rsidR="00073840">
        <w:rPr>
          <w:rStyle w:val="Fett"/>
        </w:rPr>
        <w:t>„</w:t>
      </w:r>
      <w:r>
        <w:rPr>
          <w:rStyle w:val="Fett"/>
        </w:rPr>
        <w:t xml:space="preserve"> Und Petrus trat aus dem Schiff und ging auf dem Wasser, dass er zu Jesus käme. Er sah aber einen starken Wind. Da erschrak er und hob an zu sinken, schrie und sprach: </w:t>
      </w:r>
      <w:r w:rsidR="00073840">
        <w:rPr>
          <w:rStyle w:val="Fett"/>
        </w:rPr>
        <w:t>„</w:t>
      </w:r>
      <w:r>
        <w:rPr>
          <w:rStyle w:val="Fett"/>
        </w:rPr>
        <w:t xml:space="preserve">Herr, hilf mir. </w:t>
      </w:r>
      <w:r w:rsidR="00073840">
        <w:rPr>
          <w:rStyle w:val="Fett"/>
        </w:rPr>
        <w:t>„</w:t>
      </w:r>
      <w:r>
        <w:rPr>
          <w:rStyle w:val="Fett"/>
        </w:rPr>
        <w:t xml:space="preserve"> Jesus aber reckte bald die Hand aus und ergriff ihn und sprach zu ihm: </w:t>
      </w:r>
      <w:r w:rsidR="00073840">
        <w:rPr>
          <w:rStyle w:val="Fett"/>
        </w:rPr>
        <w:t>„</w:t>
      </w:r>
      <w:r>
        <w:rPr>
          <w:rStyle w:val="Fett"/>
        </w:rPr>
        <w:t>O, du Kleingläubiger, warum zweifeltest du?</w:t>
      </w:r>
      <w:r w:rsidR="00073840">
        <w:rPr>
          <w:rStyle w:val="Fett"/>
        </w:rPr>
        <w:t>“</w:t>
      </w:r>
      <w:r>
        <w:br/>
        <w:t xml:space="preserve">Matthäus 14,28–31 </w:t>
      </w:r>
    </w:p>
    <w:p w14:paraId="693DE629" w14:textId="5F6B42FD" w:rsidR="00C778DC" w:rsidRDefault="00C778DC" w:rsidP="00C778DC">
      <w:pPr>
        <w:pStyle w:val="StandardWeb"/>
      </w:pPr>
      <w:r>
        <w:t xml:space="preserve">Jesus hebt uns über alles Natürliche empor. Wir lösen uns an seiner Hand vom sichtbaren Grund, auf den die Natur unser Leben stellt, und empfangen nicht mehr von ihr die Ziele unseres Handelns, sondern hängen an Jesu Wort wie Petrus, als er aus dem Schiff heraustrat, weil ihm Jesus sagte: </w:t>
      </w:r>
      <w:r w:rsidR="00073840">
        <w:t>„</w:t>
      </w:r>
      <w:r>
        <w:t xml:space="preserve">Komm zu Mir. </w:t>
      </w:r>
      <w:r w:rsidR="00073840">
        <w:t>„</w:t>
      </w:r>
      <w:r>
        <w:t xml:space="preserve"> Müssen wir nun nicht zweifeln? Zwei Mächte greifen nach uns und ziehen uns und wir können uns weder von dieser noch von jener lösen. Können wir den Boden entbehren, auf den die Natur uns gestellt hat? Nein. Wir bedürfen die Lebensmittel, an die sie unser Leben bindet, und können uns der Lust und dem Schmerz nicht entziehen, den sie in unsere Seele legt. Ebensowenig können wir uns vom Wort Jesu lösen, durch das uns Gott wirklich und gegenwärtig geworden ist. So gleicht das Christusleben immer wieder dem Verhalten des Petrus, der auf den See hinaustrat und sank. Jesus heißt aber sein Schwanken Kleinglauben. Du hattest, sagte er ihm, Glauben, hast ihn aber jetzt nicht mehr. Ohne Glauben verlässt keiner das sichere Boot, um auf den stürmischen See hinauszutreten. Das tut Petrus deshalb, weil Jesus vor ihm steht und er seine der Welt überlegene Macht vor Augen hat und danach begehrt, bei Ihm zu sein, und sich an sein Wort hält, das ihm dies gewährt. Allein auch die Wellen und der Sturm, seine unaufhebbare Abhängigkeit von der Natur, füllen seinen Blick und vor ihnen entflieht sein Glaube. Warum, sagt ihm Jesus, zweifeltest du? Du hast dazu keinen Grund. Sind es nicht zwei widereinander streitende Mächte, die auf dich einwirken? Gott und Natur, sind sie denn entzweit und miteinander im Kampf? Der eine ist der Herr und die andere gehorcht. Der Herr gebietet nicht nur dir: </w:t>
      </w:r>
      <w:r w:rsidR="00073840">
        <w:t>„</w:t>
      </w:r>
      <w:r>
        <w:t>Komm!</w:t>
      </w:r>
      <w:r w:rsidR="00073840">
        <w:t>“</w:t>
      </w:r>
      <w:r>
        <w:t xml:space="preserve">, sondern er gebietet auch der Welle: trage ihn! Alles ist sein Werk und steht unter seinem Regiment, die Natur, die ihr ihr Leben gibt, und der Geist, der dir sein Leben gibt, das natürliche Gesetz, das dich der Natur gehorsam macht, und die Gnade, die dich frei macht von der Natur und Gott gehorsam macht, das natürliche Gut, das du nicht entbehren kannst, und der himmlische Beruf, vor dem alles andere weichen muss. Das sind nicht gegeneinander wirkende Gewalten, sondern der eine und selbe Gott und die eine vollkommene Gnade hat dich in die Natur und über sie gestellt, damit niemand gehorchst als Gott allein. Das fasse; so wirst du aus einem Kleingläubigen ein Gläubiger. </w:t>
      </w:r>
    </w:p>
    <w:p w14:paraId="06B397FA" w14:textId="77777777" w:rsidR="00C778DC" w:rsidRDefault="00C778DC" w:rsidP="00C778DC">
      <w:pPr>
        <w:pStyle w:val="StandardWeb"/>
      </w:pPr>
      <w:r>
        <w:rPr>
          <w:rStyle w:val="Hervorhebung"/>
        </w:rPr>
        <w:t xml:space="preserve">Strecke Deine Hand aus, wenn ich schwanke, und lass mich den Griff spüren, mit dem Deine Gnade mich hält. Was sichtbar ist, ist mir nah und spricht laut zu mir. Deine Hand dagegen reicht aus der unsichtbaren Höhe zu mir herab. Aber die Hand Deiner Gnade hat Gottes Kraft in sich und darum trägt sie mich auf dem stürmischen See. Amen. </w:t>
      </w:r>
    </w:p>
    <w:p w14:paraId="32DA0692" w14:textId="77777777" w:rsidR="00C778DC" w:rsidRDefault="00C778DC" w:rsidP="00C778DC">
      <w:pPr>
        <w:pStyle w:val="berschrift2"/>
      </w:pPr>
      <w:r>
        <w:t>10. Februar</w:t>
      </w:r>
    </w:p>
    <w:p w14:paraId="713AE414" w14:textId="5E3A69F9" w:rsidR="00C778DC" w:rsidRDefault="00C778DC" w:rsidP="00C778DC">
      <w:pPr>
        <w:pStyle w:val="StandardWeb"/>
      </w:pPr>
      <w:r>
        <w:rPr>
          <w:rStyle w:val="Fett"/>
        </w:rPr>
        <w:t xml:space="preserve">Auch Christus hatte nicht an sich selbst Wohlgefallen, sondern wie geschrieben steht: </w:t>
      </w:r>
      <w:r w:rsidR="00073840">
        <w:rPr>
          <w:rStyle w:val="Fett"/>
        </w:rPr>
        <w:t>„</w:t>
      </w:r>
      <w:r>
        <w:rPr>
          <w:rStyle w:val="Fett"/>
        </w:rPr>
        <w:t xml:space="preserve">Die Schmach derer, die dich schmähen, ist über mich gefallen. </w:t>
      </w:r>
      <w:r w:rsidR="00073840">
        <w:rPr>
          <w:rStyle w:val="Fett"/>
        </w:rPr>
        <w:t>„</w:t>
      </w:r>
      <w:r>
        <w:br/>
        <w:t xml:space="preserve">Römer 15,3 </w:t>
      </w:r>
    </w:p>
    <w:p w14:paraId="7B4CD9AF" w14:textId="77777777" w:rsidR="00C778DC" w:rsidRDefault="00C778DC" w:rsidP="00C778DC">
      <w:pPr>
        <w:pStyle w:val="StandardWeb"/>
      </w:pPr>
      <w:r>
        <w:t xml:space="preserve">Immer neue Strahlen lässt Paulus aus dem Kreuz Christi hervorleuchten. Er hat die Liebe Jesu gepriesen, die ihn bewogen hat, für die, die Gottes Feinde waren, zu sterben, und seinen Gehorsam als unsere Rechtfertigung beschrieben, weil durch seinen Gehorsam alles, was aus Adams Ungehorsam entstanden sei, beseitigt ist. Nun spricht er vom innersten Vorgang, an dem die Echtheit der Liebe und des Gehorsams die Erprobung bekommt, davon, dass er sich durch sein Verhalten inwendig nicht ein Wohlgefallen bereitete, das ihn befriedigte und bei sich selbst verweilen ließ. Haftet nicht am Gehorsam das süße Bewusstsein, das uns mit uns selbst zufrieden macht, und wächst nicht an der Liebe die liebliche Blüte, dass wir nicht nur die anderen, die wir lieben, sondern auch unser eigenes Bild mit Wohlgefallen betrachten? Das bringt aber unseren Gehorsam und unsere Liebe in Gefahr. Gefährdet ist dadurch ihre Selbstlosigkeit, der entschlossene Ernst, mit dem wir uns von uns selbst wegwenden und nicht den eigenen Willen tun, sondern den Willen dessen, dem wir gehorchen und nicht den eigenen Vorteil suchen, sondern nach dem begehren, was den anderen heilsam ist. Seht auf Jesus, sagt Paulus, wenn Eitelkeit, die sich selbst gefällt, euren Gottesdienst beflecken will. Er steht in seinem Gehorsam und in seiner Liebe als der Selbstlose vor euch. Denn er ließ sich die Schmähung wohl gefallen. Niemand begehrt geschmäht zu werden, und erst noch von denen, die Gott schmähen, weshalb die Beschimpfung, die auf Jesus fiel, zur Lästerung Gottes wurde und die Schande, in die Jesus hinabgestoßen wurde, zur Verdunkelung der Ehre Gottes führte. Dass Gott an ihm geschmäht werde, das hat Jesus nicht begehrt und an diesem Zustand kein Wohlgefallen gehabt. Das war letzte Entäußerung und schmerzlichste Entsagung und eben darum die Vollendung seines Gehorsams und die Verklärung seiner Liebe. </w:t>
      </w:r>
    </w:p>
    <w:p w14:paraId="4E4809AE" w14:textId="77777777" w:rsidR="00C778DC" w:rsidRDefault="00C778DC" w:rsidP="00C778DC">
      <w:pPr>
        <w:pStyle w:val="StandardWeb"/>
      </w:pPr>
      <w:r>
        <w:rPr>
          <w:rStyle w:val="Hervorhebung"/>
        </w:rPr>
        <w:t xml:space="preserve">Wenn mein Auge trübe wird und Gutes und Böses vermengt, komme ich, Herr Jesus, zu Dir, weil Du mir zeigst, was Gehorsam ist, und mir deutlich machst, was Liebe ist. Du wehrst es mir, wenn ich mir selber gefalle. Lass mich Dir gefallen, lieber Gott, in allem und behüte mich, dass ich keine andere Ehre begehre als die, die Dich ehrt. Amen. </w:t>
      </w:r>
    </w:p>
    <w:p w14:paraId="3CA842D6" w14:textId="77777777" w:rsidR="00C778DC" w:rsidRDefault="00C778DC" w:rsidP="00C778DC">
      <w:pPr>
        <w:pStyle w:val="berschrift2"/>
      </w:pPr>
      <w:r>
        <w:t>11. Februar</w:t>
      </w:r>
    </w:p>
    <w:p w14:paraId="1E18D16E" w14:textId="77777777" w:rsidR="00C778DC" w:rsidRDefault="00C778DC" w:rsidP="00C778DC">
      <w:pPr>
        <w:pStyle w:val="StandardWeb"/>
      </w:pPr>
      <w:r>
        <w:rPr>
          <w:rStyle w:val="Fett"/>
        </w:rPr>
        <w:t>Was hülfe es dem Menschen, so er die ganze Welt gewönne und nähme doch Schaden an seiner Seele oder was kann der Mensch geben, damit er seine Seele wieder löse?</w:t>
      </w:r>
      <w:r>
        <w:br/>
        <w:t xml:space="preserve">Matthäus 16,26 </w:t>
      </w:r>
    </w:p>
    <w:p w14:paraId="39271997" w14:textId="1FD3DA65" w:rsidR="00C778DC" w:rsidRDefault="00C778DC" w:rsidP="00C778DC">
      <w:pPr>
        <w:pStyle w:val="StandardWeb"/>
      </w:pPr>
      <w:r>
        <w:t xml:space="preserve">Die Welt gewinnen, das war das Ziel, das Jesus seinen Jüngern zeigte und unter das er ihr Wirken stellte. Weil er selber in die Welt gekommen ist, hat er auch die Seinen in die Welt gesandt, und wenn wir es einmal erfasst haben, was die Menschen sind, was ihnen fehlt, wenn sie in Gottlosigkeit und Ungerechtigkeit verderben, und was sie empfangen, wenn wir ihnen die Gabe Gottes bringen, dann gewinnt das Ziel </w:t>
      </w:r>
      <w:r w:rsidR="00073840">
        <w:t>„</w:t>
      </w:r>
      <w:r>
        <w:t>die Welt gewinnen</w:t>
      </w:r>
      <w:r w:rsidR="00073840">
        <w:t>“</w:t>
      </w:r>
      <w:r>
        <w:t xml:space="preserve"> Riesenstärke. So gewiss die Barmherzigkeit Gottes und bewegt, können wir nicht müßig sein, und so gewiss wir glauben, gehen wir an das Werk. Nun stellt sich uns aber Jesus warnend in den Weg; was würde es dir helfen, wenn du den größten Erfolg erreichtest und nicht nur hier und da einige, sondern wirklich die Welt gewönnest, aber selber dem göttlichen Gericht verfielest, wenn du andere ins Leben führest und deine eigene Seele durch das verdammende Urteil Gottes stürbe? </w:t>
      </w:r>
      <w:r w:rsidR="00073840">
        <w:t>„</w:t>
      </w:r>
      <w:r>
        <w:t>Sorge für dich selbst</w:t>
      </w:r>
      <w:r w:rsidR="00073840">
        <w:t>“</w:t>
      </w:r>
      <w:r>
        <w:t xml:space="preserve">, das stellt Jesus neben die Worte, die uns für die anderen verpflichten, und er begründet seine Mahnung damit, dass kein anderer in Gottes Gericht für mich eintreten kann, weil es nichts gibt, wodurch Gottes Urteil entkräftet werden könnte. Ist dies auch heute für die Christenheit eine ernste Gefahr? Ihre Erfahrung zeigt beständig, wie unentbehrlich ihr die Warnung Jesu ist; denn sie hat sich selbst mit dem Bemühen, die Welt zu gewinnen, oft bitterbösem Schaden angetan. Es liegt so nahe, um des hohen Ziels willen auch falsche Mittel für heilig zu erklären und von der Wahrheit abzuweichen, um bei den anderen ein offenes Ohr zu finden. Bald ist es Furcht und bald stolze Eigenmächtigkeit, die aus der christlichen Arbeit Sünde macht. Der Sold der Sünde ist aber für alle der Tod; denn Gott hat keine Günstlinge. Der Dienst Gottes bleibt eine tiefernste Sache. Sieh dich vor, dass du dich nicht durch ihn verdirbst. </w:t>
      </w:r>
    </w:p>
    <w:p w14:paraId="2C0D8B46" w14:textId="77777777" w:rsidR="00C778DC" w:rsidRDefault="00C778DC" w:rsidP="00C778DC">
      <w:pPr>
        <w:pStyle w:val="StandardWeb"/>
      </w:pPr>
      <w:r>
        <w:rPr>
          <w:rStyle w:val="Hervorhebung"/>
        </w:rPr>
        <w:t xml:space="preserve">Du kennst, Herr Jesus Christus, nur die, die den Willen Deines Vaters tun. Wecke mein Ohr, dass es Dein Gebot höre und bewahre. Ich bitte Dich um Dein Wort, das zwischen Licht und Nacht in mir scheidet und meinen Willen reinigt. Amen. </w:t>
      </w:r>
    </w:p>
    <w:p w14:paraId="1EA4D8F8" w14:textId="77777777" w:rsidR="00C778DC" w:rsidRDefault="00C778DC" w:rsidP="00C778DC">
      <w:pPr>
        <w:pStyle w:val="berschrift2"/>
      </w:pPr>
      <w:r>
        <w:t>12. Februar</w:t>
      </w:r>
    </w:p>
    <w:p w14:paraId="35246215" w14:textId="77777777" w:rsidR="00C778DC" w:rsidRDefault="00C778DC" w:rsidP="00C778DC">
      <w:pPr>
        <w:pStyle w:val="StandardWeb"/>
      </w:pPr>
      <w:r>
        <w:rPr>
          <w:rStyle w:val="Fett"/>
        </w:rPr>
        <w:t xml:space="preserve">Da reute es den Herrn, dass er die Menschen gemacht hatte auf Erden, und es bekümmerte ihn in seinem Herzen. </w:t>
      </w:r>
      <w:r>
        <w:br/>
        <w:t xml:space="preserve">1. Mose 6,6 </w:t>
      </w:r>
    </w:p>
    <w:p w14:paraId="4FD39E1D" w14:textId="0BD11A79" w:rsidR="00C778DC" w:rsidRDefault="00C778DC" w:rsidP="00C778DC">
      <w:pPr>
        <w:pStyle w:val="StandardWeb"/>
      </w:pPr>
      <w:r>
        <w:t xml:space="preserve">Mit dem Gewimmel und Getümmel unseres Lebens füllt sich jeder Tag. Der Blick auf das, was es uns bringt, kostet Überwindung. Denn unser Tun und Treiben ist hässlich, so leer, so gottlos. Gott mutet mir nicht zu, dass ich daran ein Wohlgefallen habe. Er sagt von der Menschheit auch, sie sei nicht wert, dass sie lebe, eine Verunzierung seiner Schöpfergröße. Das Tier ist keine Schande für Gott; das ist nur der Mensch. Darum gibt es Fluten, die Tausende wegraffen, darum sterbende Völker, darum lädt der Tod den Menschen zum Tanz. Aber ich habe mit diesem Schriftwort noch nicht die ganze Schrift gehört. Sie verkündet nicht einzig den Abscheu Gottes von der Welt, sondern sagt mir zugleich: </w:t>
      </w:r>
      <w:r w:rsidR="00073840">
        <w:t>„</w:t>
      </w:r>
      <w:r>
        <w:t xml:space="preserve">Also hat Gott die Welt geliebt. </w:t>
      </w:r>
      <w:r w:rsidR="00073840">
        <w:t>„</w:t>
      </w:r>
      <w:r>
        <w:t xml:space="preserve"> Er hat sie wert gehalten, dafür gesorgt, dass sie nicht verderbe, und ihr die Rettung bereitet. Nimm beide Worte der Schrift zusammen, dann steht Gottes Wunderbarkeit vor dir. Nun kannst du anbeten und bist für das, was der neue Tag dir bringt, gerüstet. Um diese Menschen, deren leeres Treiben dir verächtlich ist, müht sich Gott und stellt sie unter die Herrschaft seines Sohnes. Ihnen gibt der er den Herrn der Herrlichkeit, damit er am Kreuz offenbare, was es heißt: Gott hat das menschliche Gesindel lieb. </w:t>
      </w:r>
    </w:p>
    <w:p w14:paraId="04659A40" w14:textId="77777777" w:rsidR="00C778DC" w:rsidRDefault="00C778DC" w:rsidP="00C778DC">
      <w:pPr>
        <w:pStyle w:val="StandardWeb"/>
      </w:pPr>
      <w:r>
        <w:rPr>
          <w:rStyle w:val="Hervorhebung"/>
        </w:rPr>
        <w:t xml:space="preserve">Herr Gott, ich versuche es, barmherzig zu denken, und kann es nicht recht. Du lehrst es mich, weil Du mir deine Barmherzigkeit zeigst, die, die ich bedarf wie alle, die, die mir hilft wie allen. Damit ich mich unbefleckt von der Welt erhalte, dazu hast Du mich in sie hineingestellt. Sie befleckt mich, wenn sie mich mit sich reißt; sie befleckt mich aber auch, wenn ich sie unbarmherzig verachte. Darum suche ich Dein Angesicht und folge Dir, Herr Christus, nach. Amen. </w:t>
      </w:r>
    </w:p>
    <w:p w14:paraId="48DB4950" w14:textId="77777777" w:rsidR="00C778DC" w:rsidRDefault="00C778DC" w:rsidP="00C778DC">
      <w:pPr>
        <w:pStyle w:val="berschrift2"/>
      </w:pPr>
      <w:r>
        <w:t>13. Februar</w:t>
      </w:r>
    </w:p>
    <w:p w14:paraId="1F986785" w14:textId="77777777" w:rsidR="00C778DC" w:rsidRDefault="00C778DC" w:rsidP="00C778DC">
      <w:pPr>
        <w:pStyle w:val="StandardWeb"/>
      </w:pPr>
      <w:r>
        <w:rPr>
          <w:rStyle w:val="Fett"/>
        </w:rPr>
        <w:t xml:space="preserve">Gebt dem Kaiser, was des Kaisers ist, und Gott, was Gottes ist. </w:t>
      </w:r>
      <w:r>
        <w:br/>
        <w:t xml:space="preserve">Matthäus 22,21 </w:t>
      </w:r>
    </w:p>
    <w:p w14:paraId="34C80A8C" w14:textId="77777777" w:rsidR="00C778DC" w:rsidRDefault="00C778DC" w:rsidP="00C778DC">
      <w:pPr>
        <w:pStyle w:val="StandardWeb"/>
      </w:pPr>
      <w:r>
        <w:t xml:space="preserve">Stolz zum Kampf und zum Sterben bereit sagte die junge Mannschaft Galiläas: wir nenne keinen Menschen unseren Herrn; denn wir haben nur einen Herrn, Gott allein. Fordert der Römer, der sich anmaßt, der Herr der Welt zu sein, dass auch wir ihn als den Herrn ehren und die von ihm verfügte Steuer ihm bezahlen, so verweigern wir sie ihm; denn es ist nicht recht, dass die, die Gottes Knechte sind, auch noch eines Menschen Knechte seien. Es schien, diese galiläischen Trotzköpfe ständen nahe bei Jesus, und doch waren sie weit von ihm entfernt. Auch Jesus hat einzig den Vater den Herrn des Himmels und der Erde genannt und niemand angebetet als Ihn allein. Nicht einen Augenblick hat er sich vor dem Satan geneigt, als er ihm seine Hilfe anbot; noch weniger hat er sich vor einem Herodes oder Pilatus gebeugt. Allein der Eifer, mit dem die Galiläer ihre Groschen gegen den Griff des Kaisers verteidigten, macht sichtbar, wie weit sie von Jesus getrennt waren. Gebt Gott, was Gottes ist, sagt ihnen Jesus. Ihr dürft und sollt ihm geben, was er von euch verlangt, dürft und sollt opfern. Opfern ist eure süße Pflicht und euer seliges Recht. Ihr könnt aber nicht ein Opfer erfinden nach eurem Gutdünken und euch einen Gottesdienst einrichten, der euch gefällt, z. B. den, der euch von Steuern befreit und eure Groschen vor dem Kaiser schützt. Es ist Wahn und Sünde, Gott mit dem beschenken zu wollen, was uns wohlgefällt. Er ordnet an, wie wir ihm dienen, und jedes Opfer muss Gehorsam sein. Das sollen wir Ihm geben, was Er uns gab. Was gab Er uns, dass wir es Ihm wiedergeben? Alles, was ich bin, Leib und Seel, Denken und Wollen, alle die Menschen mit denen er mich verbunden hat, kurzum mein Leben. Wozu gab er es mir? Damit ich nicht für mich selber lebe, sondern für ihn. </w:t>
      </w:r>
    </w:p>
    <w:p w14:paraId="79495D4B" w14:textId="77777777" w:rsidR="00C778DC" w:rsidRDefault="00C778DC" w:rsidP="00C778DC">
      <w:pPr>
        <w:pStyle w:val="StandardWeb"/>
      </w:pPr>
      <w:r>
        <w:rPr>
          <w:rStyle w:val="Hervorhebung"/>
        </w:rPr>
        <w:t xml:space="preserve">Von Dir und zu Dir, Vater, sind alle Dinge geschaffen. Von Dir und zu Dir kommt und geht auch mein Glaube und meine Liebe, und ich will nicht hindern, dass das, was von Dir kommt, wieder zu Dir emporsteige, Dein Lob verkünde und Deine Gnade preise. Dein soll bleiben, was Du mir gabst. Amen. </w:t>
      </w:r>
    </w:p>
    <w:p w14:paraId="0E8D0E8B" w14:textId="77777777" w:rsidR="00C778DC" w:rsidRDefault="00C778DC" w:rsidP="00C778DC">
      <w:pPr>
        <w:pStyle w:val="berschrift2"/>
      </w:pPr>
      <w:r>
        <w:t>16. Februar</w:t>
      </w:r>
    </w:p>
    <w:p w14:paraId="5473AD8E" w14:textId="77777777" w:rsidR="00C778DC" w:rsidRDefault="00C778DC" w:rsidP="00C778DC">
      <w:pPr>
        <w:pStyle w:val="StandardWeb"/>
      </w:pPr>
      <w:r>
        <w:rPr>
          <w:rStyle w:val="Fett"/>
        </w:rPr>
        <w:t xml:space="preserve">An dir allein habe ich gesündigt und übel vor dir getan. </w:t>
      </w:r>
      <w:r>
        <w:br/>
        <w:t xml:space="preserve">Psalm 51,6 </w:t>
      </w:r>
    </w:p>
    <w:p w14:paraId="74D6103A" w14:textId="7B3EA07D" w:rsidR="00C778DC" w:rsidRDefault="00C778DC" w:rsidP="00C778DC">
      <w:pPr>
        <w:pStyle w:val="StandardWeb"/>
      </w:pPr>
      <w:r>
        <w:t xml:space="preserve">Es gibt keinen Fall, der nicht den, der stürzt, verletzt. Jede Sünde verwundet ihren Täter und er trägt ihre Narben zeitlebens an sich. Es gibt auch keinen Fall, der nicht auch die anderen schädigte, die mit uns zusammen leben; jeder Sturz überträgt auf sie einen Stoß und wir können nicht abmessen, wie weit sich diese Erschütterung erstreckt und was sie für Unheil anrichtet. Dennoch hat der Psalmist völlig recht: </w:t>
      </w:r>
      <w:r w:rsidR="00073840">
        <w:t>„</w:t>
      </w:r>
      <w:r>
        <w:t>An dir allein hab ich gesündigt</w:t>
      </w:r>
      <w:r w:rsidR="00073840">
        <w:t>“</w:t>
      </w:r>
      <w:r>
        <w:t xml:space="preserve">, nicht als ob meine Bosheit ihn schädigte und meine Missetat ihn kränkte oder ärgerte. Falle ich, so ist das für Gott kein Verlust. Dennoch </w:t>
      </w:r>
      <w:r w:rsidR="00073840">
        <w:t>„</w:t>
      </w:r>
      <w:r>
        <w:t>an dir habe ich gesündigt</w:t>
      </w:r>
      <w:r w:rsidR="00073840">
        <w:t>“</w:t>
      </w:r>
      <w:r>
        <w:t xml:space="preserve">. Dein Gebot ist zerrissen, dein Schöpferrecht in seiner königlichen Größe ist bestritten. Dein Wort warf ich nicht weg und habe mich von der Hand losgelöst. Das ist das Sündliche in meinem Tun, das unbedingt Verwerfliche, was nicht geschehen darf. Weil meine Sünde mein Verhältnis zu Gott berührt, darum liegt auf ihr der Fluch, der mich ganz entehrt und ganz vernichtet. Wenn ich mich selber durch mein Sündigen schädige, was liegt an mir? Wenn die anderen Menschen durch mein Unrecht leiden, so kann mir das Bittere Reue und Tränen bringen; doch was sind mir Menschen ohne Gott? Heilig und zerreißbar wird das Band, das uns miteinander durch Recht und Pflicht vereint, dadurch, dass Gott es um uns gewunden hat. Dass ich Gottes Feind geworden bin, indem ich den Menschen entehre und verderbe, das ist die Sünde, die jeden, der sie tut, verdirbt. Weil wir an Gott sündigen, sind wir auf Ihn geworfen, dass Er uns vergebe, und darum ist die Vergebung, die Er uns gewährt, unsere vollständige Aufrichtung. </w:t>
      </w:r>
    </w:p>
    <w:p w14:paraId="533973A3" w14:textId="77777777" w:rsidR="00C778DC" w:rsidRDefault="00C778DC" w:rsidP="00C778DC">
      <w:pPr>
        <w:pStyle w:val="StandardWeb"/>
      </w:pPr>
      <w:r>
        <w:rPr>
          <w:rStyle w:val="Hervorhebung"/>
        </w:rPr>
        <w:t xml:space="preserve">Dass Du unser Gott bist, ewiger Gott, Schöpfer und Erlöser, das führt uns zur Buße und ist unser Heil. Das macht unsere Buße tief und den Dank für Dein Vergeben groß. Amen. </w:t>
      </w:r>
    </w:p>
    <w:p w14:paraId="5E1603B6" w14:textId="77777777" w:rsidR="00C778DC" w:rsidRDefault="00C778DC" w:rsidP="00C778DC">
      <w:pPr>
        <w:pStyle w:val="berschrift2"/>
      </w:pPr>
      <w:r>
        <w:t>17. Februar</w:t>
      </w:r>
    </w:p>
    <w:p w14:paraId="0D99529C" w14:textId="0B45ECF5" w:rsidR="00C778DC" w:rsidRDefault="00C778DC" w:rsidP="00C778DC">
      <w:pPr>
        <w:pStyle w:val="StandardWeb"/>
      </w:pPr>
      <w:r>
        <w:rPr>
          <w:rStyle w:val="Fett"/>
        </w:rPr>
        <w:t xml:space="preserve">Aber der Vater sprach zu seinen Knechten: </w:t>
      </w:r>
      <w:r w:rsidR="00073840">
        <w:rPr>
          <w:rStyle w:val="Fett"/>
        </w:rPr>
        <w:t>„</w:t>
      </w:r>
      <w:r>
        <w:rPr>
          <w:rStyle w:val="Fett"/>
        </w:rPr>
        <w:t xml:space="preserve">Bringt das beste Kleid hervor und tut ihn an und gebt ihm einen Fingerreif an seine Hand und Schuhe an seine Füße und bringt ein gemästet Kalb her und schlachte es; lasset uns essen und fröhlich sein. </w:t>
      </w:r>
      <w:r>
        <w:br/>
        <w:t xml:space="preserve">Lukas 15,22+23 </w:t>
      </w:r>
    </w:p>
    <w:p w14:paraId="4E02D6F4" w14:textId="6AFDF476" w:rsidR="00C778DC" w:rsidRDefault="00C778DC" w:rsidP="00C778DC">
      <w:pPr>
        <w:pStyle w:val="StandardWeb"/>
      </w:pPr>
      <w:r>
        <w:t xml:space="preserve">Dem, der zum Vater heimkehrt, wird ein Fest zuteil. Das Ehrenkleid wird ihm gegeben, das Kalb geschlachtet, das im Stall für ein Fest bereit gehalten wird, und der Reigen beginnt mit lauten Schall, so dass auch die, die draußen stehen, ihn hören. Hier hat Jesus stark leuchtende Farben verwandt, um uns recht sichtbar zu machen, was Vergebung ist. Wir glauben ja nicht, dass es Vergebung gebe. Das weiß Jesus wohl und darum lässt er den Heimkehrenden nicht bitten: Bereite mir mein Fest und kleide mich in ein Prachtgewand. </w:t>
      </w:r>
      <w:r w:rsidR="00073840">
        <w:t>„</w:t>
      </w:r>
      <w:r>
        <w:t>Mache mich zu deinem Tagelöhner</w:t>
      </w:r>
      <w:r w:rsidR="00073840">
        <w:t>“</w:t>
      </w:r>
      <w:r>
        <w:t xml:space="preserve">, das ist sein Begehren. Macht ihn der Vater zum Tagelöhner, dann trägt er bleibend das Merkmal seiner Schuld an sich. Dann weiß es jedermann und er selbst weiß es beständig: einst war ich Sohn, jetzt aber nur noch Tagelöhner; das hat mir mein Fall bereitet, der für immer darin sichtbar bleibt, dass die Trennung zwischen dem Vater und mir bestehen bleibt, wie sie den Tagelöhner von seinem Herrn entfernt. Dieses halbe Vergeben, das nicht vergessen kann. sondern die alte Schuld immer wieder hervorholt und weiter wirken lässt, ist unsere menschliche Art und wir meinen, wir täten schon Großes, wenn wir Verschuldete auch nur als Tagelöhner bei uns dulden. Nun aber, Herz, höre nicht nur, was dir Menschen sagen, und hänge dich nicht an das, was die Menschen tun, sondern höre auf Jesus und sieh; was durch ihn der Vater tut. </w:t>
      </w:r>
    </w:p>
    <w:p w14:paraId="5DFD35E4" w14:textId="0BF45FAB" w:rsidR="00C778DC" w:rsidRDefault="00C778DC" w:rsidP="00C778DC">
      <w:pPr>
        <w:pStyle w:val="StandardWeb"/>
      </w:pPr>
      <w:r>
        <w:t xml:space="preserve">Der Heimgekehrte ist wieder Sohn und er ist es ganz, nicht halb, nicht mit Tränen und trübem Büßergesicht, sondern mit Jubel und schallendem Ruhm. Gott wird mit deiner Sünde ganz fertig und lässt sie im Meer seiner Gnade untergehen. Wie unverständlich blieb doch dieses Wort Jesu auch der Christenheit! Sie las dieses Gleichnis oft, hat aber selten begriffen, warum Jesus sagt: </w:t>
      </w:r>
      <w:r w:rsidR="00073840">
        <w:t>„</w:t>
      </w:r>
      <w:r>
        <w:t xml:space="preserve">Holt das gemästete Kalb, wir wollen fröhlich sein. </w:t>
      </w:r>
    </w:p>
    <w:p w14:paraId="56095135" w14:textId="77777777" w:rsidR="00C778DC" w:rsidRDefault="00C778DC" w:rsidP="00C778DC">
      <w:pPr>
        <w:pStyle w:val="StandardWeb"/>
      </w:pPr>
      <w:r>
        <w:rPr>
          <w:rStyle w:val="Hervorhebung"/>
        </w:rPr>
        <w:t xml:space="preserve">Das Vergeben, lieber Herr, muss ich bei Dir lernen. Ich bleibe an meiner Not hängen und sehe auch bei den anderen auf das, was ihnen fehlt und sie hemmt und schändet. Du kennst unseren Jammer besser als wir, kennst aber auch deines Vaters Herz und weißt darum, was Vergeben ist, und gibst es in seiner ganzen Herrlichkeit allen, die zu Dir kommen. Amen. </w:t>
      </w:r>
    </w:p>
    <w:p w14:paraId="3E7D2EE1" w14:textId="77777777" w:rsidR="00C778DC" w:rsidRDefault="00C778DC" w:rsidP="00C778DC">
      <w:pPr>
        <w:pStyle w:val="berschrift2"/>
      </w:pPr>
      <w:r>
        <w:t>18. Februar</w:t>
      </w:r>
    </w:p>
    <w:p w14:paraId="637C324C" w14:textId="77777777" w:rsidR="00C778DC" w:rsidRDefault="00C778DC" w:rsidP="00C778DC">
      <w:pPr>
        <w:pStyle w:val="StandardWeb"/>
      </w:pPr>
      <w:r>
        <w:rPr>
          <w:rStyle w:val="Fett"/>
        </w:rPr>
        <w:t xml:space="preserve">Das ist die Liebe Gottes, dass wir seine Gebote halten, und seine Gebote sind nicht schwer. </w:t>
      </w:r>
      <w:r>
        <w:br/>
        <w:t xml:space="preserve">1. Johannes 5,3 </w:t>
      </w:r>
    </w:p>
    <w:p w14:paraId="2EA26F2B" w14:textId="77777777" w:rsidR="00C778DC" w:rsidRDefault="00C778DC" w:rsidP="00C778DC">
      <w:pPr>
        <w:pStyle w:val="StandardWeb"/>
      </w:pPr>
      <w:r>
        <w:t xml:space="preserve">Sowie ich beim Gebot bedenke, dass es Gottes Gebot ist, dann wird es mir nicht schwer, weil ich keinen Blick auf Gott richten kann, ohne dass er den Glauben und die Liebe in mir erweckt. Wo aber Glaube ist, da ist Danksagung auch für das bestimmte Gebot, das mich in dieser bestimmten Lage zu dieser bestimmten Leistung verpflichtet. Denn wir wissen im Glauben, dass alles gut ist, was von Gott zu uns kommt. Und wo Liebe ist, da ist Willigkeit, nicht Zwang, sondern von innen her uns gegebene Einigung mit Gottes Willen. Wo aber Glaube und Liebe sind, da ist auch Freude und das freudig getane Gebot wird leicht. Es gibt freilich Zustände, in denen sich das natürliche Empfinden heftig gegen das göttliche Gebot sträubt und der Gehorsam nur mit herber Anstrengung durch die Überwindung unseres natürlichen Begehrens zustandekommt. In einer solchen Lage kann ich das Gebot schwer heißen, weil ich dabei auf mich und mein Empfinden achte, das das Gebot durchkreuzt. Aber auch dann wird es mir leicht, sowie ich es fassen kann, dass Gott mich in diesen Kampf stellt und diese Entsagung von mir fordert. Peinlich schwer sind dagegen die Stunden, in denen uns die Ungewissheit quält und wir nicht deutlich erkennen können, was Gottes Gebot für uns sei. Johannes, der der Christenheit zuruft: Gottes Gebote sind nicht schwer, gehörte zu jenen Jüngern, die den Kampf Jesu in Gethsemane in der Nähe sahen. Das Gebot des Vaters, das den Sohn nicht schonte, sondern ihn an das Kreuz sandte, verlangte unfassbar Schweres und Jesus war von der Entsagung, die das Gebot von ihm forderte, bis zum Tod erschüttert und rang deshalb betend um die Gewissheit, dass ihm der Vater den Kelch reiche und ihn nicht vorbeigehen lasse. Als er aber durch sein Gebet in diese Gewissheit hinaufgehoben war, trat er nicht gebückt, nicht verwundet, nicht seufzend vor die, die ihn gefangen nahmen, und sagte seinen Jüngern: Sollte ich den Kelch nicht trinken, den mir der Vater reicht? Johannes hatte begriffen, was Jesus damals den Jüngern zeigte, und darum sagt er der Kirche: Gottes Gebote sind nicht schwer. </w:t>
      </w:r>
    </w:p>
    <w:p w14:paraId="288F8B21" w14:textId="77777777" w:rsidR="00C778DC" w:rsidRDefault="00C778DC" w:rsidP="00C778DC">
      <w:pPr>
        <w:pStyle w:val="StandardWeb"/>
      </w:pPr>
      <w:r>
        <w:rPr>
          <w:rStyle w:val="Hervorhebung"/>
        </w:rPr>
        <w:t xml:space="preserve">Herr, um eines bitte ich Dich: Zeige mir in allen Dingen Deinen Willen. Meine Gedanken blenden mich und die Stimme meines Herzens ist kein treuer Führer. Bin ich aber Deines Gebotes gewiss, Herr, dann will ich Dir glauben, dass Dein Gebot Gerechtigkeit und Leben gibt. So haben es deine Kinder immer erfahren. Und wenn es bis zum Sterben ging, so war für sie Dein Gebot nicht schwer. Amen. </w:t>
      </w:r>
    </w:p>
    <w:p w14:paraId="25D947E8" w14:textId="77777777" w:rsidR="00C778DC" w:rsidRDefault="00C778DC" w:rsidP="00C778DC">
      <w:pPr>
        <w:pStyle w:val="berschrift2"/>
      </w:pPr>
      <w:r>
        <w:t>19. Februar</w:t>
      </w:r>
    </w:p>
    <w:p w14:paraId="1BA85DBC" w14:textId="77777777" w:rsidR="00C778DC" w:rsidRDefault="00C778DC" w:rsidP="00C778DC">
      <w:pPr>
        <w:pStyle w:val="StandardWeb"/>
      </w:pPr>
      <w:r>
        <w:rPr>
          <w:rStyle w:val="Fett"/>
        </w:rPr>
        <w:t xml:space="preserve">Es ist nichts Verdammliches an denen, die in Christus Jesus sind. </w:t>
      </w:r>
      <w:r>
        <w:br/>
        <w:t xml:space="preserve">Römer 8,1 </w:t>
      </w:r>
    </w:p>
    <w:p w14:paraId="2520AF98" w14:textId="4528BB18" w:rsidR="00C778DC" w:rsidRDefault="00C778DC" w:rsidP="00C778DC">
      <w:pPr>
        <w:pStyle w:val="StandardWeb"/>
      </w:pPr>
      <w:r>
        <w:t xml:space="preserve">Paulus hat tief empfunden, was es bedeutet </w:t>
      </w:r>
      <w:r w:rsidR="00073840">
        <w:t>„</w:t>
      </w:r>
      <w:r>
        <w:t>im Leibe zu sein</w:t>
      </w:r>
      <w:r w:rsidR="00073840">
        <w:t>“</w:t>
      </w:r>
      <w:r>
        <w:t xml:space="preserve">. Für unser Sehfeld sind die Grenzen durch das festgelegt, was uns die Sinne geben, und unser Begehren entsteht durch das, was unser Leib bedarf. Freude und Leid, was uns wehtut und was uns erfreut, beides sprudelt in uns durch die Weise hinein, wie die natürlichen Vorgänge uns berühren. Unser ganzer Verkehr mit den Menschen, alles, was wir ihnen geben oder von ihnen empfangen, wird durch den Leib vermittelt, begrenzt, geschwächt und befleckt. Aber unser inwendiger Verkehr mit Gott ist ganz an unser leiblichen Verrichtungen gebunden; auch zum Glauben brauchen wir ein normal arbeitendes Gehirn. Paulus schilt unser Versenktsein in den Leib nicht. So sind wir durch den schaffenden Willen Gottes, der uns durch den leiblichen Vorgang begabt und regiert. Er fragt aber: gibt es nicht noch eine andere Macht, die uns ebenso kräftig umfasst, wie unser Fleisch es tut? Ist die Natur das einzige, was uns trägt und formt? Und er antwortet: Christus ist da und darum sind wir in Ihm. Durch die Natur wird uns Gott nicht so gegenwärtig und wirksam, dass ich ganz und immer in Berührung mit Ihm wäre. Denn sie trägt mir nicht jene Gnade Gottes zu, die mich inwendig in meinem Willen mit Gott einigte. Nun ist uns aber Christus gegeben und in Gottes Weise bei uns gegenwärtig, durch nichts von uns getrennt, in Gottes Macht wirksam, daher Herr über unser ganzes Wesen, auch über die inwendige Bewegung unseres Geistes, der uns verleiht, was uns Gottes Gnade gibt. Was bedeutet nun das, dass wir nicht nur im Leib, sondern in Christus sind? Das ist das Ende der Verurteilung. Als die, die im Leib sind, sind wir unter dem Gesetz, daher im Streit mit ihm, da unser natürliches Begehren dem Gesetz Gottes widerspricht, folglich in der Schuld, die durch die Übertretung des Gesetzes entsteht. Darum bedürfen wir noch einen anderen Ort und Herrn als unseren Leib und dieser ist uns dadurch gegeben, dass Gott uns Christus gab. Nur das ist das Ende der Not, die uns die Natur und das Gesetz bereiten. Nun stehen wir unter der Gnade, sind bedeckt durch das Versöhnen Jesu und von seinem Geist bewegt. Daher gibt es keine Verurteilung mehr für uns. Uns hilft nicht eine stückweise Vergebung, nicht ein Freispruch in diesem oder jenem Fall. Denn die Verurteilung trifft mein Wesen, verwirft das, was ich bin, somit beständig will und tue. Diese Verurteilung ist nun ganz von mir genommen, weil Christus mich in seine Macht und Gnade hineingesetzt hat. </w:t>
      </w:r>
    </w:p>
    <w:p w14:paraId="71FD19D5" w14:textId="77777777" w:rsidR="00C778DC" w:rsidRDefault="00C778DC" w:rsidP="00C778DC">
      <w:pPr>
        <w:pStyle w:val="StandardWeb"/>
      </w:pPr>
      <w:r>
        <w:rPr>
          <w:rStyle w:val="Hervorhebung"/>
        </w:rPr>
        <w:t xml:space="preserve">Kehre ich mich weg von Dir, Herr Christus, so entsteht der Jammer. Wende ich mich Dir zu, so beginnt der Dank, der jede Klage verdrängt. Du machst Dich zu unserem Herrn. Was bedarf ich mehr? Das ist Gerechtigkeit und Heil. Amen. </w:t>
      </w:r>
    </w:p>
    <w:p w14:paraId="15D4E263" w14:textId="77777777" w:rsidR="00C778DC" w:rsidRDefault="00C778DC" w:rsidP="00C778DC">
      <w:pPr>
        <w:pStyle w:val="berschrift2"/>
      </w:pPr>
      <w:r>
        <w:t>20. Februar</w:t>
      </w:r>
    </w:p>
    <w:p w14:paraId="22FDB9EC" w14:textId="77777777" w:rsidR="00C778DC" w:rsidRDefault="00C778DC" w:rsidP="00C778DC">
      <w:pPr>
        <w:pStyle w:val="StandardWeb"/>
      </w:pPr>
      <w:r>
        <w:rPr>
          <w:rStyle w:val="Fett"/>
        </w:rPr>
        <w:t xml:space="preserve">Das Volk, das nichts vom Gesetz weiß, ist verflucht. </w:t>
      </w:r>
      <w:r>
        <w:br/>
        <w:t xml:space="preserve">Johannes 7,49 </w:t>
      </w:r>
    </w:p>
    <w:p w14:paraId="7AD250EC" w14:textId="77777777" w:rsidR="00C778DC" w:rsidRDefault="00C778DC" w:rsidP="00C778DC">
      <w:pPr>
        <w:pStyle w:val="StandardWeb"/>
      </w:pPr>
      <w:r>
        <w:t xml:space="preserve">Hoch streckt sich der Mensch empor, weil er einen erhabenen Besitz empfangen hat. Denn er kennt das Gesetz und das gibt ihm ein vornehmes Recht, das Recht zu fluchen. Dazu hat er nach seiner Meinung nicht nur das Recht, sondern auch die Pflicht. Er würde das Gesetz verleugnen, wenn er nicht den Fluch auf alle legte, die es nicht kennen und es darum übertreten. Woher kannten diese zum Fluch bereiten Frommen das Gesetz? Sie haben es gelernt. Wer es nicht lernt, der kennt es nicht. Darum ist die ganz große Schar verflucht, die den Acker und das Gewerbe nicht fahren ließ und nicht in den Lehrsaal kam, um Gottes Gesetz zu hören. Für sie gibt es keine Entschuldigung; denn das Gesetz steht über jedem anderen Wert, über Haus und Hof und Wirtschaft und Staat. Wie soll der der Sünde entrinnen, der das Gesetz nicht kennt? Ich will sie nicht vergessen, diese erhabenen Gestalten mit ihrem feierlichen Fluch, mit der eisernen Konsequenz ihrer Überzeugung und dem vorbehaltlosen Opfermut, mit dem sie das ganze Leben dem Dienst des Gesetzes widmeten. Allein diese erhabenen Gestalten machen zugleich das tiefste Erbarmen wach; denn sie haben nicht nur das unwissende Volk, sondern auch Christus verflucht. Mensch, sieh dich vor! Wenn du groß bist, fällst du. Wenn du sagst: ich weiß, so bringst du deine Narrheit ans Licht. Schmiedest du dir die Krone der Verdienste, so hängst du dir das Brandmal der Sünde an. Fluchst du den anderen, so verfluchst du dich. Ich will nicht eilig den Blick wegwenden, sondern will Gottes Ernst und Gottes Güte beschauen. Seine Güte sehe ich an mir, weil ich im Glauben stehe. Der Glaubende schaut aber auf Gottes ganzes Werk, auch auf seinen Ernst. Darum steht um das Kreuz Jesu herum die stolze Schar, die mit eifrigem Ernst verkündete: wir kennen das Gesetz, und daran viel. </w:t>
      </w:r>
    </w:p>
    <w:p w14:paraId="717764CB" w14:textId="77777777" w:rsidR="00C778DC" w:rsidRDefault="00C778DC" w:rsidP="00C778DC">
      <w:pPr>
        <w:pStyle w:val="StandardWeb"/>
      </w:pPr>
      <w:r>
        <w:rPr>
          <w:rStyle w:val="Hervorhebung"/>
        </w:rPr>
        <w:t xml:space="preserve">Heiliger Gott, es tritt kein unreiner in deine Nähe und kein Ungerechter hat in Deinem Reiche Raum. Aber nicht uns hast Du das Gericht übergeben. Wie süß, o Jesus, ist Dein Wort, das uns das Richten untersagt! Ich würde dich nicht kennen, wenn ich noch fluchen könnte; denn der bleibt in Dir, der in der Liebe bleibt. Amen. </w:t>
      </w:r>
    </w:p>
    <w:p w14:paraId="0C62B1B7" w14:textId="77777777" w:rsidR="00C778DC" w:rsidRDefault="00C778DC" w:rsidP="00C778DC">
      <w:pPr>
        <w:pStyle w:val="berschrift2"/>
      </w:pPr>
      <w:r>
        <w:t>21. Februar</w:t>
      </w:r>
    </w:p>
    <w:p w14:paraId="41487799" w14:textId="7D04F96B" w:rsidR="00C778DC" w:rsidRDefault="00C778DC" w:rsidP="00C778DC">
      <w:pPr>
        <w:pStyle w:val="StandardWeb"/>
      </w:pPr>
      <w:r>
        <w:rPr>
          <w:rStyle w:val="Fett"/>
        </w:rPr>
        <w:t xml:space="preserve">Da sprach Jesus zu seinen Jüngern: </w:t>
      </w:r>
      <w:r w:rsidR="00073840">
        <w:rPr>
          <w:rStyle w:val="Fett"/>
        </w:rPr>
        <w:t>„</w:t>
      </w:r>
      <w:r>
        <w:rPr>
          <w:rStyle w:val="Fett"/>
        </w:rPr>
        <w:t xml:space="preserve">Die Ernte ist groß, aber wenige sind der Arbeiter. Darum bittet den Herrn der Ernte, dass er Arbeiter in seine Ernte sende. </w:t>
      </w:r>
      <w:r w:rsidR="00073840">
        <w:rPr>
          <w:rStyle w:val="Fett"/>
        </w:rPr>
        <w:t>„</w:t>
      </w:r>
      <w:r>
        <w:br/>
        <w:t xml:space="preserve">Matthäus 9,37+38 </w:t>
      </w:r>
    </w:p>
    <w:p w14:paraId="1420F251" w14:textId="77777777" w:rsidR="00C778DC" w:rsidRDefault="00C778DC" w:rsidP="00C778DC">
      <w:pPr>
        <w:pStyle w:val="StandardWeb"/>
      </w:pPr>
      <w:r>
        <w:t xml:space="preserve">Dieses Wort gibt uns einen Einblick in die Leiden Jesu, und die Weise, wie er leidet, verherrlicht ihn nicht weniger als die Weise, wie er in Gott den Grund der Freude hat. Über Gottes Werk hat Jesus nicht geklagt; zur Klage bewegt ihn der Mensch und sein Verhalten. Sagte er: die Ernte ist klein, dann klagte er über das, was Gott macht. Denn die Ernte hängt von dem ab, was Gott tut. Sein ist der Same, aus dem die Ernte erwächst, und sein ist der Regen und Sonnenschein, der sie reift. Jesus heißt aber die Ernte nicht klein, sondern groß, obwohl ihn niemand erkennt und Kapernaum, das bis zum Himmel erhöhte, in die Tiefe stürzte und Gott ihn den Weisen und Klugen verborgen hat, so dass er dem Manne gleicht, der nur das kleine Senfkörnlein in seinen Garten legt. Dennoch könnte sie klein bleiben, da sich Gottes Reich uns aufgetan hat? Wenn die allmächtige Gnade vollbringt, was sie sich vorgenommen hat. dann entsteht die unzählbare Schar, die das weiße Gewand empfing. Ist aber die Erntezeit vorhanden, dann muss der Schnitter hinaus ins Feld. Hier beginnt die Klage Jesu. Wo sind die Schnitter, die Hand anlegen, dass die Ernte Gottes in seine Scheune kommt? Es ist aber schwere Not, wenn die große Ernte reif ist, ohne dass Arbeiter vorhanden sind, die sie heimbringen. Wo sind die Hörer des Wortes, die seine Täter werden, wo die, die der Botschaft Jesu glauben und sie deshalb auch den anderen sagen müssen? Wo sind die, die seine Liebe drängt, dass sie auch den anderen helfen? Das Leiden kehrt aber mit seiner Pein dazu bei uns ein, damit es in uns die Bitte erwecke. Arbeiter, die die Erntearbeit tun, sind die, denen der Vater den Sohn offenbart, die, die der Vater Jesus gibt und zu ihm zieht. Sie müssen also vom Vater erbeten sein. Darum legte Jesus in die Seele seiner Jünger die Bitte: Schaffe du zum Reichtum deiner Gnade auch die, die sie empfangen. </w:t>
      </w:r>
    </w:p>
    <w:p w14:paraId="4EFCB6B6" w14:textId="77777777" w:rsidR="00C778DC" w:rsidRDefault="00C778DC" w:rsidP="00C778DC">
      <w:pPr>
        <w:pStyle w:val="StandardWeb"/>
      </w:pPr>
      <w:r>
        <w:rPr>
          <w:rStyle w:val="Hervorhebung"/>
        </w:rPr>
        <w:t xml:space="preserve">Wenn ich über das, was Gott tut, klagen möchte, dann trete ich zu Dir, Herr Jesus, und nun wird mein Klagen still. Ich erkenne unsere Schuld und empfange die Bitte: Rüste uns, zu tun, was Deine Gnade will. Zur großen Arbeit gib die große Liebe, zur Menge der Aufgaben die rüstige Hand. Bleibt die Schar der Arbeitenden bei uns klein, so erlöse sie von ihrem Zwist und mache sie eins in Dir. Amen. </w:t>
      </w:r>
    </w:p>
    <w:p w14:paraId="4FFA412D" w14:textId="77777777" w:rsidR="00C778DC" w:rsidRDefault="00C778DC" w:rsidP="00C778DC">
      <w:pPr>
        <w:pStyle w:val="berschrift2"/>
      </w:pPr>
      <w:r>
        <w:t>22. Februar</w:t>
      </w:r>
    </w:p>
    <w:p w14:paraId="4EA34C1D" w14:textId="77777777" w:rsidR="00C778DC" w:rsidRDefault="00C778DC" w:rsidP="00C778DC">
      <w:pPr>
        <w:pStyle w:val="StandardWeb"/>
      </w:pPr>
      <w:r>
        <w:rPr>
          <w:rStyle w:val="Fett"/>
        </w:rPr>
        <w:t xml:space="preserve">Wie er hatte geliebt die Seinen, die in der Welt waren, so liebte er sie bis ans Ende. </w:t>
      </w:r>
      <w:r>
        <w:br/>
        <w:t xml:space="preserve">Johannes 13,1 </w:t>
      </w:r>
    </w:p>
    <w:p w14:paraId="69ABDC89" w14:textId="2D92F559" w:rsidR="00C778DC" w:rsidRDefault="00C778DC" w:rsidP="00C778DC">
      <w:pPr>
        <w:pStyle w:val="StandardWeb"/>
      </w:pPr>
      <w:r>
        <w:t xml:space="preserve">Jeder Schritt dem Ende zu steigerte den Anspruch an die Liebe Jesu. Der Groll des Judas wuchs, der das Verhalten Jesu Wahnsinn hieß. Die Schwermut des Thomas wuchs, der sagte: wir wollen mit ihm gehen, um mit ihm zu sterben. Das Selbstbewusstsein der Jünger wuchs und ihr Eifer nahm zu, mit dem sie erkunden wollten, wer von ihnen der Größere sei. Je näher das Kreuz kam, um so deutlicher wurde es, dass sich die Jünger an ihm ärgerten, und um so fraglicher wurde es, ob sie beieinander bleiben, wenn er nicht mehr bei ihnen war, und sie sein Wort behalten, dem ihre eigenen Gedanken heftig widersprachen. </w:t>
      </w:r>
      <w:r w:rsidR="00073840">
        <w:t>„</w:t>
      </w:r>
      <w:r>
        <w:t>Ich habe für dich gebetet</w:t>
      </w:r>
      <w:r w:rsidR="00073840">
        <w:t>“</w:t>
      </w:r>
      <w:r>
        <w:t xml:space="preserve">, sagte Jesus zu Petrus, </w:t>
      </w:r>
      <w:r w:rsidR="00073840">
        <w:t>„</w:t>
      </w:r>
      <w:r>
        <w:t xml:space="preserve">damit dein Glaube nicht aufhöre. </w:t>
      </w:r>
      <w:r w:rsidR="00073840">
        <w:t>„</w:t>
      </w:r>
      <w:r>
        <w:t xml:space="preserve"> Aber nicht nur der Anspruch an die Liebe Jesu, sondern auch seine Liebe wurde immer größer. Er liebte uns bis zuletzt, sagte Johannes. Er vollendete, was er begonnen hatte, ließ seine Liebe nicht ermatten, sondern gab sie ihnen auch jetzt in unverminderter Vollständigkeit. Er tat dies dadurch, dass er sie am letzten Abend zum festlichen Mahl um sich sammelte, durch seine letzten Worte seine Gemeinschaft mit ihnen über seinen Tod hinaus befestigte und aus seinem einzigen Eigentum, das er hatte, aus seinem Leib und seinem Blut, die Gabe machte, die er ihnen verlieh. Dass er seine Liebe zu den Seinen vollendete, das war sein Sieg über die Welt, sein Triumph über den Satan, die Durchdringung des Kreuzes mit Freude, die Grundsteinlegung zur Kirche, die Vollendung seines Heilandsamtes. Nun hatte er die Seinen für immer für sich gewonnen; sie waren nun für immer seiner Liebe gewiss und keine Länge der Zeit löschte in Johannes diese Erinnerung an sie aus und keine schmerzhafte Erfahrung, die ihm das apostolische Werk brachte, verdunkelte sie. Als das Große, was der letzte Verkehr Jesu mit den Jüngern ihnen gab, erkennt er das, dass Jesus seinen Liebe denen gab, die in der Welt waren. Dadurch erhält das, was die Jünger erlebten, die weltweite Größe. Sie, die Empfänger dieser unüberwindlichen Liebe, waren in der Welt und trugen alles an sich, was unser Anteil am menschlichen Leben aus uns macht. Das nahm ihnen aber seine Liebe nicht. Indem er sie ihnen gab, offenbart er, dass die Liebe des Vaters ihn der Welt gegeben hat. </w:t>
      </w:r>
    </w:p>
    <w:p w14:paraId="0138521C" w14:textId="77777777" w:rsidR="00C778DC" w:rsidRDefault="00C778DC" w:rsidP="00C778DC">
      <w:pPr>
        <w:pStyle w:val="StandardWeb"/>
      </w:pPr>
      <w:r>
        <w:rPr>
          <w:rStyle w:val="Hervorhebung"/>
        </w:rPr>
        <w:t xml:space="preserve">Deine Liebe geht, Herr Jesus, bis zum letzten Ende mit uns und trägt uns bis ans Ziel. Ich bete Dich an als den Anfänger des Lebens, Du wirst auch sein Vollender, als den Anfänger des Glaubens, Du wirst ihn auch vollenden zum Schauen, als den Anfänger und Eckstein Deiner Gemeinde; Du wirst sie auch vollenden zur ewigen Gottesstadt. Du bist A und O. Amen. </w:t>
      </w:r>
    </w:p>
    <w:p w14:paraId="68B2A395" w14:textId="77777777" w:rsidR="00C778DC" w:rsidRDefault="00C778DC" w:rsidP="00C778DC">
      <w:pPr>
        <w:pStyle w:val="berschrift2"/>
      </w:pPr>
      <w:r>
        <w:t>23. Februar</w:t>
      </w:r>
    </w:p>
    <w:p w14:paraId="283A79CD" w14:textId="77777777" w:rsidR="00C778DC" w:rsidRDefault="00C778DC" w:rsidP="00C778DC">
      <w:pPr>
        <w:pStyle w:val="StandardWeb"/>
      </w:pPr>
      <w:r>
        <w:rPr>
          <w:rStyle w:val="Fett"/>
        </w:rPr>
        <w:t xml:space="preserve">Wahrlich, wahrlich, ich sage euch: es sei denn, dass das Weizenkorn in die Erde falle und ersterbe, so bleibt es allein; wo es aber erstirbt, so bringt es viele Früchte. </w:t>
      </w:r>
      <w:r>
        <w:br/>
        <w:t xml:space="preserve">Johannes 12, 24 </w:t>
      </w:r>
    </w:p>
    <w:p w14:paraId="665F7746" w14:textId="77777777" w:rsidR="00C778DC" w:rsidRDefault="00C778DC" w:rsidP="00C778DC">
      <w:pPr>
        <w:pStyle w:val="StandardWeb"/>
      </w:pPr>
      <w:r>
        <w:t xml:space="preserve">Wir feiern oft Gedenktage, aber bei jedem Gedenktag wird der große Unterschied sichtbar zwischen dem, was der Gefeierte selbst erreicht hat, und dem, was seither als Ernte aus seiner Arbeit erwachsen ist. Die Anerkennung, die er selber fand, und der Erfolg, der ihm nachher beschieden war, sind weit voneinander verschieden. Es gilt vor allem, was groß ist und bleibt: erst muss das Weizenkorn in die Erde hinein. Sprich hier nicht von einem harten Schicksal. Gottes Gnade schützt dich gegen dich selbst, indem sie vor deine Ernte das Sterben des Weizenkorns stellt. Würdest du dich, wenn du deine Ernte selbst sähest und zu sammeln vermöchtest, nicht zu jenen Weingärtnern gesellen, die sich selber die Frucht des Weinberges zueigneten? Ständest du nicht plötzlich an der Seite Nebukadnezars, der in Babel seine Stadt sah, die er erbaut habe? Was dich vor dir selber schützt, wehrt nicht nur Fall und Verderben ab, sondern hat schaffende Kraft in sich. Das, was am Weizenkorn wie ein Sterben aussieht, ist die Bewegung und Entfaltung des lebendigen Keimes, der Anfang jenes Prozesses, der die Frucht hervorbringt. Aus der Entsagung entsteht der Erfolg, aus dem Gehorsam die Macht und darin, dass ich in mir selbst nichts bin, besteht meine Fähigkeit zu Gottes Dienst. Unter diese göttliche Ordnung hat sich Jesus mit entschlossener Festigkeit gestellt. Das Wort vom Weizenkorn, das sterben muss, stellt Johannes damit zusammen, dass einige Griechen nach Jesus fragten. Wie lockend war für ihn der Blick hinüber zu den Griechen! Während er am galiläischen See wohnte, hatte er die griechischen Städte fortwährend vor Augen und bei jedem Fest in Jerusalem sah er auch Männer, die aus den griechischen Ländern gekommen waren. Sein Blick auf sie war von jüdischem Stolz völlig frei. Er sah mit dem leuchtenden Auge der göttlichen Gnade auf die Völkerwelt. Die reiche Ernte kommt! Sie kommt aber nicht dadurch, dass er vor dem Kreuze flieht und die Gemeinschaft mit Jerusalem zerbricht. Nur dadurch, dass er den Gehorsam vollendet bis zum Tod auf Golgatha, kommt der große Erntetag, der aus Griechen Kinder Gottes macht. Er sagte seinen Jüngern: Es gibt auch für euch keinen anderen Weg zur Ausrichtung eures Amtes. Sie bauten die Kirche in Jerusalem. Das war nicht mehr als ein in die Erde sterbendes Weizenkorn. Allein so und nur so entstand die Kirche, die für alle Völker offen ist. </w:t>
      </w:r>
    </w:p>
    <w:p w14:paraId="776FB568" w14:textId="77777777" w:rsidR="00C778DC" w:rsidRDefault="00C778DC" w:rsidP="00C778DC">
      <w:pPr>
        <w:pStyle w:val="StandardWeb"/>
      </w:pPr>
      <w:r>
        <w:rPr>
          <w:rStyle w:val="Hervorhebung"/>
        </w:rPr>
        <w:t xml:space="preserve">Ich preise Dich, unser Herr und Haupt, dass Du den Weg all der Deinen anders ordnest als sie selber es sich wünschten. Uns alle umringen hemmende Schranken und Unvermögen ist das Kennzeichen unseres Tuns. Denn das, womit wir Gott ehren, soll unser Gehorsam sein. So bleiben wir bei der Schar, die sich um dein Kreuz versammelt, den Ort, an dem das Weizenkorn in die Erde fiel, die Stätte, wo du bis zum Tod gehorsam warst. Amen. </w:t>
      </w:r>
    </w:p>
    <w:p w14:paraId="138F5616" w14:textId="77777777" w:rsidR="00C778DC" w:rsidRDefault="00C778DC" w:rsidP="00C778DC">
      <w:pPr>
        <w:pStyle w:val="berschrift2"/>
      </w:pPr>
      <w:r>
        <w:t>24. Februar</w:t>
      </w:r>
    </w:p>
    <w:p w14:paraId="7CE654D8" w14:textId="77777777" w:rsidR="00C778DC" w:rsidRDefault="00C778DC" w:rsidP="00C778DC">
      <w:pPr>
        <w:pStyle w:val="StandardWeb"/>
      </w:pPr>
      <w:r>
        <w:rPr>
          <w:rStyle w:val="Fett"/>
        </w:rPr>
        <w:t xml:space="preserve">Und ich, wenn ich erhöht werde von der Erde, so will ich sie alle zu mir ziehen. </w:t>
      </w:r>
      <w:r>
        <w:br/>
        <w:t xml:space="preserve">Johannes 12,32 </w:t>
      </w:r>
    </w:p>
    <w:p w14:paraId="2B51CDEB" w14:textId="77777777" w:rsidR="00C778DC" w:rsidRDefault="00C778DC" w:rsidP="00C778DC">
      <w:pPr>
        <w:pStyle w:val="StandardWeb"/>
      </w:pPr>
      <w:r>
        <w:t xml:space="preserve">Jesus sah mit der Gewissheit auf sein Kreuz, dass er von dort aus alle Widerstände überwinden werde, die uns von ihm trennen. Auf uns liegt der dunkle Schatten, den das Sterben über uns breitet. </w:t>
      </w:r>
    </w:p>
    <w:p w14:paraId="7C557620" w14:textId="77777777" w:rsidR="00C778DC" w:rsidRDefault="00C778DC" w:rsidP="00C778DC">
      <w:pPr>
        <w:pStyle w:val="StandardWeb"/>
      </w:pPr>
      <w:r>
        <w:t xml:space="preserve">in mir erweckt. Lohnt es sich, auf dem Weg zum Grab einen Heiland zu suchen? Gibt es denn Gemeinschaft mit Gott für uns, die Sterbenden? Auf diese Frage gibt uns Jesus dadurch die Antwort, dass er ans Kreuz erhöht wurde. Dort geht der Lebende in den Tod, der Auferstehung gewiss, und macht im Sterben die Herrlichkeit des Lebens offenbar. Uns beschwert das Leiden, verzehrt unsere Kraft und macht uns totwund. Können wir denn glauben, mit der Beschränktheit unseres Bewusstseins, die uns zum Irren zwingt, und der Fesselung unseres Vermögens, die uns kein tüchtiges Handeln zulässt? Sieh auf den ans Kreuz Erhöhten! Er macht aus dem Leiden die wirksame Tat und aus den Schmerzen die Verkündigung des göttlichen Ruhms. Aus der leeren Nichtigkeit unseres Lebens entsteht die Menge der unechten Dinge, die auswendig glänzen und innen nichts sind als lügender Schein. Sie rauben uns die Fähigkeit zum Glauben. Wer hat denn Jesus zum Kreuz gehängt? Ein Volk, das scheinbar fromm war, Priester, die scheinbar Priester waren, ein Regent, der scheinbar regierte und log, wenn er sich einen Richter nannte. Sieh aber nicht nur auf die, die neben dem Kreuz stehen, sieh auf Ihn. </w:t>
      </w:r>
    </w:p>
    <w:p w14:paraId="75A1ADF2" w14:textId="77777777" w:rsidR="00C778DC" w:rsidRDefault="00C778DC" w:rsidP="00C778DC">
      <w:pPr>
        <w:pStyle w:val="StandardWeb"/>
      </w:pPr>
      <w:r>
        <w:t xml:space="preserve">Dort siehst du echtes, mit der Wahrheit geeintes Leben, Gemeinschaft mit Gott, im heißen Feuer erprobt, Gehorsam, in hartem Kampfe errungen und vollendet, Liebe, die das göttliche Gebot in Wahrheit erfüllt, Gott über alles ehrt und den Bruder ganz zu sich erhebt. Hier siehst du nicht Schein und kannst hier nicht zweifeln. Hier kannst und sollst du glauben. Die stärkste Hemmung, die uns von Jesus trennt, entsteht aber aus dem Fluch der Schuld. Wir tragen heimlich die Angst vor Gott in uns und unser Blick auf ihn gleicht dem lauernden Blick dessen, der sich nach seinem Verfolger umsieht. Aber der ans Kreuz Erhöhte zieht uns zu sich, uns alle, die wir uns vor Gott flüchten, weil er gerecht ist, und das Licht nicht ertragen, weil es unsere Verwerflichkeit enthüllt. Dort am Kreuz treibt die Liebe die Furcht aus. Weil ich nicht zu ihm komme, kommt er zu mir, tritt an meine Stelle und leidet, was mir gebührt. Weil er vergibt, zieht er mich zu sich. Nun kann ich glauben. </w:t>
      </w:r>
    </w:p>
    <w:p w14:paraId="569B14B9" w14:textId="77777777" w:rsidR="00C778DC" w:rsidRDefault="00C778DC" w:rsidP="00C778DC">
      <w:pPr>
        <w:pStyle w:val="StandardWeb"/>
      </w:pPr>
      <w:r>
        <w:rPr>
          <w:rStyle w:val="Hervorhebung"/>
        </w:rPr>
        <w:t xml:space="preserve">Es ist mir heilsam, dass ich, Herr Christus, an Deinem Kreuz verweile. Dort weichen die Einbildungen und ich werde still. Dort sprichst Du zu mir. Dort kann ich hören, was mir Deine wahrhaftige Gnade sagt. Amen. </w:t>
      </w:r>
    </w:p>
    <w:p w14:paraId="1676E822" w14:textId="77777777" w:rsidR="00C778DC" w:rsidRDefault="00C778DC" w:rsidP="00C778DC">
      <w:pPr>
        <w:pStyle w:val="berschrift2"/>
      </w:pPr>
      <w:r>
        <w:t>25. Februar</w:t>
      </w:r>
    </w:p>
    <w:p w14:paraId="6AB41B8B" w14:textId="77777777" w:rsidR="00C778DC" w:rsidRDefault="00C778DC" w:rsidP="00C778DC">
      <w:pPr>
        <w:pStyle w:val="StandardWeb"/>
      </w:pPr>
      <w:r>
        <w:rPr>
          <w:rStyle w:val="Fett"/>
        </w:rPr>
        <w:t xml:space="preserve">Gleichwie des Menschen Sohn ist nicht gekommen, dass er sich dienen lasse, sondern dass er diene und gebe sein Leben zum Lösegeld für viele. </w:t>
      </w:r>
      <w:r>
        <w:br/>
        <w:t xml:space="preserve">Matthäus 20,28 </w:t>
      </w:r>
    </w:p>
    <w:p w14:paraId="1A91905F" w14:textId="77777777" w:rsidR="00C778DC" w:rsidRDefault="00C778DC" w:rsidP="00C778DC">
      <w:pPr>
        <w:pStyle w:val="StandardWeb"/>
      </w:pPr>
      <w:r>
        <w:t xml:space="preserve">Jesus bedienen, wie gerne tun wir das? Als Jesus mit seinen Jüngern in Marthas Haus einkehrte, ging diese munter an die Arbeit und tummelte sich eifrig, um ihn durch eine seiner würdige Mahlzeit zu ehren, und sie hat ungezählte Gehilfen und Gehilfinnen gefunden, Bischöfe, die mit einem goldenen Kreuz und herrlichem Gewand die Ehre Jesu verkünden, Städte, die ihm zu Ehren die schönsten Kirchen herstellen und die höchsten Türme erbauen, Theologen, die ihm zum Preis seines Worts und Werks ihre Feder anbieten, und noch viele andere ohne Zahl. Jesus stellt aber unsere Meinung, auch die unserer Liebe, gänzlich um. Ich bedarf, sagt er, nicht eurer Bedienung, sondern ihr bedürft meinen Dienst. Nicht ihr rüstet mir den Tisch, sondern ich rüste ihn euch, weil nicht ihr mich speist, sondern ich euch speise. Nicht ihr beschenkt mich mit Ehre und bereitet mir das Königtum, sondern ich bin vor Gott eure Ehre und mache aus euch das königliche Geschlecht. Warum sind wir seines Dienstes bedürftig? Losgekauft, sagt er uns, müsst ihr werden. Ihr seid gebunden durch Schuld und Tod und bedürft den, der euch aus eurer Knechtschaft in die Freiheit führt. Die Fessel, die ihr tragt, lässt sich nicht durch einen Machtspruch entfernen; denn Gottes Gerechtigkeit hat sie euch angelegt. Ich muss euch loskaufen und der Preis, mit dem ich euch für mich gewinne und euch in die Freiheit führe, kann nichts Geringeres als mein Leben sein. Nun staune, meine Seele, du stehst vor einem herrlichen Wunder. Zu solchem Dienst ist Jesus bereit. Solches kannst du sonst nirgends in der Welt sehen oder hören. Das sagt und tut dir Jesus allein. Warum bewirkt Er unsere Befreiung nicht durch eine kleinere Leistung? Warum verlangt Gott von ihm sein Leben als den Preis, mit dem er uns die Vergebung erwirbt? Was er uns gibt, das soll die ganze Hilfe für uns sein, das Ende jeder Verurteilung, die Befreiung von der ganzen Sündenlast und Sündenmacht, die Einsetzung in Gottes ganze Gnade, die alles zur Vollendung bringt. Darum lautet Gottes Gebot für ihn so: Gib dich ganz; gib alles, was du bist; dann sind sie dein und frei. Soll ich sagen: das sei eine harte Forderung? Jesus hat nicht so gesprochen; er hat gesagt: so wird der Vater verklärt. </w:t>
      </w:r>
    </w:p>
    <w:p w14:paraId="5D5C3D10" w14:textId="77777777" w:rsidR="00C778DC" w:rsidRDefault="00C778DC" w:rsidP="00C778DC">
      <w:pPr>
        <w:pStyle w:val="StandardWeb"/>
      </w:pPr>
      <w:r>
        <w:rPr>
          <w:rStyle w:val="Hervorhebung"/>
        </w:rPr>
        <w:t xml:space="preserve">Nicht als die Gebenden, sondern als die Empfangenden steht, Herr Jesus, deine Christenheit vor Dir. Alles, was wir haben, verdanken wir Deiner zum Tod bereiten Treue. So lass mich Dir dienen, wie wir dienen können, so, dass ich bewahre, was Du für uns an Deinem Kreuz erworben hast. Amen. </w:t>
      </w:r>
    </w:p>
    <w:p w14:paraId="369F83A0" w14:textId="77777777" w:rsidR="00C778DC" w:rsidRDefault="00C778DC" w:rsidP="00C778DC">
      <w:pPr>
        <w:pStyle w:val="berschrift2"/>
      </w:pPr>
      <w:r>
        <w:t>26. Februar</w:t>
      </w:r>
    </w:p>
    <w:p w14:paraId="208971C9" w14:textId="414B3CAB" w:rsidR="00C778DC" w:rsidRDefault="00C778DC" w:rsidP="00C778DC">
      <w:pPr>
        <w:pStyle w:val="StandardWeb"/>
      </w:pPr>
      <w:r>
        <w:rPr>
          <w:rStyle w:val="Fett"/>
        </w:rPr>
        <w:t xml:space="preserve">Als Jesus kam an dieselbe Stätte, sah er auf und ward des Zachäus gewahr und sprach zu ihm: </w:t>
      </w:r>
      <w:r w:rsidR="00073840">
        <w:rPr>
          <w:rStyle w:val="Fett"/>
        </w:rPr>
        <w:t>„</w:t>
      </w:r>
      <w:r>
        <w:rPr>
          <w:rStyle w:val="Fett"/>
        </w:rPr>
        <w:t xml:space="preserve">Zachäus, steige eilig hernieder; denn ich muss heute zu deinem Hause einkehren. </w:t>
      </w:r>
      <w:r w:rsidR="00073840">
        <w:rPr>
          <w:rStyle w:val="Fett"/>
        </w:rPr>
        <w:t>„</w:t>
      </w:r>
      <w:r>
        <w:br/>
        <w:t xml:space="preserve">Lukas 19,5 </w:t>
      </w:r>
    </w:p>
    <w:p w14:paraId="53DEEBA2" w14:textId="77777777" w:rsidR="00C778DC" w:rsidRDefault="00C778DC" w:rsidP="00C778DC">
      <w:pPr>
        <w:pStyle w:val="StandardWeb"/>
      </w:pPr>
      <w:r>
        <w:t xml:space="preserve">Das geschah in Jericho, als Jesus nach Jerusalem zum Sterben ging. Darum sagte er: Heute muss ich in das Haus des Zöllners hinein. Er muss es jetzt zum Beginn seines Leidens nochmals allem Volk zeigen, wozu ihn der Vater gesandt hat und wozu er ihn an das Kreuz schickt, und das muss er nicht nur um des Volkes, sondern auch um seinetwillen. Er muss, ehe er leidet, nochmals das Werk des Vaters sehen, das er in der Sendung seiner Gnade zu vollenden hat, muss er nochmals erfahren, dass ihn der Vater dazu in die Welt und in das Leiden sendet, damit ein Mann wie Zachäus noch etwas anderes bekomme als ein großes Geschäft und einen großen Gewinn und eine große Masse von Versündigung, nämlich einen gnädigen Gott. Es war ein Sünder, den er gewann, den die rechten für ihren Feind hielten und verdammten. Es muss so sein, sagte Jesus. Denn das ist Gottes große Tat und herrliche Offenbarung, dass er denen hilft, denen niemand helfen kann, vor denen die Gerechten ratlos stehen, weil sie nichts anderes können als sie zu entehren und zu verdammen. Darum offenbart Jesus da, wo das Vermögen der Menschen endet, Gottes Vermögen und stellt neben die Armut der Gerechten den Reichtum der göttlichen Liebe und fügt zur hilflosen Ohnmacht des Verschuldeten die Allmacht der Gnade, die ihm die Neuheit eines wiedergeborenen Lebens schenkt. Nur ein einziger war es, dem er helfen konnte, während Israel als Ganzes der Führung seiner Gerechten folgte und ihn von sich stieß. So muss es sein, sagt Jesus; denn Gott ist nicht an die Menge gebunden und bewundert nicht das menschliche Große, sondern reicht seine Gabe auch dem Einen und Kleinen und macht an ihm seine rettende Gnade allen offenbar. Wie Jesus sein Leiden damit begann, dass er einen Zöllner für sich gewann, so beschloss er es damit, dass er den einen neben ihm Gekreuzigten mit sich ins Paradies nahm. So machte er offenbar, was er mit seinem Leiden schuf. </w:t>
      </w:r>
    </w:p>
    <w:p w14:paraId="2A0287DC" w14:textId="77777777" w:rsidR="00C778DC" w:rsidRDefault="00C778DC" w:rsidP="00C778DC">
      <w:pPr>
        <w:pStyle w:val="StandardWeb"/>
      </w:pPr>
      <w:r>
        <w:rPr>
          <w:rStyle w:val="Hervorhebung"/>
        </w:rPr>
        <w:t xml:space="preserve">Ich muss alle meine Gedanken wenden, um Dich, o Jesus, zu verstehen und mich mit dem zu einigen, was Du tust. Denn, was wir klein heißen, gibst Du Dein Wohlgefallen und bringst dem, was wir verdammen, die Heilung und hebst, was wir verachten, hoch empor. So bist Du der Heiland, der uns hilft, der Meister, der uns führt, der Herr, der uns befreit. Kehre auch bei mir ein; kehrst Du bei uns ein, so bringst Du Gottes Reich mit Dir zu uns. Amen. </w:t>
      </w:r>
    </w:p>
    <w:p w14:paraId="3E22CCE0" w14:textId="77777777" w:rsidR="00C778DC" w:rsidRDefault="00C778DC" w:rsidP="00C778DC">
      <w:pPr>
        <w:pStyle w:val="berschrift2"/>
      </w:pPr>
      <w:r>
        <w:t>27. Februar</w:t>
      </w:r>
    </w:p>
    <w:p w14:paraId="581A91ED" w14:textId="77777777" w:rsidR="00C778DC" w:rsidRDefault="00C778DC" w:rsidP="00C778DC">
      <w:pPr>
        <w:pStyle w:val="StandardWeb"/>
      </w:pPr>
      <w:r>
        <w:rPr>
          <w:rStyle w:val="Fett"/>
        </w:rPr>
        <w:t xml:space="preserve">Das Wort vom Kreuz ist eine Torheit denen, die verloren werden; uns aber, die wir selig werden, ist es Gottes Kraft. </w:t>
      </w:r>
      <w:r>
        <w:br/>
        <w:t xml:space="preserve">1. Korinther 1,18 </w:t>
      </w:r>
    </w:p>
    <w:p w14:paraId="0E5D2829" w14:textId="77777777" w:rsidR="00C778DC" w:rsidRDefault="00C778DC" w:rsidP="00C778DC">
      <w:pPr>
        <w:pStyle w:val="StandardWeb"/>
      </w:pPr>
      <w:r>
        <w:t xml:space="preserve">Wie könnte ich es seltsam heißen, dass Paulus von Menschen spricht, denen das Leben durch das göttliche Urteil genommen wird? Wenn er die Menschen einteilt in solche, die sterben, und in solche, die gerettet werden, so ist daran nicht die erste, sondern nur die zweite Aussage wunderbar. Dass wir weggerafft werden und der Blume des Grases gleichen, die abfällt, ohne dass ihre Stätte kenntlich bleibt, das ist die einleuchtende Ordnung Gottes, gegen die es keine Einrede gibt. Aber geheimnisvoll, überraschend und unser Erstaunen erweckend ist die andere Tatsache, dass es in dieser sterbenden Schar solche gibt, die aus dem Tod heraus ins Leben gelangt sind durch Gottes rettende Tat. Wie unterscheiden sich die beiden Klassen von Menschen? Du siehst, sagt mir Paulus, wohin du gehörst, an der Weise, wie du dich zum Kreuz Jesu stellst; sagst du, es sei eine Torheit, so gehörst du zu den Sterbenden. Das Urteil, der Gang Jesu an das Kreuz sei eine Torheit gewesen und die Verkündigung desselben, die aus ihm die herrliche Gnade Gottes macht, sei närrisch, entsteht nicht durch eine Erkrankung unseres Gehirns oder durch eine seltsame Verengung unseres seelischen Vermögens; wir kommen vielmehr alle zu diesem Urteil, wenn wir nur das haben, was die Natur uns gibt. Dem natürlichen Begehren gefällt der, der sich selbst erhöht, nicht der, der sich erniedrigt, der, der für sich sorgt und sich Macht erwirbt, nicht der, der für andere stirbt, und wenn wir fromm sind, wird der Anstoß am Kreuz Christi noch besonders hart. </w:t>
      </w:r>
    </w:p>
    <w:p w14:paraId="26DA786D" w14:textId="77777777" w:rsidR="00C778DC" w:rsidRDefault="00C778DC" w:rsidP="00C778DC">
      <w:pPr>
        <w:pStyle w:val="StandardWeb"/>
      </w:pPr>
      <w:r>
        <w:t xml:space="preserve">Werden wir vor sein Kreuz mit der Mahnung: sieh hier, was Gott will und dir gibt, so wenden wir uns ab, weil wir eine Gnade begehren, die uns in die Höhe hebt und uns unangreifbar und selig macht. Es gibt aber unter den Menschen nicht nur Sterbende, sondern auch solche, die gerettet werden, und ihr Merkmal ist, dass ihnen das Wort vom Kreuz Gottes Kraft offenbart. Sie reden nicht von einem tragischen Schicksal, das Jesus erlitten habe, durch das die göttliche Verheißung verkürzt worden und Gott vor der Sünde der Menschen zurückgewichen sei. Die Kraft Gottes war am Werk in dem, was auf Golgatha geschah, und die Kraft Gottes ist in dem Wort verborgen, das mir vom Sterben Jesu erzählt, die Kraft, die vergibt, und Vergebung ist Stärke, weil sie die Sünde ans Licht stellt und überwindet, Kraft, die Versöhnung schafft und Gemeinschaft stiftet, die Kraft der Liebe, die stärker ist als Schuld und Tod. Und nun senkt sich die kraft, die am Kreuz Jesu ihr Werk vollbracht hat, in unsere Seele hinein und macht das Gewissen still, wenn es verklagt, und die Sünde tot, wenn sie uns lockt, und den Glauben wach, der sich Gott ergibt, und die Liebe lebendig, die dem Vater an den Brüdern dient. Weil solche Gotteskraft aus dem Kreuz Jesu strömt, gibt es unter uns Gerettete. </w:t>
      </w:r>
    </w:p>
    <w:p w14:paraId="264AA4AC" w14:textId="77777777" w:rsidR="00C778DC" w:rsidRDefault="00C778DC" w:rsidP="00C778DC">
      <w:pPr>
        <w:pStyle w:val="StandardWeb"/>
      </w:pPr>
      <w:r>
        <w:rPr>
          <w:rStyle w:val="Hervorhebung"/>
        </w:rPr>
        <w:t xml:space="preserve">Wenn ich den Blick zu Deinem Kreuz erhebe, Herr Jesus Christ, dann sterben die dunklen Gedanken, die das schwach und töricht nennen, was Gottes Kraft und Weisheit schuf. An Dir, dem Gekreuzigten, erkenne ich, dass Gott Licht ist und ist nicht Finsternis in ihm und dass er Liebe ist in rettender Gerechtigkeit. Wird mein Blick trübe, dann schenke mir aufs neue den Anblick Deiner Gnade. Amen. </w:t>
      </w:r>
    </w:p>
    <w:p w14:paraId="189C215F" w14:textId="77777777" w:rsidR="00C778DC" w:rsidRDefault="00C778DC" w:rsidP="00C778DC">
      <w:pPr>
        <w:pStyle w:val="berschrift2"/>
      </w:pPr>
      <w:r>
        <w:t>26. Februar</w:t>
      </w:r>
    </w:p>
    <w:p w14:paraId="38B8E68B" w14:textId="77777777" w:rsidR="00C778DC" w:rsidRDefault="00C778DC" w:rsidP="00C778DC">
      <w:pPr>
        <w:pStyle w:val="StandardWeb"/>
      </w:pPr>
      <w:r>
        <w:rPr>
          <w:rStyle w:val="Fett"/>
        </w:rPr>
        <w:t xml:space="preserve">Ein neues Gebot gebe ich euch, dass ihr euch untereinander liebet, wie ich euch geliebt habe, dass auch ihr einander lieb habt. </w:t>
      </w:r>
      <w:r>
        <w:br/>
        <w:t xml:space="preserve">Johannes 13,34 </w:t>
      </w:r>
    </w:p>
    <w:p w14:paraId="287142B5" w14:textId="77777777" w:rsidR="00C778DC" w:rsidRDefault="00C778DC" w:rsidP="00C778DC">
      <w:pPr>
        <w:pStyle w:val="StandardWeb"/>
      </w:pPr>
      <w:r>
        <w:t xml:space="preserve">Als Jesus zu seinen Jüngern sagte: Ich habe euch lieb gehabt, sagten sie mit ganzem Herzen: Ja, so ist es, du hast uns lieb gehabt. Wir haben aus deiner Fülle Gnade um Gnade genommen. Alles, was du sagtest, war Hilfe für uns, und was du tatest, geschah uns zugut. Du hast nicht dich in der Überlegenheit deiner Einzigkeit über uns erhoben, sondern hast zwischen dir und uns die Gemeinschaft gestiftet und uns an dem teilgegeben; was dein eigen ist. Dieses Bekenntnis hat keiner der Jünger Jesu verweigert außer dem einen, der meinte, er sei von Jesus betrogen worden, weil er zum Kreuz ging. Nun sagt ihnen Jesus, wozu er sie geliebt habe, dazu, damit sie einander lieben, und das ist sein Gebot für sie, das er ihnen jetzt gibt, weil er von ihnen scheidet. Jetzt ist es Zeit, dass sie erfahren, was er von ihnen verlangt, womit sie seinen Willen tun und ihm gehorsam sind. Er gab ihnen keine Vorschrift für ihre Lehre und keine Verfassung für die Kirche, die sie gründen, und keine Gesetzgebung, die ihnen ihr Handeln vorschriebe. Mit einem einzigen Gebot sagt er ihnen, was er von ihnen will: einander lieben! Sie, die vereint seine Boten sind und in gemeinsamem Wirken sein Wort zur Menschheit bringen, sollen einander schätzen und werthalten und jeder dem anderen zu Diensten stehen, Petrus dem Johannes und Johannes dem Petrus, Philippus dem Matthäus und Matthäus dem Philippus, und dies ist ihr Weg und sein Gebot, weil er selbst sie alle lieb gehabt hat, nicht den Petrus allein und den Johannes allein, sondern sie alle, die nun miteinander leben und miteinander arbeiten. Das ist ein neues Gebot; denn vorher gab es noch keine Apostelschar mit dem Beruf, den Christus der Welt zu zeigen. Die neue Lage schafft neue Pflicht und verlangt neue Liebe. Als er bei ihnen war, hielt er sie beieinander und war ihr Friede. Weil er nun geht, ist ihre Gemeinschaft an das gebunden, was sie selber tun. Hoch steht diese neue Pflicht über allem, was ihnen bisher geboten war. Aber dieses neue Gebot ist keine neue Last, sondern entsteht aus dem, was er ihnen getan hat, und verlangt von ihnen das Eine, dass seine Liebe in ihnen wirksam sei. </w:t>
      </w:r>
    </w:p>
    <w:p w14:paraId="1C18D5ED" w14:textId="77777777" w:rsidR="00C778DC" w:rsidRDefault="00C778DC" w:rsidP="00C778DC">
      <w:pPr>
        <w:pStyle w:val="StandardWeb"/>
      </w:pPr>
      <w:r>
        <w:rPr>
          <w:rStyle w:val="Hervorhebung"/>
        </w:rPr>
        <w:t xml:space="preserve">Aus Deiner Gnade entsteht Dein Gebot und darum macht es uns selig. Es wird mir zu schwer, wenn ich auf mich sehe, und süß, wenn ich auf Dich blicke. Es hat heilige Notwendigkeit, das erkenne ich wohl. Wie können wir Dein Werk treiben, wenn wir, die wir uns zu Dir halten, einander nicht lieben? Das ist das, was uns fehlt und was wir bedürfen. Erbarme Dich unser und vergib uns. Amen. </w:t>
      </w:r>
    </w:p>
    <w:p w14:paraId="7FD3931A" w14:textId="77777777" w:rsidR="00C778DC" w:rsidRDefault="00C778DC" w:rsidP="00C778DC">
      <w:pPr>
        <w:pStyle w:val="berschrift2"/>
      </w:pPr>
      <w:r>
        <w:t>29. Februar</w:t>
      </w:r>
    </w:p>
    <w:p w14:paraId="72BF3A83" w14:textId="77777777" w:rsidR="00C778DC" w:rsidRDefault="00C778DC" w:rsidP="00C778DC">
      <w:pPr>
        <w:pStyle w:val="StandardWeb"/>
      </w:pPr>
      <w:r>
        <w:rPr>
          <w:rStyle w:val="Fett"/>
        </w:rPr>
        <w:t xml:space="preserve">Es sei ferne von mir zu rühmen, denn allein vom Kreuz unseres Herrn Jesus Christi, durch welchen mir die Welt gekreuzigt ist und ich der Welt. </w:t>
      </w:r>
      <w:r>
        <w:br/>
        <w:t xml:space="preserve">Galater 6,14 </w:t>
      </w:r>
    </w:p>
    <w:p w14:paraId="2D34AD5A" w14:textId="77777777" w:rsidR="00C778DC" w:rsidRDefault="00C778DC" w:rsidP="00C778DC">
      <w:pPr>
        <w:pStyle w:val="StandardWeb"/>
      </w:pPr>
      <w:r>
        <w:t xml:space="preserve">Ist es seltsam, dass sich Paulus des Kreuzes Jesu rühmt? Dort ist seine Übertretung weggetan. Dort ist ihm die Gerechtigkeit zuteil geworden, dort ist ihm die Gnade erschienen, dort ist Gottes Friede zu ihm gekommen. Wie soll er nun nicht Jesus für sein Kreuz danken, wie etwas anderes loben als seinen Tod? Gerade das, was den Menschen erschreckt und ihn zur Buße nötigt, ist sein Ruhm, weil sich gerade dort Gottes Gnade und Gerechtigkeit offenbaren. Neben diesem Ruhm hatte in der Seele des Paulus kein anderes Rühmen Raum. Weil das Kreuz Christi die Schuld der Menschheit offenbart und richtet, sagt Paulus jedem Menschen, sei er wie er sei, du bist dem Tod übergeben. Darum hat die Welt für Paulus keinen Glanz und keine Größe mehr. Denn ihre Sündhaftigkeit und Verwerflichkeit ist durch den Tod Jesu aufgedeckt und Gottes Gericht ist über sie ergangen. Nun kann Paulus den Menschen nicht mehr bewundern und ebenso wenig fürchten. Mag er sagen und tun, was er will, Paulus sagt ihm, du bist gekreuzigt, gerichtet und tot. Allein durch unsere Verurteilung empfangen wir Gottes Gnade und unsere Übergabe in den Tod öffnet uns den Eingang in das Leben. Die Welt ist mir gekreuzigt, das heißt, ich sehe in jedem Menschen den, den die Gnade sucht, die für ihn das Kreuz trug, in jedem den, der Anteil an der Vergebung hat, die der Welt ihre Sünden nicht anrechnet, in jedem den, den Gott mit sich versöhnt hat und zu sich beruft. Darum sträubt sich Paulus nicht dagegen, dass auch er für die Welt ein Gekreuzigter ist, wie sie es für ihn ist. Weil er die Welt vor den Gekreuzigten stellt, antwortet sie ihm mit Geringschätzung und Hass. Er erwartet nichts anderes und begehrt von Menschen für sich keine Verehrung, wie auch er ihm keine Bewunderung darbringt. Weil auch ihm wie allen das Kreuz Jesu seinen Platz vor Gott anweist, ist er wie alle non jedem Verdienst entkleidet, von jedem Begehren, groß zu sein, erlöst, einer der Gottes Vergebung bedarf und sie empfangen hat, und deshalb ist er der Bote der göttlichen Gnade für die Welt und imstande, jedem zu sagen: sei versöhnt mit Gott. </w:t>
      </w:r>
    </w:p>
    <w:p w14:paraId="58EB0F9D" w14:textId="77777777" w:rsidR="00C778DC" w:rsidRDefault="00C778DC" w:rsidP="00C778DC">
      <w:pPr>
        <w:pStyle w:val="StandardWeb"/>
      </w:pPr>
      <w:r>
        <w:rPr>
          <w:rStyle w:val="Hervorhebung"/>
        </w:rPr>
        <w:t xml:space="preserve">Was Du, Herr Christus, getan hast, als Du Dein Kreuz trugest, ist höher und tiefer als meine Gedanken, mächtiger und gnädiger als meine Erfahrung. Ich sehe bittend empor zu Deiner Höhe: Zeige mir die Herrlichkeit Deines Kreuzes, dass es mir zum Ruhm wird, weil es mich in Gottes Frieden bringt und mein Leben fruchtbar macht im Dienst Deiner Gnade. Amen. </w:t>
      </w:r>
    </w:p>
    <w:p w14:paraId="6D835E94" w14:textId="77777777" w:rsidR="00C778DC" w:rsidRDefault="00C778DC" w:rsidP="00C778DC">
      <w:pPr>
        <w:pStyle w:val="berschrift1"/>
        <w:rPr>
          <w:sz w:val="48"/>
        </w:rPr>
      </w:pPr>
      <w:r>
        <w:t>März</w:t>
      </w:r>
    </w:p>
    <w:p w14:paraId="63D05397" w14:textId="77777777" w:rsidR="00C778DC" w:rsidRDefault="00C778DC" w:rsidP="00C778DC">
      <w:pPr>
        <w:pStyle w:val="berschrift2"/>
      </w:pPr>
      <w:r>
        <w:t>1. März</w:t>
      </w:r>
    </w:p>
    <w:p w14:paraId="4A23C390" w14:textId="5934108C" w:rsidR="00C778DC" w:rsidRDefault="00C778DC" w:rsidP="00C778DC">
      <w:pPr>
        <w:pStyle w:val="StandardWeb"/>
      </w:pPr>
      <w:r>
        <w:rPr>
          <w:rStyle w:val="Fett"/>
        </w:rPr>
        <w:t xml:space="preserve">Jesus antwortete: </w:t>
      </w:r>
      <w:r w:rsidR="00073840">
        <w:rPr>
          <w:rStyle w:val="Fett"/>
        </w:rPr>
        <w:t>„</w:t>
      </w:r>
      <w:r>
        <w:rPr>
          <w:rStyle w:val="Fett"/>
        </w:rPr>
        <w:t>Ich bin dazu geboren und in die Welt gekommen, dass ich für die Wahrheit zeugen soll. Wer aus der Wahrheit ist, hört meine Stimme.</w:t>
      </w:r>
      <w:r w:rsidR="00073840">
        <w:rPr>
          <w:rStyle w:val="Fett"/>
        </w:rPr>
        <w:t>“</w:t>
      </w:r>
      <w:r>
        <w:rPr>
          <w:rStyle w:val="Fett"/>
        </w:rPr>
        <w:t xml:space="preserve"> Spricht Pilatus zu ihm: </w:t>
      </w:r>
      <w:r w:rsidR="00073840">
        <w:rPr>
          <w:rStyle w:val="Fett"/>
        </w:rPr>
        <w:t>„</w:t>
      </w:r>
      <w:r>
        <w:rPr>
          <w:rStyle w:val="Fett"/>
        </w:rPr>
        <w:t>Was ist Wahrheit?</w:t>
      </w:r>
      <w:r w:rsidR="00073840">
        <w:rPr>
          <w:rStyle w:val="Fett"/>
        </w:rPr>
        <w:t>“</w:t>
      </w:r>
      <w:r>
        <w:br/>
        <w:t xml:space="preserve">Johannes 18,37.38 </w:t>
      </w:r>
    </w:p>
    <w:p w14:paraId="591240E1" w14:textId="4571B865" w:rsidR="00C778DC" w:rsidRDefault="00C778DC" w:rsidP="00C778DC">
      <w:pPr>
        <w:pStyle w:val="StandardWeb"/>
      </w:pPr>
      <w:r>
        <w:t xml:space="preserve">Nur, was umstritten ist, wird durch Zeugnis festgestellt. Was offenkundig ist, bedarf nicht der Zeugen. Braucht denn die Wahrheit einen Zeugen? Leuchtet sie nicht als Sonne in unser aller Auge hinein und macht sie nicht jeden von uns zu ihrem Mund? Die Welt, die Jesus zum Kreuz verurteilte, machte sichtbar, wie weit sie von der Wahrheit entfernt war. Die Priester, diese Reinen, die nicht ins Schloss des Pilatus hineingehen konnten, damit sie nicht unrein wurden, die sich vor Gottes Majestät tief beugen und darum gewiss wissen, dass Gott unter den Menschen keinen Sohn hat, die für Gottes Ehre mit glühendem Eifer streiten und die Gotteslästerung dessen nicht ertragen, der sich auf dem Weg zum Kreuz den König Israels hieß, die es nicht hören können, wenn Pilatus Jesus den König der Juden nennt, weil sie kaisertreu durch und durch so keinen König ertragen als den Kaiser, sie sind der Wahrheit feind. Alles, was sie sagen und tun, ist hohler Schein. Das Volk, das jetzt vergisst, wie es über die Priester denkt und wie es früher über Jesus dachte, und als scheinbar einträchtige Streiterschar für Gottes Gesetz und Ehre kämpft, hat ebensowenig als die Priester in der Wahrheit den Stern, dem es folgt. Und der Römer mit seiner königlichen Gebärde, mit der er sich als den Besitzer der Macht darstellt, während ein Wink des Tiberius bewirkt, dass er im Elend verschwindet, mit seinem feierlichen Zeremoniell der Rechtsprechung, während ihm jede innerliche Bindung an die Gerechtigkeit fehlt, der keine Marter spart, um das Verbrechen zu ahnden, wahrlich ein Hasser des Bösen im Grund seiner Seele, der den Juden verhöhnt und ihn gleichzeitig fürchtet und vor Jesus bangt und ihn gleichzeitig kreuzigt, er zeigte nicht erst durch seine Frage, dass er fern von der Wahrheit war. Und mitten in dieser schauspielernden Schar, in der alles Lüge ist, steht der Zeuge für die Wahrheit, der ans Licht bringt, dass Gott der Wirkliche ist, jetzt, da die Menschen gegen ihn wüten und toben, dass Gott der Gerechte ist, jetzt, da die Sünde vollendet wird, dass Gott die Gnade ist, jetzt, da er in der Verlassenheit von Gott steht, dass Gott der Lebendige ist und das Leben gibt, jetzt, da ihm Gott das Kreuz auferlegt. Dafür zeugte er nicht nur mit seinem Wort, sondern mit seinem Blut. Darum ist das Kreuz Jesu der Ort, von dem aus die Wahrheit in die Welt hinein strahlt. </w:t>
      </w:r>
    </w:p>
    <w:p w14:paraId="2C4FE237" w14:textId="36E38498" w:rsidR="00C778DC" w:rsidRDefault="00C778DC" w:rsidP="00C778DC">
      <w:pPr>
        <w:pStyle w:val="StandardWeb"/>
      </w:pPr>
      <w:r>
        <w:rPr>
          <w:rStyle w:val="Hervorhebung"/>
        </w:rPr>
        <w:t>Wenn wir es lernten, Vater, Dich in Wahrheit anzubeten, wenn wir es lernten, im Licht zu wandeln, wenn wir es lernten, vom Geist der Wahrheit uns strafen und leiten zu lassen, welch ein unbeschreiblich großer Segen wäre das. Rette uns, deine Schar, in der Gnade des Kreuzes, das Du uns geschenkt hast, von allem, was Schein und Falschheit ist. Amen.</w:t>
      </w:r>
      <w:r>
        <w:t xml:space="preserve"> </w:t>
      </w:r>
    </w:p>
    <w:p w14:paraId="0FA60FBB" w14:textId="77777777" w:rsidR="00C778DC" w:rsidRDefault="00C778DC" w:rsidP="00C778DC">
      <w:pPr>
        <w:pStyle w:val="berschrift2"/>
      </w:pPr>
      <w:r>
        <w:t>2. März</w:t>
      </w:r>
    </w:p>
    <w:p w14:paraId="70B631CD" w14:textId="51629BF3" w:rsidR="00C778DC" w:rsidRDefault="00C778DC" w:rsidP="00C778DC">
      <w:pPr>
        <w:pStyle w:val="StandardWeb"/>
      </w:pPr>
      <w:r>
        <w:rPr>
          <w:rStyle w:val="Fett"/>
        </w:rPr>
        <w:t>Wisset ihr nicht, dass alle, die wir in Jesus Christi getauft sind, die sind in seinen Tod getauft?</w:t>
      </w:r>
      <w:r>
        <w:br/>
        <w:t xml:space="preserve">Römer 6,3 </w:t>
      </w:r>
    </w:p>
    <w:p w14:paraId="18A18082" w14:textId="3F090349" w:rsidR="00C778DC" w:rsidRDefault="00C778DC" w:rsidP="00C778DC">
      <w:pPr>
        <w:pStyle w:val="StandardWeb"/>
      </w:pPr>
      <w:r>
        <w:t xml:space="preserve">Entsteht nicht banges Zagen an der großen Verheißung, die in die Taufe eingefasst ist? Am Anfang meines Lebens steht das göttliche Wort: deine Sünden sind dir vergeben. Sie kommen aber erst noch in jedem Kindlein, das wir taufen, und die Dunkelheit, in der ein solches Kindlein sein Leben beginnt, ist oft mit Händen zu greifen. Die ganze Last der Vererbung liegt auf ihm, nicht nur, was seine ihm am nächsten stehenden Ahnen angerichtet haben, sondern die berghohe Masse der Erbschuld, die unser Volk auf sich hat, alles, was die früheren Generationen an den Kommenden gesündigt haben, sondern die berghohe Masse der Erbschuld, die unser Volk auf sich hat, alles, was die früheren Generationen an den Kommenden gesündigt haben, und in all dem wirkt allgewaltig jener Zwang, der aus dem Natürlichen das Sündliche entstehen lässt. Dennoch taufen wir und verkünden beim Beginn eines jeden Lebens: deine Sünden sind dir vergeben; sei versöhnt mit Gott. Woher nehme ich den Mut, an meine Taufe und an die Taufe meines Volkes zu glauben? Wir sind auf Jesu Tod getauft. Die Taufe hat ihren Grund nicht nur in einem Wort, das nur Verheißung wäre, sondern stellt mich auf eine Geschichte und diese Geschichte ist die von Golgatha. Dort erhalte ich nicht nur einen Unterricht über Gottes Gesinnung, der mir eine Güte beschriebe, die nicht sichtbar wird, weil sie in dieser Welt noch nicht zum Wirken kommt. Dort hat Gottes gnädige Gerechtigkeit ihr Werk vollbracht und ist dadurch offenbar geworden, jene Gerechtigkeit, die der Sünde dadurch das Ende bereitet, dass sie sie verzeiht. Die Taufe, die wir allen geben, spricht aus: Christus ist für alle gestorben. Sie bezeugt: Jesus hat auch mir und uns allen sein Blut geschenkt; wir alle stehen unter dem, der für uns zur Sünde gemacht wurde, damit Gottes heilsame Gerechtigkeit uns die Gerechtigkeit des Glaubens gebe. Weil es ein Lamm Gottes gibt, das die Sünde der Welt trug, darum gibt es eine Taufe für die Welt. Unsere Taufhandlung hat deshalb denselben Schluss wie die Taufpredigt der Apostel. Das Ziel ihrer Taufpredigt war die Begründung des Glaubens. Unser Taufen setzt neben die menschliche Sündhaftigkeit Gottes Vergeben. Wie kann der, der vor Gott schuldig geworden ist, die Vergebung besitzen? Dadurch, dass er der göttlichen Gnade glaubt. </w:t>
      </w:r>
    </w:p>
    <w:p w14:paraId="06CBB899" w14:textId="77777777" w:rsidR="00C778DC" w:rsidRDefault="00C778DC" w:rsidP="00C778DC">
      <w:pPr>
        <w:pStyle w:val="StandardWeb"/>
      </w:pPr>
      <w:r>
        <w:rPr>
          <w:rStyle w:val="Hervorhebung"/>
        </w:rPr>
        <w:t>Ich merke bei jedem Verkehr mit den Menschen, wie gering und schwächlich mein Glaube ist. Ich kann es nicht festhalten, dass sie in Deiner Vergebung leben, sondern sehe nur, was die Natur aus ihnen macht und sie selbst in ihrer Verkehrtheit anrichten. Ich muss und will das sehen mit ganz klarem Blick; denn vor Dir besteht keine Lüge und gilt kein Schein. Ich soll aber auch deine Gnade sehen, die uns die Vergebung bereitet hat. Mehre mit meinen Glauben so, wie Du ihn uns vermehrst und stärkst, so nämlich, dass wir mit beleuchteten Augen in die Herrlichkeit Deiner Gnade schauen. Amen.</w:t>
      </w:r>
      <w:r>
        <w:t xml:space="preserve"> </w:t>
      </w:r>
    </w:p>
    <w:p w14:paraId="50756FFE" w14:textId="77777777" w:rsidR="00C778DC" w:rsidRDefault="00C778DC" w:rsidP="00C778DC">
      <w:pPr>
        <w:pStyle w:val="berschrift2"/>
      </w:pPr>
      <w:r>
        <w:t>3. März</w:t>
      </w:r>
    </w:p>
    <w:p w14:paraId="445635C5" w14:textId="1F28F87B" w:rsidR="00C778DC" w:rsidRDefault="00C778DC" w:rsidP="00C778DC">
      <w:pPr>
        <w:pStyle w:val="StandardWeb"/>
      </w:pPr>
      <w:r>
        <w:rPr>
          <w:rStyle w:val="Fett"/>
        </w:rPr>
        <w:t xml:space="preserve">Jesus antwortete Petrus: </w:t>
      </w:r>
      <w:r w:rsidR="00073840">
        <w:rPr>
          <w:rStyle w:val="Fett"/>
        </w:rPr>
        <w:t>„</w:t>
      </w:r>
      <w:r>
        <w:rPr>
          <w:rStyle w:val="Fett"/>
        </w:rPr>
        <w:t>Werde ich dich nicht waschen, so hast du kein Teil mit mir.</w:t>
      </w:r>
      <w:r w:rsidR="00073840">
        <w:rPr>
          <w:rStyle w:val="Fett"/>
        </w:rPr>
        <w:t>“</w:t>
      </w:r>
      <w:r>
        <w:rPr>
          <w:rStyle w:val="Fett"/>
        </w:rPr>
        <w:t xml:space="preserve"> </w:t>
      </w:r>
      <w:r>
        <w:br/>
        <w:t xml:space="preserve">Johannes 13,8 </w:t>
      </w:r>
    </w:p>
    <w:p w14:paraId="3A599FE2" w14:textId="7A229904" w:rsidR="00C778DC" w:rsidRDefault="00C778DC" w:rsidP="00C778DC">
      <w:pPr>
        <w:pStyle w:val="StandardWeb"/>
      </w:pPr>
      <w:r>
        <w:t xml:space="preserve">Petrus wollte nicht, dass sich Jesus vor ihm und für ihn erniedrigte. War ihm denn noch eine Waschung nötig? Die Antwort Jesu stellt aber fest, dass nur die die Seinen sind, die er gewaschen hat. Deshalb entfernt er aus seinem Verkehr mit den Seinen alle königliche Pracht und tritt zu ihnen herzu als der, der sich leer und niedrig macht; denn so macht er sie rein. Sträubt sich Petrus gegen die Erniedrigung Jesu, die ihn bis zum Kreuz hinunterführt, so trennt Jesus ihn von sich. Unter dieses Wort sind wir alle gestellt; es ordnet unseren ganzen Verkehr mit Jesus, daher auch unseren ganzen Umgang mit der heiligen Schrift. Alles ist hier dem einen Ziel untertan: wie werde ich rein, von der Schuld gelöst, der Vergebung teilhaft und mit Gott versöhnt? Ich darf kein anderes Anliegen über dieses Ziel stellen, dass ich nicht von der Hand Jesu gewaschen, rein und frei vom Bösen werde. Im Verkehr mit der Bibel regen sich immer auch unsere intellektuellen Wünsche lebhaft. Das Ziel kann uns locken, ein Ganzes von Erkenntnis zu gewinnen, die das ganze Werk Gottes von der Schöpfung bis zur Vollendung betrachtet und uns den Einblick in seine Gründe und Ziele gewährt. Ebenso kann es uns zu einem Anliegen werden, dass wir mit heißem Verlangen pflegen, das Ganze unserer Verpflichtung und Arbeit durch eine festgefügte Reihe von Regeln zu beschreiben. Die Schrift weist aber alle diese Wünsche zurück und stellt uns immer wieder vor das eine große Thema, wie uns die Waschung bereitet werde, die das von uns nimmt, was uns für Gottes Reich untauglich macht. Damit dient die Bibel dem Willen Jesu, der seine Jünger vor seinem Sterben wusch und ihnen dadurch zeigte, was Er ihnen gab. Wenn wir uns mit dieser Haltung Jesu und der Schrift nicht einigen und aus der Bibel entweder ein Lehrbuch oder ein Gesetzbuch machen, wird der Ausgang unvermeidlich der sein, dass wir Jesus gern vergessen und uns von der Bibel lösen, weil ein solcher Gebrauch der Schrift in seinem innersten Grund dem widerspricht, was sie uns sagt und gibt. Aber die Sammlung der ganzen Kraft in das eine Ziel, uns von der Schuld zu befreien, macht Jesus nicht arm und sein Evangelium nicht eng. Er hat damit, dass Er im leinenen Schurz mit dem Waschwasser zu Petrus trat, nicht auf sein königliches Recht verzichtet, das ihm alles untertan macht. Vielmehr erwirbt er es und übt es aus eben jetzt, da er vor dem Jünger kniet, um ihm die Füße zu waschen. Durch seine Erniedrigung erwarb Er sich die Erhöhung, und dem, der sich von Ihm waschen lässt, sagt er: </w:t>
      </w:r>
      <w:r w:rsidR="00073840">
        <w:t>„</w:t>
      </w:r>
      <w:r>
        <w:t>Nun ist dein Teil bei Mir.</w:t>
      </w:r>
      <w:r w:rsidR="00073840">
        <w:t>“</w:t>
      </w:r>
      <w:r>
        <w:t xml:space="preserve"> </w:t>
      </w:r>
    </w:p>
    <w:p w14:paraId="1B57685C" w14:textId="21EBA78E" w:rsidR="00C778DC" w:rsidRDefault="00C778DC" w:rsidP="00C778DC">
      <w:pPr>
        <w:pStyle w:val="StandardWeb"/>
      </w:pPr>
      <w:r>
        <w:rPr>
          <w:rStyle w:val="Hervorhebung"/>
        </w:rPr>
        <w:t>Weil Du, Herr Christus, Dich erniedrigt hast, können wir, die Deinen, uns nicht erhöhen. Weil Du uns waschen willst, müssen wir es Dir gestehen, dass wir Deiner Waschung bedürfen, und es Dir glauben, dass Du Dein reinigendes Werk an uns vollbringst. Dann leuchtet auch uns Deine Verheißung: Dein Teil ist bei Mir. Amen.</w:t>
      </w:r>
      <w:r>
        <w:t xml:space="preserve"> </w:t>
      </w:r>
    </w:p>
    <w:p w14:paraId="034B614D" w14:textId="77777777" w:rsidR="00C778DC" w:rsidRDefault="00C778DC" w:rsidP="00C778DC">
      <w:pPr>
        <w:pStyle w:val="berschrift2"/>
      </w:pPr>
      <w:r>
        <w:t>4. März</w:t>
      </w:r>
    </w:p>
    <w:p w14:paraId="7DE06C35" w14:textId="77777777" w:rsidR="00C778DC" w:rsidRDefault="00C778DC" w:rsidP="00C778DC">
      <w:pPr>
        <w:pStyle w:val="StandardWeb"/>
      </w:pPr>
      <w:r>
        <w:rPr>
          <w:rStyle w:val="Fett"/>
        </w:rPr>
        <w:t>Wer mein Fleisch isst und trinkt mein Blut, der hat das ewige Leben und ich werde ihn am jüngsten Tag auferwecken. Denn mein Fleisch ist die rechte Speise und mein Blut der rechte Trank.</w:t>
      </w:r>
      <w:r>
        <w:br/>
        <w:t xml:space="preserve">Johannes 6,54+55 </w:t>
      </w:r>
    </w:p>
    <w:p w14:paraId="25A43806" w14:textId="3E13AF2B" w:rsidR="00C778DC" w:rsidRDefault="00C778DC" w:rsidP="00C778DC">
      <w:pPr>
        <w:pStyle w:val="StandardWeb"/>
      </w:pPr>
      <w:r>
        <w:t xml:space="preserve">Nähre uns, baten die Galiläer. War es nicht ein unvergleichlich herrlicher Gottesdienst, als Jesus sie in der Wüste wie ein Hausvater seine Gäste nährte? Wenn er dies täglich wiederholte, was wäre dies für eine Wonne! War Israel zur Zeit Mose nicht in einem seligen Zustand, als an jedem Morgen das Brot vom Himmel herabkam und das ganze Volk ernährte, ohne dass es säte oder erntete? Sagte nicht die Verheißung, dass die Gemeinde der Endzeit das jetzt verborgene Manna wieder empfangen werde? Ich nähre euch, antwortet Jesus; ihr sollt nicht darben und das Lebensmittel nicht entbehren, das euch wahrhaftes Leben gibt, jenes, das am letzten Tag die Auferstehenden empfangen. Ich reiche euch Speise und Trank, doch nicht so, wie der begehrliche Traum der Galiläer es beschrieb, auch nicht so, wie er selbst in der Wüste denen, die ihn dort suchten, das Brot gereicht hatte, sondern so, dass er sein in den Tod gegebenes Fleisch zum wahrhaften, nicht täuschenden Brot macht, das ihnen das Leben wirklich verleiht, und sein im Tod verschüttetes Blut ihnen als den echten, nicht täuschenden Trank reicht, der ihren Durst wirklich stillt. Wie konnte Jesus sein Fleisch so hoch preisen? Bei den Frommen war es üblich, dass sie ihr Fleisch verachteten, und hatten sie dazu nicht guten Grund, da das Gute in unserem Fleische nicht heimisch ist? Es erniedrigt uns, füllt uns mit unseren begehrlichen Wünschen und führt einen Kampf gegen das, was als unser teuerster Besitz in unsere Vernunft und unseren Willen hineingelegt ist. Jesus dagegen konnte sein Fleisch preisen; denn er machte aus ihm das Mittel seines Gottesdienstes. Weil wir es zum Werkzeug der Sünde machen, ist es verächtlich und weil es uns durch unsere selbstsüchtige Begehrlichkeit knechtet, schützen und pflegen wir es, dienen ihm und geben es nur unwillig her. Jesus dagegen macht aus seinem Fleisch das Werkzeug seines Gehorsams und gibt es dem Vater und darum auch denen, die der Vater zu ihm führt. Diesen feierlichen und herrlichen Gebrauch macht er von seinem Fleisch und Blut dann, wenn er es in den Tod gibt. Er hieß sein Fleisch die Speise und sein Blut den Trank im selben Sinn, wie es seine Kreuzigung , seine Erhöhung und seinen Tod seinen Hingang zum Vater nannte und vom Tod des Hirten sagte, er habe damit den Wolf abgewehrt und die Welt überwunden. Meine Worte, sagte er, vergehen nicht; ebenso sagt er von seinem Fleisch, es wird nicht zerstört, und von seinem Blut, es vertrocknet und verwest nicht. Denn das, was mit ihm geschah, vollbrachte den gnädigen Willen Gottes und dieser bleibt immer wirksam und gibt uns allen das Heil. </w:t>
      </w:r>
    </w:p>
    <w:p w14:paraId="28061805" w14:textId="77777777" w:rsidR="00C778DC" w:rsidRDefault="00C778DC" w:rsidP="00C778DC">
      <w:pPr>
        <w:pStyle w:val="StandardWeb"/>
      </w:pPr>
      <w:r>
        <w:rPr>
          <w:rStyle w:val="Hervorhebung"/>
        </w:rPr>
        <w:t>Du richtest Dich, o Jesus, hoch auf, als Du zum Sterben gingst, und gabst dem, was Du tatest, eine Tiefe, die wir nicht ergründen, und eine Macht der Gnade, die wir nicht begreifen. Aus Deinem Sterben machtest Du für uns den Quell des Lebens. So legst Du uns die Verheißung aus, die der Erde den Frieden verkündet, weil Du geboren bist, und den Menschen Gottes Wohlgefallen schenkt, weil Du Dich zu ihnen hältst. Amen.</w:t>
      </w:r>
      <w:r>
        <w:t xml:space="preserve"> </w:t>
      </w:r>
    </w:p>
    <w:p w14:paraId="0CD4497E" w14:textId="77777777" w:rsidR="00C778DC" w:rsidRDefault="00C778DC" w:rsidP="00C778DC">
      <w:pPr>
        <w:pStyle w:val="berschrift2"/>
      </w:pPr>
      <w:r>
        <w:t>5. März</w:t>
      </w:r>
    </w:p>
    <w:p w14:paraId="471419CD" w14:textId="77777777" w:rsidR="00C778DC" w:rsidRDefault="00C778DC" w:rsidP="00C778DC">
      <w:pPr>
        <w:pStyle w:val="StandardWeb"/>
      </w:pPr>
      <w:r>
        <w:rPr>
          <w:rStyle w:val="Fett"/>
        </w:rPr>
        <w:t>Den Frieden lasse ich euch, meinen Frieden gebe ich euch.</w:t>
      </w:r>
      <w:r>
        <w:br/>
        <w:t xml:space="preserve">Johannes 14,27 </w:t>
      </w:r>
    </w:p>
    <w:p w14:paraId="692E9BB2" w14:textId="3234DB5A" w:rsidR="00C778DC" w:rsidRDefault="00C778DC" w:rsidP="00C778DC">
      <w:pPr>
        <w:pStyle w:val="StandardWeb"/>
      </w:pPr>
      <w:r>
        <w:t xml:space="preserve">Es ist ein wunderbarer Friede, den uns Jesus in der Stunde, da er nach Gethsemane ging, an sich zeigt. Wann gab es je einen Kampf wie den, in dem er stand? Er hat die Welt und ihren Fürsten gegen sich; an den Jüngern hatte er keine Hilfe und hat auch, wenn wir auf das Sichtbare sehen, Gott gegen sich, da er seinen Sohn nicht schonte. Dennoch steht Jesus im Frieden, ist vom Vater nicht getrennt und in keinem Zwist und Aufruhr gegen Gott, ist von den Jüngern nicht getrennt, eint sie vielmehr eben jetzt mit sich und ist mit der Welt nicht im Streit, sondern ihr Versöhner. Wie kann ich diesen Frieden nach seiner Höhe und Tiefe, nach seiner in Gott hineingesenkten Begründung und nach seiner in die Welt hineintretenden Wirkung, ausmessen? Diesen Frieden hinterlasse ich euch, sagt Jesus seinen Jüngern; das ist mein Geschenk und Erbe, das ich euch sterbend übergebe. Nun reißt euch nichts von Gott los, weil mich nichts von ihm geschieden hat, und von mir trennt euch nichts, weil ich euch nicht fallen ließ. Auch euch kann nun nichts entzweien; denn ich kann vom Vater von euch erbitten, dass ihr eins seid. Weil ich euch mit mir vereine, habt auch ihr einander lieb. Die Reben des Weinstocks bleiben beisammen, so lange sie mit dem Weinstock verbunden sind. Nun macht euch auch nichts zu Menschenfeinden; denn ihr bleibt bei mir und ich bin nicht der Feind des Menschen, sondern sein Heiland, der ihm Gottes Gnade bringt. Kenne ich aber nicht Stunden, in denen ich mich ängstige? Gewiss; denn der Friede, von dem Jesus spricht, ist nicht mein Erwerb und nicht die Eigenschaft meiner Seele, sondern wird mir von ihm geschenkt. Verweile ich bei mir, so fasst mich die Angst; ich bin nur dann im Frieden, wenn ich bei Ihm bleibe. Ist aber mein Leben nicht ein beständiger Kampf? Gewiss; denn wir empfangen den Frieden von dem, der an das Kreuz gegangen ist, und das war ein heißer Streit, sowohl mit Fleisch und Blut als mit Sünde und Gottlosigkeit. Wenn ich aber bei ihm bleibe, dann legt sich auch in meinem Kampf, der mich mit mir selbst oder anderen Menschen ringen macht, Sein Friede. Unfriede verbitterte mir den Kampf, wenn sein Ausgang ungewiss wäre und sich mit dem Ringen der Zweifel mischte, ob ich nicht erliege. Ich kann darum seinen Frieden nur dann von ihm empfangen, wenn ich es ihm glaube, dass Er die Welt überwunden hat. </w:t>
      </w:r>
    </w:p>
    <w:p w14:paraId="3C17EDC8" w14:textId="77777777" w:rsidR="00C778DC" w:rsidRDefault="00C778DC" w:rsidP="00C778DC">
      <w:pPr>
        <w:pStyle w:val="StandardWeb"/>
      </w:pPr>
      <w:r>
        <w:rPr>
          <w:rStyle w:val="Hervorhebung"/>
        </w:rPr>
        <w:t>Dir, Vater, sei Dank gesagt, dass Du uns den Sieg gegeben hast. Von Dir ist er uns bereitet, auch wenn wir die Härte des Kampfes schwer spüren und durch ihn wund werden. Dennoch stehen wir, weil Du uns zu Jesus gerufen hast, in Deinem Frieden. Amen.</w:t>
      </w:r>
      <w:r>
        <w:t xml:space="preserve"> </w:t>
      </w:r>
    </w:p>
    <w:p w14:paraId="7D09DDA1" w14:textId="77777777" w:rsidR="00C778DC" w:rsidRDefault="00C778DC" w:rsidP="00C778DC">
      <w:pPr>
        <w:pStyle w:val="berschrift2"/>
      </w:pPr>
      <w:r>
        <w:t>6. März</w:t>
      </w:r>
    </w:p>
    <w:p w14:paraId="7E8870BB" w14:textId="5AC52D7C" w:rsidR="00C778DC" w:rsidRDefault="00C778DC" w:rsidP="00C778DC">
      <w:pPr>
        <w:pStyle w:val="StandardWeb"/>
      </w:pPr>
      <w:r>
        <w:rPr>
          <w:rStyle w:val="Fett"/>
        </w:rPr>
        <w:t xml:space="preserve">Jesus sprach zum Gichtbrüchigen: </w:t>
      </w:r>
      <w:r w:rsidR="00073840">
        <w:rPr>
          <w:rStyle w:val="Fett"/>
        </w:rPr>
        <w:t>„</w:t>
      </w:r>
      <w:r>
        <w:rPr>
          <w:rStyle w:val="Fett"/>
        </w:rPr>
        <w:t>Sei getrost, mein Sohn, deine Sünden sind dir vergeben.</w:t>
      </w:r>
      <w:r w:rsidR="00073840">
        <w:rPr>
          <w:rStyle w:val="Fett"/>
        </w:rPr>
        <w:t>“</w:t>
      </w:r>
      <w:r>
        <w:rPr>
          <w:rStyle w:val="Fett"/>
        </w:rPr>
        <w:t xml:space="preserve"> Und siehe, etliche unter den Schriftgelehrten sprachen bei sich selbst: </w:t>
      </w:r>
      <w:r w:rsidR="00073840">
        <w:rPr>
          <w:rStyle w:val="Fett"/>
        </w:rPr>
        <w:t>„</w:t>
      </w:r>
      <w:r>
        <w:rPr>
          <w:rStyle w:val="Fett"/>
        </w:rPr>
        <w:t>Dieser lästert Gott.</w:t>
      </w:r>
      <w:r w:rsidR="00073840">
        <w:rPr>
          <w:rStyle w:val="Fett"/>
        </w:rPr>
        <w:t>“</w:t>
      </w:r>
      <w:r>
        <w:br/>
        <w:t xml:space="preserve">Matthäus 9,2+3 </w:t>
      </w:r>
    </w:p>
    <w:p w14:paraId="5359B0E4" w14:textId="0DE78A81" w:rsidR="00C778DC" w:rsidRDefault="00C778DC" w:rsidP="00C778DC">
      <w:pPr>
        <w:pStyle w:val="StandardWeb"/>
      </w:pPr>
      <w:r>
        <w:t xml:space="preserve">Da uns die Ordnung unseres Gottesdienstes zur Beichte verpflichtet, so haben wir alle oft gehört: </w:t>
      </w:r>
      <w:r w:rsidR="00073840">
        <w:t>„</w:t>
      </w:r>
      <w:r>
        <w:t>Dir sind deine Sünden vergeben.</w:t>
      </w:r>
      <w:r w:rsidR="00073840">
        <w:t>“</w:t>
      </w:r>
      <w:r>
        <w:t xml:space="preserve"> Hätten wir bei uns Schriftgelehrte, wie sie vor Jesus saßen, die mit Ernst für Gottes Gebot und Ehre eiferten, so würden sie auch dazu sagen, das sei nicht Evangelium, sondern Lästerung; wenn wir unsere Sünden für vergeben erklären, so duldeten wir das Böse, und wer das Böse dulde, der erzeuge es. Sünde sei das, was nicht geschehen darf, weil es Gott gegen sich hat. Wenn wir das nach unserem Gutdünken für beseitigt erklären, so wäre auch dies schon Sünde; wenn wir aber in Gottes Namen mit Berufung auf Gott so handelten, so machten wir Gott zum Freund des Bösen und dies sei Lästerung. Diese Einrede ist ernst genug, so dass wir für sie eine klare Antwort haben müssen. Wenn ich selbst mich mit meinem Bösen versöhne, etwa weil ich nicht nur Schlechtes, sondern auch Gutes in meinem Leben finde, oder weil ich es bereue, oder weil ich nicht nur sündige, sondern daneben auch noch gläubig bin, das ist unzweifelhaft Sünde und ihre Befestigung und Vollendung. Daran darf sich kein Zweifel hängen, dass Gott vergibt, er allein, und die Frage, die ihre klare Antwort bekommen muss, ist die: Hat Gott mir vergeben? War es Gott, der damals dem Gichtbrüchigen vergab? Jesus sagt: Ja, Gott vergibt, und er nennt es nicht ein Geheimnis, das im Himmel verschlossen blieb; vielmehr hat der Menschensohn auf der Erde die Vollmacht, die Sünden zu vergeben. Daran, dass Jesus bei uns ist, Jesus zu uns spricht, Jesus uns seinen Tisch bereitet, Jesus für uns starb und für uns lebt, daran sehe ich, dass Gott mir vergeben hat. Das ist das Ende der Feindschaft, die Aufhebung der Entzweiung, die Wiederherstellung der Gemeinschaft, die den Verschuldeten suchende Liebe. Wenn ich zweifle, ob mir vergeben sei, so zweifle ich, ob Jesus zu uns gekommen sei, und wenn ich in der Beichte höre: eure Sünden sind euch vergeben, so vernehme ich die Botschaft Jesu, nichts anderes, als was mir die Weihnacht sagt, dass Christus geboren ist, und was ich am Karfreitag vernehme, dass er gestorben ist, und was ich am Ostertag höre, dass Er auferstanden ist. Was muss ich also tun, um die Vergebung zu empfangen und zu bewahren? Kommt zu mir, hat Jesus gesagt, und bleibt in mir. Das ist die Weise, wie uns Gott vergibt. </w:t>
      </w:r>
    </w:p>
    <w:p w14:paraId="32E3F784" w14:textId="77777777" w:rsidR="00C778DC" w:rsidRDefault="00C778DC" w:rsidP="00C778DC">
      <w:pPr>
        <w:pStyle w:val="StandardWeb"/>
      </w:pPr>
      <w:r>
        <w:rPr>
          <w:rStyle w:val="Hervorhebung"/>
        </w:rPr>
        <w:t>Vater, Du weißt, was wir bedürfen, ehe wir reden und bitten. Du weißt, dass wir Dein Vergeben bedürfen. Weil Du es uns gibst, suche ich es bei Dir und sage Dir Dank, dass ich es bei Dir suchen und empfangen darf. Amen.</w:t>
      </w:r>
      <w:r>
        <w:t xml:space="preserve"> </w:t>
      </w:r>
    </w:p>
    <w:p w14:paraId="6E9B50E0" w14:textId="77777777" w:rsidR="00C778DC" w:rsidRDefault="00C778DC" w:rsidP="00C778DC">
      <w:pPr>
        <w:pStyle w:val="berschrift2"/>
      </w:pPr>
      <w:r>
        <w:t>7. März</w:t>
      </w:r>
    </w:p>
    <w:p w14:paraId="577A9DFB" w14:textId="72600CF5" w:rsidR="00C778DC" w:rsidRDefault="00C778DC" w:rsidP="00C778DC">
      <w:pPr>
        <w:pStyle w:val="StandardWeb"/>
      </w:pPr>
      <w:r>
        <w:rPr>
          <w:rStyle w:val="Fett"/>
        </w:rPr>
        <w:t xml:space="preserve">Er hat zu mir gesagt: </w:t>
      </w:r>
      <w:r w:rsidR="00073840">
        <w:rPr>
          <w:rStyle w:val="Fett"/>
        </w:rPr>
        <w:t>„</w:t>
      </w:r>
      <w:r>
        <w:rPr>
          <w:rStyle w:val="Fett"/>
        </w:rPr>
        <w:t>Lass dir an meiner Gnade genügen.</w:t>
      </w:r>
      <w:r w:rsidR="00073840">
        <w:rPr>
          <w:rStyle w:val="Fett"/>
        </w:rPr>
        <w:t>“</w:t>
      </w:r>
      <w:r>
        <w:br/>
        <w:t xml:space="preserve">2. Korinther 12,9 </w:t>
      </w:r>
    </w:p>
    <w:p w14:paraId="160B82B9" w14:textId="0BDCFAA7" w:rsidR="00C778DC" w:rsidRDefault="00073840" w:rsidP="00C778DC">
      <w:pPr>
        <w:pStyle w:val="StandardWeb"/>
      </w:pPr>
      <w:r>
        <w:t>„</w:t>
      </w:r>
      <w:r w:rsidR="00C778DC">
        <w:t>Ich bin dir gnädig</w:t>
      </w:r>
      <w:r>
        <w:t>“</w:t>
      </w:r>
      <w:r w:rsidR="00C778DC">
        <w:t xml:space="preserve">, sagte Jesus zu Paulus, als er durch die peinvollen Qualen erschüttert zu Jesus betete, </w:t>
      </w:r>
      <w:r>
        <w:t>„</w:t>
      </w:r>
      <w:r w:rsidR="00C778DC">
        <w:t>und dass ich dir gnädig bin, das ist für dich genug.</w:t>
      </w:r>
      <w:r>
        <w:t>“</w:t>
      </w:r>
      <w:r w:rsidR="00C778DC">
        <w:t xml:space="preserve"> Die Welt ist gegen ihn, die Judenschaft hasst ihn auf den Tod, der Satan sendet seinen Engel, der ihn quält, Paulus ist in sich selbst ohnmächtig und zerbrochen. Eines hat er, nur eines: Jesus ist ihm hold und schenkt ihm seine Gnade, und nun sagt er ihm: </w:t>
      </w:r>
      <w:r>
        <w:t>„</w:t>
      </w:r>
      <w:r w:rsidR="00C778DC">
        <w:t>Mehr brauchst du nicht.</w:t>
      </w:r>
      <w:r>
        <w:t>“</w:t>
      </w:r>
      <w:r w:rsidR="00C778DC">
        <w:t xml:space="preserve"> Du brauchst nicht Befreiung von deiner Qual, brauchst nicht einen hell strahlenden Himmel in deiner Seele, brauchst nicht die Bestätigung deines Apostelamts in siegreicher Macht und die Unterstützung durch die Zustimmung und Mitarbeit der Menschen. Was du brauchst, ist einzig das, dass du meine Gnade hast, und diese hast du. Nun, Petrus, sei still, klage nicht mehr, bitte nicht mehr um Befreiung von dem, was dich quält, glaube nur. So wurde Paulus zum Zeugen für die Heilandsmacht Jesu, die sich dadurch in ihrer Herrlichkeit offenbart, dass er alles in seine Gnade, somit alles in unseren Glauben stellt. Weil mit ihm uns alles gegeben ist, dürfen wir glauben, und ist Glauben Gerechtsein und das Leben haben. Das ist schon der Glaube, und allein der Glaube und der Glaube ist es ganz. Das ist die Offenbarung der allmächtigen, vollkommenen Gnade. </w:t>
      </w:r>
    </w:p>
    <w:p w14:paraId="52A2B332" w14:textId="13982D0B" w:rsidR="00C778DC" w:rsidRDefault="00C778DC" w:rsidP="00C778DC">
      <w:pPr>
        <w:pStyle w:val="StandardWeb"/>
      </w:pPr>
      <w:r>
        <w:rPr>
          <w:rStyle w:val="Hervorhebung"/>
        </w:rPr>
        <w:t>O Herr, du ziehst Deine Hand nicht von mir ab, auch wenn ich es nicht zum Glauben bringe, weil mich das bestürmt, was sichtbar ist. Ich sehe den Lauf der Welt und nehme meine Ohnmacht wahr; aber Dein Wort ist bei mir, das mir von Deiner Gnade spricht. Dadurch zeigst du, herrlicher Heiland, uns Deine Herrlichkeit, dass Du uns in den Glauben stellst. Amen.</w:t>
      </w:r>
      <w:r>
        <w:t xml:space="preserve"> </w:t>
      </w:r>
    </w:p>
    <w:p w14:paraId="46C163A6" w14:textId="77777777" w:rsidR="00C778DC" w:rsidRDefault="00C778DC" w:rsidP="00C778DC">
      <w:pPr>
        <w:pStyle w:val="berschrift2"/>
      </w:pPr>
      <w:r>
        <w:t>8. März</w:t>
      </w:r>
    </w:p>
    <w:p w14:paraId="0418B305" w14:textId="77777777" w:rsidR="00C778DC" w:rsidRDefault="00C778DC" w:rsidP="00C778DC">
      <w:pPr>
        <w:pStyle w:val="StandardWeb"/>
      </w:pPr>
      <w:r>
        <w:rPr>
          <w:rStyle w:val="Fett"/>
        </w:rPr>
        <w:t>Ist jemand in Christus, so ist er eine neue Kreatur.</w:t>
      </w:r>
      <w:r>
        <w:br/>
        <w:t xml:space="preserve">2. Korinther 5,17 </w:t>
      </w:r>
    </w:p>
    <w:p w14:paraId="429886E1" w14:textId="6C0E9A0D" w:rsidR="00C778DC" w:rsidRDefault="00C778DC" w:rsidP="00C778DC">
      <w:pPr>
        <w:pStyle w:val="StandardWeb"/>
      </w:pPr>
      <w:r>
        <w:t xml:space="preserve">Eine schöpferische Tat Gottes ist an mir geschehen; das steht in heller Deutlichkeit vor meinem Blick. Habe ich selbst die Erinnerung an Gott in mir erweckt? Habe ich selbst mir meine Bibel aufgeschlossen, so dass sie mir Gottes Willen zeigt? Habe ich selbst aus dem Kreuz Jesu das Licht hervorgelockt, dass es vor mir als das Herrlichste strahlt, was ich sehen kann, im Glanz des vollkommenen Gehorsams, der Gott als Gott ehrt, und in der Herrlichkeit des vollkommenen Versöhnens, das uns Menschen in den Frieden Gottes emporhebt? Habe ich selbst je etwas anderes in mir erweckt als den eigensüchtigen Willen, der an meinen eigenen Vorteil gebunden ist? Was ich habe, ist Schöpfung, nicht eigener Erwerb, Empfangenes, nicht Gemachtes. Wieso ist es aber eine neue Schöpfung, mehr als Natur, mehr als Fortsetzung dessen, was die Natur mir gab, und wesentlich verschieden von dem, was auf dem Boden wächst, den die erste Schöpfung für uns hergestellt hat? Auch die Natur zeugt von Gott, stiftet zwischen uns Gemeinschaft und gibt uns den Antrieb zur Liebe. Aber die Natur hat nicht die Vollmacht zu vergeben, sondern führt alles, was geschieht, zu seinem Ende mit vergeltender Gerechtigkeit, und die Natur schafft kein unvergängliches Leben, sondern ist unter das Gesetz des Todes gestellt, und die Natur bringt mir kein Wort Gottes; sie bleibt stumm und ist nicht imstande, mir zu sagen, wie es in Wahrheit mit meinem Verhältnis zu Gott steht. Nun habe ich aber ein Wort Gottes gehört, das zu mir spricht und mir Gott zeigt als meinen Gott, und dieses Wort tilgt alle Schuld und verheißt das ewige Leben. Das ist neue Schöpfung über die ganze Natur hinaus. </w:t>
      </w:r>
    </w:p>
    <w:p w14:paraId="707B4B30" w14:textId="0738E827" w:rsidR="00C778DC" w:rsidRDefault="00C778DC" w:rsidP="00C778DC">
      <w:pPr>
        <w:pStyle w:val="StandardWeb"/>
      </w:pPr>
      <w:r>
        <w:rPr>
          <w:rStyle w:val="Hervorhebung"/>
        </w:rPr>
        <w:t>Bin ich Dein Geschöpf, so ist es mein Beruf, Dein eigen zu sein mit dem ganzen Herzen, mit fröhlichem Glauben, mit redlicher Liebe. Darum bitte ich Dich; denn so schaffst und vollendest Du in mir Deine neue Kreatur. Amen.</w:t>
      </w:r>
      <w:r>
        <w:t xml:space="preserve"> </w:t>
      </w:r>
    </w:p>
    <w:p w14:paraId="45006E64" w14:textId="77777777" w:rsidR="00C778DC" w:rsidRDefault="00C778DC" w:rsidP="00C778DC">
      <w:pPr>
        <w:pStyle w:val="berschrift2"/>
      </w:pPr>
      <w:r>
        <w:t>9. März</w:t>
      </w:r>
    </w:p>
    <w:p w14:paraId="3C97D935" w14:textId="77777777" w:rsidR="00C778DC" w:rsidRDefault="00C778DC" w:rsidP="00C778DC">
      <w:pPr>
        <w:pStyle w:val="StandardWeb"/>
      </w:pPr>
      <w:r>
        <w:rPr>
          <w:rStyle w:val="Fett"/>
        </w:rPr>
        <w:t>Welchen Gott hat vorgestellt zu einem Gnadenstuhl durch den Glauben in seinem Blut.</w:t>
      </w:r>
      <w:r>
        <w:br/>
        <w:t xml:space="preserve">Römer 3,25 </w:t>
      </w:r>
    </w:p>
    <w:p w14:paraId="287488CB" w14:textId="5DA11028" w:rsidR="00C778DC" w:rsidRDefault="00C778DC" w:rsidP="00C778DC">
      <w:pPr>
        <w:pStyle w:val="StandardWeb"/>
      </w:pPr>
      <w:r>
        <w:t xml:space="preserve">Wurde ein Tempel gebaut, so war die wichtigste Frage, von der die Heiligkeit des Tempels abhing: was wird in seinem innersten Raum hineingestellt, der nicht der Gemeinde und den Priestern, sondern Gott vorbehalten ist? Die anderen Völker stellten in diesen innersten, verschlossenen Raum ein Bild Gottes, dem sie ihren Tempel weihten. Das tat Mose nicht. Ihn hatte die herrliche Größe des göttlichen Gebots: du sollst dir von mir kein Bildnis machen, sich untertan gemacht. Aber ganz leer ließ er den innersten Raum des heiligen Zeltes nicht. Eine Lade stellte er hinein, in die er das Gesetz legte, und über der Lade war der Deckel, den die Cherubim beschirmen, und dorthin sandte er einmal im Jahr den Priester mit Blut, damit er die Lade besprenge und sich für sich und das Volk die Vergebung hole. Diesen Deckel der Lade nannte die jüdische Gemeinde den </w:t>
      </w:r>
      <w:r w:rsidR="00073840">
        <w:t>„</w:t>
      </w:r>
      <w:r>
        <w:t>Gnadenthron</w:t>
      </w:r>
      <w:r w:rsidR="00073840">
        <w:t>“</w:t>
      </w:r>
      <w:r>
        <w:t xml:space="preserve">. An das, was das alte Heiligtum dem Volk zeigte, hat Paulus gedacht, wenn er auf das Kreuz Christi sah. Freilich war hier ein großer Unterschied sofort sichtbar. Der alte Ort, an dem die Vergebung empfangen wurde, war verborgen und verschlossen. Niemand sah ihn als der Hohepriester allein. Nun aber hat Gott den Gnadenstuhl hervorgestellt und sichtbar für alle gemacht. Dorthin richtet sich nun der Blick eines jeden, dem das Evangelium das Auge geöffnet hat. Was aber jetzt in weltgeschichtlicher Sichtbarkeit für jedermann vorhanden ist, das ist wieder ein Gnadenstuhl wieder eine Stätte, an der die Vergebung empfangen wird, wo die Schuld endet, der Zorn schweigt, die Feindschaft beseitigt und zwischen dem heiligen Gott und dem schuldigen Menschen die Gemeinschaft gestiftet wird. Das, sagt Paulus, hat Jesus geschaffen, als er starb. Das ist die Frucht und der Segen seines Todes. Zweierlei dient Gott als Mittel, durch das er uns die Vergebung darreicht, Jesu Blut und unser Glaube. Sein Blut gibt Jesus und heiligt dadurch Gottes Recht und leidet Gottes Gericht und bringt ihm den vollendeten Gehorsam dar. Gehorsam ist nötig, damit Vergebung möglich sei. Dieser Gehorsam ist Jesu Tat. Und nun erfasst das, was er tat, auch mich und bringt mich zum Glauben. Nun ist die Vergebung mir geschenkt. Nun gibt es für mich und die ganze Welt einen Gnadenstuhl. </w:t>
      </w:r>
    </w:p>
    <w:p w14:paraId="19B0929D" w14:textId="00D7F40E" w:rsidR="00C778DC" w:rsidRDefault="00C778DC" w:rsidP="00C778DC">
      <w:pPr>
        <w:pStyle w:val="StandardWeb"/>
      </w:pPr>
      <w:r>
        <w:rPr>
          <w:rStyle w:val="Hervorhebung"/>
        </w:rPr>
        <w:t xml:space="preserve">Dein Bote, lieber Herr, hat mir wieder das Evangelium gesagt. Ich kann nicht müde werden, es zu hören. Es ist der Grund, auf den Du mich gestellt hast, damit ich vor Dir bestehe und für Dich lebe. Ich will empfangen, was Du mir gibst, mich an deiner Gnade freuen und mit dem Psalmisten danken und sagen: Wohl dem Menschen, dem Du die Sünden vergibst. Amen. </w:t>
      </w:r>
    </w:p>
    <w:p w14:paraId="25F553B9" w14:textId="77777777" w:rsidR="00C778DC" w:rsidRDefault="00C778DC" w:rsidP="00C778DC">
      <w:pPr>
        <w:pStyle w:val="berschrift2"/>
      </w:pPr>
      <w:r>
        <w:t>10. März</w:t>
      </w:r>
    </w:p>
    <w:p w14:paraId="4F99AD02" w14:textId="4377A282" w:rsidR="00C778DC" w:rsidRDefault="00C778DC" w:rsidP="00C778DC">
      <w:pPr>
        <w:pStyle w:val="StandardWeb"/>
      </w:pPr>
      <w:r>
        <w:rPr>
          <w:rStyle w:val="Fett"/>
        </w:rPr>
        <w:t xml:space="preserve">Petrus nahm Jesus zu sich, fuhr ihn an und sprach: </w:t>
      </w:r>
      <w:r w:rsidR="00073840">
        <w:rPr>
          <w:rStyle w:val="Fett"/>
        </w:rPr>
        <w:t>„</w:t>
      </w:r>
      <w:r>
        <w:rPr>
          <w:rStyle w:val="Fett"/>
        </w:rPr>
        <w:t>Herr, schone deiner selbst; das widerfahre dir nur nicht.</w:t>
      </w:r>
      <w:r w:rsidR="00073840">
        <w:rPr>
          <w:rStyle w:val="Fett"/>
        </w:rPr>
        <w:t>“</w:t>
      </w:r>
      <w:r>
        <w:rPr>
          <w:rStyle w:val="Fett"/>
        </w:rPr>
        <w:t xml:space="preserve"> Aber er wandte sich um und sprach zu Petrus: </w:t>
      </w:r>
      <w:r w:rsidR="00073840">
        <w:rPr>
          <w:rStyle w:val="Fett"/>
        </w:rPr>
        <w:t>„</w:t>
      </w:r>
      <w:r>
        <w:rPr>
          <w:rStyle w:val="Fett"/>
        </w:rPr>
        <w:t>Hebe dich, Satan, von mir. Du bist mir ärgerlich. Denn du meinst nicht, was göttlich, sondern was menschlich ist.</w:t>
      </w:r>
      <w:r w:rsidR="00073840">
        <w:rPr>
          <w:rStyle w:val="Fett"/>
        </w:rPr>
        <w:t>“</w:t>
      </w:r>
      <w:r>
        <w:br/>
        <w:t xml:space="preserve">Matthäus 16,22+23 </w:t>
      </w:r>
    </w:p>
    <w:p w14:paraId="558F0688" w14:textId="01193F0C" w:rsidR="00C778DC" w:rsidRDefault="00C778DC" w:rsidP="00C778DC">
      <w:pPr>
        <w:pStyle w:val="StandardWeb"/>
      </w:pPr>
      <w:r>
        <w:t xml:space="preserve">Konnte Jesus seinen Jüngern seinen Griff nach dem kreuz in seiner hellen, unbedingten Notwendigkeit zeigen oder behandelte er es als ein finsteres Schicksal, das ihn selbst mit dunklem Zwang bedrückte? Für den Blick Jesu war hier alles hell und sein Entschluss stand auf einem einfachen, einleuchtenden Grund. Die Frage war einzig die: wo liegt dein Ziel? Für wen arbeitest du? Liegt das, was du erreichen willst, in die oder in Gott? Wenn ein Mensch für sich sorgt, dann führt ihn sein Weg nicht zum Kreuz. Dann schützt er sich, kämpft für sich und wirkt seine Macht. Darum ist die Absicht des Petrus uns allen völlig verständlich. Vom Standort des Jüngers aus war das Kreuz nicht das, was er wollte, sondern es erschien ihm als das schwerste Unglück, als die fürchterliche Erschütterung, ja Vernichtung seines Glaubens. Unfromm im Sinn, dass Gott missachtet und vergessen wäre, war dieser Gedankengang keineswegs. Gott hilft dir, sagt Petrus, Gott schützt dich; Gott sorgt für Israel und bewahrt es vor diesem schrecklichen Fall; Gott sorgt für uns, deine Jünger, und gönnt uns deine Gemeinschaft mit uns; Gott sorgt für dich und bringt dich an dein Ziel, das dein Christusname uns verheißt, ohne Kreuz und Tod. Das war der andere Wille, den Jesus nicht hatte, dem er den seinigen entgegenstellte. Er dachte an das, was Gottes ist und wollte, was Gottes ist, Gottes Gerechtigkeit, dass sie offenbar sei, Gottes Gnade, dass sie zu uns komme, Gottes Herrlichkeit, dass sie uns erscheine. Das war das Ende des selbstischen Begehrens in der vollendeten Entsagung, im vollkommenen Gehorsam und der völligen Liebe. Das macht aus dem Handeln Jesu das fleckenlose Opfer, mit dem er Gott gepriesen hat. Warum ließen sich aber die beiden Ziele, das von Jesus und das des Petrus, nicht verbinden? Muss sich denn zwischen dem, was Gott zukommt und dem, was dem Menschen hilft, ein Zwiespalt öffnen? Wird nicht Gottes Herrlichkeit am Menschen offenbar? Ist Gottes Gerechtigkeit nicht unser Heil und nicht alles Wirken Gottes uns begabende Gnade? Das war in der Tat das Ziel Jesu; es wird aber nicht auf dem Weg des Petrus erreicht, der die menschlichen Anliegen an die erste Stelle schiebt. Dürften wir uns Gott nur als den Gebenden denken, dann käme immer unser Eigennutz zur Geltung und der Mensch bliebe das Ziel unserer Begehrung. Damit uns Gott in seiner Gottheit sichtbar sei, ging Jesus ans Kreuz. Indem er vor die Gnade seine völlige Entsagung stellte, die alles preiszugeben hat, stellt er fest, was Gott und was der Mensch ist, dass der Mensch nichts und Gott alles ist, dass der Mensch der Schuldige und Gott der Versöhnende ist, dass der Mensch der Sterbende ist und Gott der ist, der ihn auferweckt. Nun steht über aller unserer Frömmigkeit für immer das Wort: Allein Gott in der Höh’ sei Ehr. </w:t>
      </w:r>
    </w:p>
    <w:p w14:paraId="6AFA8351" w14:textId="19BFC4FA" w:rsidR="00C778DC" w:rsidRDefault="00C778DC" w:rsidP="00C778DC">
      <w:pPr>
        <w:pStyle w:val="StandardWeb"/>
      </w:pPr>
      <w:r>
        <w:rPr>
          <w:rStyle w:val="Hervorhebung"/>
        </w:rPr>
        <w:t>Heiliger Gott, so nenne ich Dich, weil ich vor dem Kreuz Jesu stehe. Dort sehr ich Deine Heiligkeit, vor der wir nichts sind und verstummen, und dort sehe ich, dass Du uns durch Deine Heiligkeit nicht von Dir trennst, sondern zu Dir führst. Dies Dein Wunder betet Deine Gemeinde an in Ewigkeit. Amen.</w:t>
      </w:r>
      <w:r>
        <w:t xml:space="preserve"> </w:t>
      </w:r>
    </w:p>
    <w:p w14:paraId="278CBA8E" w14:textId="77777777" w:rsidR="00C778DC" w:rsidRDefault="00C778DC" w:rsidP="00C778DC">
      <w:pPr>
        <w:pStyle w:val="berschrift2"/>
      </w:pPr>
      <w:r>
        <w:t>11. März</w:t>
      </w:r>
    </w:p>
    <w:p w14:paraId="5CDDA470" w14:textId="77777777" w:rsidR="00C778DC" w:rsidRDefault="00C778DC" w:rsidP="00C778DC">
      <w:pPr>
        <w:pStyle w:val="StandardWeb"/>
      </w:pPr>
      <w:r>
        <w:rPr>
          <w:rStyle w:val="Fett"/>
        </w:rPr>
        <w:t>So wir im Licht wandeln, wie Er im Licht ist, so haben wir Gemeinschaft untereinander und das Blut Jesu Christi, seines Sohnes, macht uns rein von aller Sünde.</w:t>
      </w:r>
      <w:r>
        <w:br/>
        <w:t xml:space="preserve">1. Johannes 1,7 </w:t>
      </w:r>
    </w:p>
    <w:p w14:paraId="3DFA4823" w14:textId="0EE5B148" w:rsidR="00C778DC" w:rsidRDefault="00C778DC" w:rsidP="00C778DC">
      <w:pPr>
        <w:pStyle w:val="StandardWeb"/>
      </w:pPr>
      <w:r>
        <w:t xml:space="preserve">Wenn wir die Aussperrung des Lichts als unseren Schutz für unentbehrlich halten, ist uns die Gemeinschaft unerreichbar. Sie gelingt uns nur dadurch, dass wir uns im Licht bewegen. Lüge und Schein bauen zwischen uns eine Zwischenwand auf und lassen uns nicht zu, dass wir wirklich zusammenkommen. Flüchte ich mich ins Dunkle, so trennt mich diese Flucht von den anderen. Diese Flucht ist aber aufgegeben und zu Ende, sowie wir vor Gott gestellt sind, weil Gott Licht ist und die, die vor ihm leben, ins Licht versetzt. Nun tritt, so wie wir die Heimlichkeiten der Lüge und des Scheins hinter uns haben, die Gemeinschaft mit Sicherheit ein. Wir sind nun füreinander da, sehen, was der andere bedarf, zeigen ihm auch, was wir selbst bedürfen, hören auf das, was der andere sagt, und reden, was für ihn heilsam ist, und reichen einander die Hand zum gemeinsamen Werk, indem sich Kraft mit Kraft und Besitz mit Besitz vereint. Das ist aber nicht möglich, solange unsere Sünden unvergeben auf uns liegen. Die unvergebene Sünde drängt uns in die Dunkelheit. Wir können uns nicht im Licht bewegen mit der Schmach unserer Sünden, sondern nur wenn wir von ihnen gereinigt sind. Diese Reinigung ist uns aber durch das Blut Jesu gegeben, mit dem uns Jesus Gottes Vergeben erworben hat. Die uns reinigende Wirkung seines Todes erfahren wir gerade dann, wenn wir in der Gemeinschaft leben. Menschen können nicht beisammen sein, ohne dass beständig ihre sündliche Art sichtbar wird, und das, was die Gemeinschaft von uns verlangt, macht sie uns oft in empfindlicher Weise spürbar. Darum gibt es keine Gemeinschaft zwischen uns, wenn wir nicht stetig im Verkehr mit allen an Gottes Vergeben glauben und es einander geben. Das können wir aber deshalb, weil das Blut Jesu unsere Schulden tilgt. Es reinigt den Bruder, der in Wort oder Tat fehl greift; es reinigt ebenso mich, dem dasselbe widerfährt. Darum ist das Kreuz Jesu der Ort, an dem wir den Wandel im Licht beginnen und zu der in Gott geeinten Menschheit verwachsen. </w:t>
      </w:r>
    </w:p>
    <w:p w14:paraId="45AE2C53" w14:textId="1CCED772" w:rsidR="00C778DC" w:rsidRDefault="00C778DC" w:rsidP="00C778DC">
      <w:pPr>
        <w:pStyle w:val="StandardWeb"/>
      </w:pPr>
      <w:r>
        <w:rPr>
          <w:rStyle w:val="Hervorhebung"/>
        </w:rPr>
        <w:t>Mit freudiger Danksagung lege ich vor Dir, gnädigster Gott, alle Verhüllungen und unechte Färbung ab und empfange, was mir das Blut Deines geliebten Sohnes erworben hat, die Ehre dessen, dem Du vergeben hast, die Furchtlosigkeit dessen, der in Deinem Licht steht, die Offenheit für die anderen, für die Du mir gegeben hast, was ich von Dir empfing. Das sind die edlen Schätze, die Du Deiner Christenheit anvertraut hast. Mache uns zu ihren treuen Verwaltern. Amen.</w:t>
      </w:r>
      <w:r>
        <w:t xml:space="preserve"> </w:t>
      </w:r>
    </w:p>
    <w:p w14:paraId="45E73C2D" w14:textId="77777777" w:rsidR="00C778DC" w:rsidRDefault="00C778DC" w:rsidP="00C778DC">
      <w:pPr>
        <w:pStyle w:val="berschrift2"/>
      </w:pPr>
      <w:r>
        <w:t>12. März</w:t>
      </w:r>
    </w:p>
    <w:p w14:paraId="52FC63E3" w14:textId="462C0469" w:rsidR="00C778DC" w:rsidRDefault="00C778DC" w:rsidP="00C778DC">
      <w:pPr>
        <w:pStyle w:val="StandardWeb"/>
      </w:pPr>
      <w:r>
        <w:rPr>
          <w:rStyle w:val="Fett"/>
        </w:rPr>
        <w:t>Jetzt geht das Gericht über die Welt. Nun wird der Fürst dieser Welt ausgestoßen werden.</w:t>
      </w:r>
      <w:r>
        <w:br/>
        <w:t xml:space="preserve">Johannes 12,31 </w:t>
      </w:r>
    </w:p>
    <w:p w14:paraId="3790D7A1" w14:textId="21B1FB60" w:rsidR="00C778DC" w:rsidRDefault="00C778DC" w:rsidP="00C778DC">
      <w:pPr>
        <w:pStyle w:val="StandardWeb"/>
      </w:pPr>
      <w:r>
        <w:t xml:space="preserve">Der Hirt tritt dem Wolf entgegen und stirbt. Wie ist dies aber der Sieg über den Wolf und der Schutz der Herde? So hätte Jesus nicht sprechen können, hätte er nur auf das geachtet, was das Kreuz uns allen zeigt, und sein Urteil aus dem gewonnen, was sichtbar ist. Er stand aber nicht nur im Verkehr mit den Menschen, sondern auch mit Gott und nahm darum nicht nur die irdischen Vorgänge wahr, sondern ist auch an derjenigen Geschichte beteiligt, die über der irdischen steht, weil sie vor Gott im Himmel geschieht. Vor seinem Tod findet nicht nur eine Gerichtsverhandlung vor Kaiphas und den Häuptern der Judenschaft statt, auch nicht nur vor Pilatus mit der Mitwirkung des jüdischen Volkes, sondern es wird auch im Himmel vor Gott Gericht gehalten. Jetzt, sagt Jesus, da er zum letzten Mal im Tempel ist und ihn verlässt und damit den Gang in den Tod antritt, ergeht über die Welt Gericht. Jetzt wird ein göttliches Urteil gesprochen. Dieses stellt aber nicht nur fest, dass die Welt in ihrer Gottlosigkeit den nicht erkannte, der ihr den Vater zeigte, und dass die, die die Seinen waren, den Treubruch an ihm begingen und ihn nicht aufnahmen, sondern das Gericht ergeht auch über den, der die Welt beherrscht und sich als unser Widersacher und Verkläger vor den Richterstuhl Gottes stellt. Nicht nur die Welt, sondern auch ihr Fürst, nicht nur der Mensch, sondern auch sein Verkläger wird gerichtet, und das göttliche Urteil, das über ihn ergeht, treibt ihn fort und stößt ihn aus. Der menschliche Richter stößt Jesus aus, verflucht ihn und lässt ihn am Fluchholz sterben. Der göttliche Richter dagegen stößt den Verkläger aus. Der menschliche Richter erfüllt mit seinem Urteil den Willen des Satans. Gott dagegen vernichtet den Willen des Satans und tut den Willen Jesu, der als unser Anwalt vor Gott steht und aus seiner Seele das Lösegeld für uns macht. So wird aus dem menschlichen Gericht, das Jesus verdammt, das göttliche Gericht, das uns freispricht. Das schuf Jesus durch seinen leuchtenden Gehorsam bis zum Tod. Ausstoßung des Teufels, das heißt, uns ist Vergebung gewährt. Die Abweisung seiner Klage ergibt die uns geschenkte Rechtfertigung. Indem Jesus mit seinem Tod der Verdammung das Ende bereitet, beginnt der neue Bund, dessen Grundgesetz lautet: es gibt für die, die in Christus sind, keine Verurteilung. </w:t>
      </w:r>
    </w:p>
    <w:p w14:paraId="4AACFF00" w14:textId="1B5EC70E" w:rsidR="00C778DC" w:rsidRDefault="00C778DC" w:rsidP="00C778DC">
      <w:pPr>
        <w:pStyle w:val="StandardWeb"/>
      </w:pPr>
      <w:r>
        <w:rPr>
          <w:rStyle w:val="Hervorhebung"/>
        </w:rPr>
        <w:t>Alle meine Lasten darf ich, Vater, niederlegen vor Jesu Kreuz und aus Deiner Hand die Gerechtigkeit empfangen, die Du dem Glauben gibst. Deine erlösende Gnade, die meinen Willen aus seinen Fesseln löst, suche ich bei Dir, beim unerschöpflichen Schutz Deiner Erbarmung. Amen.</w:t>
      </w:r>
      <w:r>
        <w:t xml:space="preserve"> </w:t>
      </w:r>
    </w:p>
    <w:p w14:paraId="69BF6FB9" w14:textId="77777777" w:rsidR="00C778DC" w:rsidRDefault="00C778DC" w:rsidP="00C778DC">
      <w:pPr>
        <w:pStyle w:val="berschrift2"/>
      </w:pPr>
      <w:r>
        <w:t>13. März</w:t>
      </w:r>
    </w:p>
    <w:p w14:paraId="702E0C68" w14:textId="77777777" w:rsidR="00C778DC" w:rsidRDefault="00C778DC" w:rsidP="00C778DC">
      <w:pPr>
        <w:pStyle w:val="StandardWeb"/>
      </w:pPr>
      <w:r>
        <w:rPr>
          <w:rStyle w:val="Fett"/>
        </w:rPr>
        <w:t>Ein guter Hirte lässt sein Leben für die Schafe. Ein Mietling aber, der nicht Hirt ist, dessen die Schafe nicht eigen sind, sieht den Wolf kommen und verlässt die Schafe und flieht und der Wolf erhascht und zerstreut die Schafe.</w:t>
      </w:r>
      <w:r>
        <w:br/>
        <w:t xml:space="preserve">Johannes 10,12 </w:t>
      </w:r>
    </w:p>
    <w:p w14:paraId="319EE9D1" w14:textId="5D59C826" w:rsidR="00C778DC" w:rsidRDefault="00C778DC" w:rsidP="00C778DC">
      <w:pPr>
        <w:pStyle w:val="StandardWeb"/>
      </w:pPr>
      <w:r>
        <w:t xml:space="preserve">Während der, der im Taglohn eine Herde hütet, vor dem Wolf flieht, flieht der Hirte nicht, sondern er kämpft. Damit sagt mir Jesus, warum ihn jenes weichliche Ideal von Sanftmut und Friedfertigkeit nicht gelockt hat, das wir so oft mit seinem Namen schmücken. Wie oft haben wir unsere Maler aus Jesus eine kraftlose Figur gemacht, die nur empfinden, leiden und seufzen kann, ganz und gar ein Mietling, der, wenn der Wolf in der Nähe ist, fortspringen muss, weil ihn der Wolf fräße. In Wahrheit ging Jesus, ohne zu schwanken, dem Wolf entgegen und hat ihn dadurch erlegt, dass er sein leben für seine Schafe ließ. Das sieghafte Wort, mit dem er hier erläutert hat, warum er das Kreuz erfasst, steht völlig im Einklang mit den zahlreichen Worten, mit denen </w:t>
      </w:r>
      <w:r w:rsidR="00151C0A">
        <w:t>Jesus</w:t>
      </w:r>
      <w:r>
        <w:t xml:space="preserve"> das Schwert des Geistes gewaltig handhabt, herrlich in seinem richtenden Zorn, wahrlich der zum Kampf Bereite, der den Wolf nicht machen lässt, was er mag, sondern seine Herde schützt und ihrem Feind den tödlichen Streich versetzt. Sie rieten ihm alle: Flieh! Er aber sagt ihnen, warum er dem Rat ihrer kranken, eigensüchtigen liebe nicht gehorcht. Die Schafe sind sein eigen. Aus seinem königlichen Recht entsteht sein Griff nach dem kreuz, nicht aus seiner Schwachheit die sich nicht zu schützen weiß. Die Liebe, mit der er sein Eigentum an sich zieht und sich mit den Seinen eint, macht ihn streitbar und aus seiner Gnade strömt sein zürnender Eifer hervor, mit dem er mit Wort und Tat die Werke des Teufels zerstört. Er hieß den Verkläger den Menschenmörder von Anfang an. Denn er ist der Feind des Lichts, das er verdrängt, indem er den Menschen lügen lehrt, und der Feind des Lebens, das er dem Menschen raubt, indem er ihn schuldig macht. Darum vernichtet Jesus mit seinem Kreuz die Lüge und begräbt mit seinem Tod die Schuld. Nun ist der Wolf verjagt. Die Festigkeit seiner Liebe beruht darauf, dass sie völlig eins mit seinem Gehorsam gegen den Vater ist. Er hat ja die Schafe nicht mit eigener Kunst und Macht für sich erworben, sondern sie sind deshalb sein, weil sie Gottes Eigentum sind, und sein königliches Recht ist nicht die Einbildung seines Eigenwillens, sondern gehört ihm deshalb unverlierbar, weil er der Sohn des Vaters ist. Dass er seine Herde nicht verlässt und dass er den Vater nicht verlässt, das ist ein und derselbe Wille, eine und dieselbe Tat. Er verschloss sich für das Teuflische dadurch, dass er sich Gott ergab, und hat den Satan dadurch geschlagen, dass er Gott gehorcht. </w:t>
      </w:r>
    </w:p>
    <w:p w14:paraId="387CD077" w14:textId="77777777" w:rsidR="00C778DC" w:rsidRDefault="00C778DC" w:rsidP="00C778DC">
      <w:pPr>
        <w:pStyle w:val="StandardWeb"/>
      </w:pPr>
      <w:r>
        <w:rPr>
          <w:rStyle w:val="Hervorhebung"/>
        </w:rPr>
        <w:t>Du stellst, Herr Christus, Deinen Gehorsam ohne Flecken und Lücken zwischen uns und unseren Verkläger und bist dadurch unser Schutz, in dem wir ewiglich geborgen sind. Weil Du Deine Gnade durch Dein vergossenes Blut vollendet hast, gibt es für uns keine Verdammung. Darum preisen wir Deinen zerbrochenen Leib als unsere Speise und dein ausgeschüttetes Blut als unseren Trank und folgen Dir, dem Hirten, der für seine Schafe sein Leben ließ, dem Lamm, das für uns geschlachtet ward. Amen.</w:t>
      </w:r>
      <w:r>
        <w:t xml:space="preserve"> </w:t>
      </w:r>
    </w:p>
    <w:p w14:paraId="27564165" w14:textId="77777777" w:rsidR="00C778DC" w:rsidRDefault="00C778DC" w:rsidP="00C778DC">
      <w:pPr>
        <w:pStyle w:val="berschrift2"/>
      </w:pPr>
      <w:r>
        <w:t>14. März</w:t>
      </w:r>
    </w:p>
    <w:p w14:paraId="33178334" w14:textId="4F1CBB36" w:rsidR="00C778DC" w:rsidRDefault="00C778DC" w:rsidP="00C778DC">
      <w:pPr>
        <w:pStyle w:val="StandardWeb"/>
      </w:pPr>
      <w:r>
        <w:rPr>
          <w:rStyle w:val="Fett"/>
        </w:rPr>
        <w:t xml:space="preserve">Also ging Jesus heraus und trug eine Dornenkrone und Purpurkleid. Und Pilatus spricht zu ihnen: </w:t>
      </w:r>
      <w:r w:rsidR="00073840">
        <w:rPr>
          <w:rStyle w:val="Fett"/>
        </w:rPr>
        <w:t>„</w:t>
      </w:r>
      <w:r>
        <w:rPr>
          <w:rStyle w:val="Fett"/>
        </w:rPr>
        <w:t>Seht, welch ein Mensch!</w:t>
      </w:r>
      <w:r w:rsidR="00073840">
        <w:rPr>
          <w:rStyle w:val="Fett"/>
        </w:rPr>
        <w:t>“</w:t>
      </w:r>
      <w:r>
        <w:br/>
        <w:t xml:space="preserve">Johannes 19,5 </w:t>
      </w:r>
    </w:p>
    <w:p w14:paraId="28112E9E" w14:textId="41E24C8D" w:rsidR="00C778DC" w:rsidRDefault="00C778DC" w:rsidP="00C778DC">
      <w:pPr>
        <w:pStyle w:val="StandardWeb"/>
      </w:pPr>
      <w:r>
        <w:t xml:space="preserve">Was im Römer edel war und das Raubtier in ihm bändigte, war Humanität, die Ehrung des Menschlichen im Menschen, auch wenn er in den Staub getreten wird. Mochte der Christusname Jesu der Traum eines Wahnsinnigen sein, mochte er, am jüdischen Gesetz gemessen, todeswürdige Schuld sein, wie die Priester es behaupteten, Mensch war Jesus. Sogar der Jude ist für den Römer noch Mensch, sogar der mit Dornen gekrönte Christus ist es. Achtet den Menschen, sagt Pilatus, entehrt ihn nicht noch mehr; er hat genug gelitten. Aber an den Juden prallt der Appell an die Menschlichkeit ab. </w:t>
      </w:r>
      <w:r w:rsidR="00073840">
        <w:t>„</w:t>
      </w:r>
      <w:r>
        <w:t>Gott!</w:t>
      </w:r>
      <w:r w:rsidR="00073840">
        <w:t>“</w:t>
      </w:r>
      <w:r>
        <w:t xml:space="preserve">, das ist der Kampfruf, der Pilatus entgegentönt. Gottes Ehre wird verteidigt, Gottes Gesetz gehandhabt. Der, der sich an Gott vergangen hat, muss sterben. Diese Spannung kehrt in der menschlichen Geschichte immer wieder, Irregelöste Menschlichkeit und unmenschliche Religiosität wechseln miteinander ab und ringen miteinander. Auf der einen Seite steht der Humanismus, der den Menschen pflegt, dem aber an Gott nichts liegt, auf der anderen Seite der Fanatismus, der um Gottes Willen den Menschen zertritt. Wer hat in diesem Streit die Einigung? Jesus hat sie. Für wen starb er, für Gott oder für uns? So darf ich nicht fragen, ich würde so zerteilen, was Er geeinigt hat. Er ehrt den Vater, eifert für seine Ehre und bleibt unerbittlich von denen geschieden, die Gott das Seine rauben und ihm den Gehorsam versagen. Er dagegen verklärt den Vater, denn er bekennt sich zu ihm als dem Allmächtigen und allein Gerechten und barmherzig Vergebenden. Zugleich aber ehrt er den Menschen, bewahrt die Gemeinschaft mit ihm und nimmt die Schande seiner Sünde weg. </w:t>
      </w:r>
      <w:r w:rsidR="00073840">
        <w:t>„</w:t>
      </w:r>
      <w:r>
        <w:t>Seht, welch ein Mensch!</w:t>
      </w:r>
      <w:r w:rsidR="00073840">
        <w:t>“</w:t>
      </w:r>
      <w:r>
        <w:t xml:space="preserve"> Dem widersprach Jesus nicht; er bekennt sich zu uns. Ist nun sein Tod ein Opfer, das Gott mit uns versöhnt, oder ist er eine Wohltat, die uns mit Gott versöhnt? Er opfert sich dem Vater und begnadet uns mit einer und derselben Tat. Der Zorn weicht und die Schuld vergeht und der Glaube entsteht. Das ist ein einheitliches gnadenvolles Gotteswerk. </w:t>
      </w:r>
    </w:p>
    <w:p w14:paraId="36363D3D" w14:textId="77777777" w:rsidR="00C778DC" w:rsidRDefault="00C778DC" w:rsidP="00C778DC">
      <w:pPr>
        <w:pStyle w:val="StandardWeb"/>
      </w:pPr>
      <w:r>
        <w:rPr>
          <w:rStyle w:val="Hervorhebung"/>
        </w:rPr>
        <w:t>Herr, Du stellst Dich ganz zu uns und trittst an den Ort, der uns Menschen gebührt, und tust dies in der Sendung des Vaters mit Seiner Gnade. Darum bist Du unser Friede mit Gott. Amen.</w:t>
      </w:r>
      <w:r>
        <w:t xml:space="preserve"> </w:t>
      </w:r>
    </w:p>
    <w:p w14:paraId="59D81ED5" w14:textId="77777777" w:rsidR="00C778DC" w:rsidRDefault="00C778DC" w:rsidP="00C778DC">
      <w:pPr>
        <w:pStyle w:val="berschrift2"/>
      </w:pPr>
      <w:r>
        <w:t>15. März</w:t>
      </w:r>
    </w:p>
    <w:p w14:paraId="5323AAC4" w14:textId="77777777" w:rsidR="00C778DC" w:rsidRDefault="00C778DC" w:rsidP="00C778DC">
      <w:pPr>
        <w:pStyle w:val="StandardWeb"/>
      </w:pPr>
      <w:r>
        <w:rPr>
          <w:rStyle w:val="Fett"/>
        </w:rPr>
        <w:t>Gleichwohl durch eines Menschen Ungehorsam viele Sünder geworden sind, also auch durch eines Gehorsam viele Gerechte.</w:t>
      </w:r>
      <w:r>
        <w:br/>
        <w:t xml:space="preserve">Römer 5,19 </w:t>
      </w:r>
    </w:p>
    <w:p w14:paraId="1A5B15CB" w14:textId="7EA1477D" w:rsidR="00C778DC" w:rsidRDefault="00C778DC" w:rsidP="00C778DC">
      <w:pPr>
        <w:pStyle w:val="StandardWeb"/>
      </w:pPr>
      <w:r>
        <w:t xml:space="preserve">Neben dem Namen Jesu stellt Paulus keinen zweiten Namen. Die gefeierten Namen der Väter, die Israel beständig mit Verehrung nannte, haben keinen Platz mehr neben dem Namen Jesu und ebensowenig gibt es in der Christenheit unter ihren Aposteln und Propheten einen Namen, den Paulus neben Jesus nennt. Was Jesus die Unvergleichlichkeit gibt, spricht Paulus mit dem einem Wort aus: Jesus hat gehorcht. Das stellt ihn neben Adam und macht ihn zur Wende der Weltgeschichte. Dort war es der Ungehorsam, hier der Gehorsam, aus dem das Schicksal der Menschheit entstand. Denn Paulus hielt Gott für die alles bestimmende Wirklichkeit, von der sich der Mensch nie losmachen kann. Wie sich der Mensch zu Gottes Willen verhält, das ist derjenige Vorgang, der über alles entscheidet, was aus ihm wird. Im Streit mit Gott bereitet er sich den Tod. Die Einigung mit Gott bringt ihm Leben und Herrlichkeit. Um im Frieden Gottes zu leben, gibt es aber nur einen einzigen Weg, Gehorsam. Die regierende Herrlichkeit Gottes wehrt jede Verdunkelung ab. Sein Wille muss geschehen. Die Einigung mit ihm geschieht durch die Unterordnung unter ihn, durch die Hingabe des eigenen Willens an den seinen. Jesus hat gehorcht; darum spricht Paulus aus, warum er den anbetet, der am Kreuz hing. Denn das Kreuz gab dem, was Jesus tat, das Merkmal des vollendeten Gehorsams. Dort verschwindet der Mensch und Gott wirkt allein. Sein Wille wird zum Gebet, das ins Innerste hineingreift, die völlige Entsagung fordert und die Selbstverleugnung zur Vollendung bringt. Das gibt dem Leiden seine heilige Majestät. Die natürliche Gegenwehr, die das Leiden ablehnt, muss überwunden sein, und indem Jesus sie überwunden hat, hat er gehorcht. An eine zwecklose Entsagung, die nur feststellt, dass der eigene Wille entwurzelt ist, hat Paulus, wenn er auf den in den Tod gegebenen Christus sah, nie gedacht. Er war vielmehr reich an Worten, die die zweckvolle Weisheit und allmächtige </w:t>
      </w:r>
      <w:r w:rsidR="00151C0A">
        <w:t>Gnade</w:t>
      </w:r>
      <w:r>
        <w:t xml:space="preserve"> preisen, die sich im Kreuz Jesu offenbaren. Aber sein Glaube, der ihn mit dem Gekreuzigten verband, beruhte nicht erst auf dem, was als Frucht und Segen aus dem Kreuz erwuchs, sondern darauf, dass hier der Sohn dem Vater gehorchte und sein Leben dahingab, damit der Wille des Vaters geschehe. Darin sah Paulus das Neue, allein Unmögliche, nie sonst Geschehene und doch schlechthin Notwendige. Das gab Jesus die Heilandsmacht. </w:t>
      </w:r>
    </w:p>
    <w:p w14:paraId="335FD880" w14:textId="77777777" w:rsidR="00C778DC" w:rsidRDefault="00C778DC" w:rsidP="00C778DC">
      <w:pPr>
        <w:pStyle w:val="StandardWeb"/>
      </w:pPr>
      <w:r>
        <w:rPr>
          <w:rStyle w:val="Hervorhebung"/>
        </w:rPr>
        <w:t>Durch Deinen Gehorsam, o Jesus, erwarbst Du uns, den Verschuldeten, die Vergebung. Durch Deinen Gehorsam kommt die Gnade zu uns, den Ungehorsamen. Durch Deinen Gehorsam bringst Du uns, den im Fleisch Gebundenen, den Geist. Durch Deinen Gehorsam verwandelst Du Sterben in Leben. Dein Gehorsam ist Dein ewig leuchtender Ruhm. Amen.</w:t>
      </w:r>
      <w:r>
        <w:t xml:space="preserve"> </w:t>
      </w:r>
    </w:p>
    <w:p w14:paraId="7F017279" w14:textId="77777777" w:rsidR="00C778DC" w:rsidRDefault="00C778DC" w:rsidP="00C778DC">
      <w:pPr>
        <w:pStyle w:val="berschrift2"/>
      </w:pPr>
      <w:r>
        <w:t>16. März</w:t>
      </w:r>
    </w:p>
    <w:p w14:paraId="75919333" w14:textId="77777777" w:rsidR="00C778DC" w:rsidRDefault="00C778DC" w:rsidP="00C778DC">
      <w:pPr>
        <w:pStyle w:val="StandardWeb"/>
      </w:pPr>
      <w:r>
        <w:rPr>
          <w:rStyle w:val="Fett"/>
        </w:rPr>
        <w:t>Er hat den, der die Sünde nicht kannte, für uns zur Sünde gemacht, damit wir würden in ihm Gottes Gerechtigkeit.</w:t>
      </w:r>
      <w:r>
        <w:br/>
        <w:t xml:space="preserve">2. Korinther 5,21 </w:t>
      </w:r>
    </w:p>
    <w:p w14:paraId="6CC9067B" w14:textId="0851FD28" w:rsidR="00C778DC" w:rsidRDefault="00C778DC" w:rsidP="00C778DC">
      <w:pPr>
        <w:pStyle w:val="StandardWeb"/>
      </w:pPr>
      <w:r>
        <w:t xml:space="preserve">Neben dem, der die Sünde nicht kannte, stehen wir, die wir sie kennen. Kennen wir sie wirklich? Steht es nicht so: ich kenne sie nicht; aber er kennt sie? Man kennt die Sünde erst, wenn man von ihr frei geworden ist. Die Maße des Drachens kann niemand messen als der, der ihn überwunden und erschlagen hat. Deshalb, weil er die Sünde an sich selbst nicht kannte, konnte er sie an uns; darum richtete er sie und darum ward sie an ihm gerichtet. Weil wir dagegen die Sünde tun und sie deshalb nicht kennen, wurde er für uns zur Sünde gemacht; denn sehen müssen wir sie in ihrer Verwerflichkeit und todbringende Macht. Es ist mir nicht zu helfen, solange ich sie verberge, schönfärbe, erkläre, entschuldige und rechtfertige. Wie soll sie aber ans Licht kommen. ohne dass sie mich in Schande, Fluch und Zorn versenkt? Wird der zur Sünde gemacht, der sie kennt und sie in sich selber hat, so dass er an sich selber sehen muss, was sie ist und wirkt, so ist das sein Untergang. Dass der zur Sünde gemacht wird, der sie kennt, das ist die Tat des göttlichen Zorns. Nun wird sie aber ans Licht gestellt an dem, der sie nicht kannte, und dadurch wird die Enthüllung der Sünde zur göttlichen Gnadentat. Dass er zur Sünde gemacht wird, bringt weder ihm noch uns das Verderben. Er tut eben jetzt Gottes herrlichen, gnädigen Willen im vollkommenen Gehorsam; darum ist für ihn das Erhöhtwerden an das Kreuz die Erhebung, die ihn hinauf zum Vater führt. Für uns aber tritt deshalb, weil er zur Sünde gemacht ist, Gottes Gerechtigkeit in Kraft, die aus uns etwas anderes als Sünder macht, nämlich Glaubende. Weil wir die Sünde kennen, kennen wir die Gerechtigkeit nicht. Weil Jesus dagegen die Sünde nicht kannte, kannte und wirkte er Gottes Gerechtigkeit, in der die Wahrheit und die Erbarmung zur herrlichen Einheit verbunden sind. Durch Ihn wird unser Sündigen vom Licht der Wahrheit bestrahlt und aus allen dunklen Verstecken und täuschenden Hüllen herausgeholt. Jesus nimmt aber, indem er selbst für uns zur Sünde gemacht ist, dem Licht der Wahrheit die rächende Macht, an der wir verderben, und gibt ihm den Glanz der Barmherzigkeit. Daher sehen wir an Ihm Gottes Gerechtigkeit, die nicht die Sünde der Welt, wohl aber die Welt lieb hat und ihr deshalb das Lamm Gottes gibt, das ihre Sünde von ihr nimmt. </w:t>
      </w:r>
    </w:p>
    <w:p w14:paraId="770A9FBB" w14:textId="77777777" w:rsidR="00C778DC" w:rsidRDefault="00C778DC" w:rsidP="00C778DC">
      <w:pPr>
        <w:pStyle w:val="StandardWeb"/>
      </w:pPr>
      <w:r>
        <w:rPr>
          <w:rStyle w:val="Hervorhebung"/>
        </w:rPr>
        <w:t>Zu Dir, heiliger Gott, könnte ich nicht aufsehen, wäre nicht Dein Vergeben meine Stütze, und ich könnte nicht in mein Leben hineinsehen, wäre nicht Dein Vergeben das, was mich hält. Ich weiß, wo Du es mir und Deiner ganzen Schar gewährt hast; das geschah im Sterben Deines Sohnes, unseres Herrn. Dort zeigst Du uns, was Sünde ist, und nun weiß ich, dass sie vergeben ist, und dort zeigst Du mir, was Deine Gerechtigkeit ist, und nun weiß ich, dass ich ihr glauben soll. Amen.</w:t>
      </w:r>
      <w:r>
        <w:t xml:space="preserve"> </w:t>
      </w:r>
    </w:p>
    <w:p w14:paraId="6D9EBD4B" w14:textId="77777777" w:rsidR="00C778DC" w:rsidRDefault="00C778DC" w:rsidP="00C778DC">
      <w:pPr>
        <w:pStyle w:val="berschrift2"/>
      </w:pPr>
      <w:r>
        <w:t>17. März</w:t>
      </w:r>
    </w:p>
    <w:p w14:paraId="7DD0E9E4" w14:textId="6C73CE87" w:rsidR="00C778DC" w:rsidRDefault="00C778DC" w:rsidP="00C778DC">
      <w:pPr>
        <w:pStyle w:val="StandardWeb"/>
      </w:pPr>
      <w:r>
        <w:rPr>
          <w:rStyle w:val="Fett"/>
        </w:rPr>
        <w:t xml:space="preserve">Der Hohepriester antwortete und sprach zu ihm: Ich beschwöre dich bei dem lebendigen Gott, dass du uns sagest, ob du seiest Christus, der Sohn Gottes. Jesus sprach zu ihm: </w:t>
      </w:r>
      <w:r w:rsidR="00073840">
        <w:rPr>
          <w:rStyle w:val="Fett"/>
        </w:rPr>
        <w:t>„</w:t>
      </w:r>
      <w:r>
        <w:rPr>
          <w:rStyle w:val="Fett"/>
        </w:rPr>
        <w:t>Du sagst es!</w:t>
      </w:r>
      <w:r w:rsidR="00073840">
        <w:rPr>
          <w:rStyle w:val="Fett"/>
        </w:rPr>
        <w:t>“</w:t>
      </w:r>
      <w:r>
        <w:br/>
        <w:t xml:space="preserve">Matthäus 26,63+64 </w:t>
      </w:r>
    </w:p>
    <w:p w14:paraId="52A9D593" w14:textId="6A223EE6" w:rsidR="00C778DC" w:rsidRDefault="00C778DC" w:rsidP="00C778DC">
      <w:pPr>
        <w:pStyle w:val="StandardWeb"/>
      </w:pPr>
      <w:r>
        <w:t xml:space="preserve">Der Priester fragte Jesus nach seinem königlichen Recht, das in seiner Sohnschaft Gottes seinen Grund hat, und Jesus antwortete ihm: So ist es, aber nicht ich sprach die hohen Namen aus, die meine Herrschaft verkünden und meine Gemeinschaft mit Gott preisen. Du hast sie genannt, nicht ich. Du hast ausgesprochen, was ich bin und was du sagst, ist so, wie du es sagst. Nicht erst im Gerichtssaal und in den Banden wurde er unfähig, seine Herrlichkeit auszurufen; er hat es nie gekonnt. Schweigend ging er hinab in den Jordan; da kam die himmlische Stimme. Der Vater sprach, nicht er, und bezeugt ihm, dass er der Sohn seines Wohlgefallens ist. Du sagst es, war die selige Antwort Jesu, mit der er den Willen des Vaters zum seinigen macht. Das war der Anfang Jesu. Schweigend kam er aus der Wüste zum Täufer zurück. Da sagte dieser: Sieh, Gottes Lamm, das die Sünde der Welt wegträgt! Du sagst es, war die Antwort Jesu; er gab sein Ja zu dem, was ihm Johannes als sein Amt und Werk beschrieb. Er nahm seine Jünger zu sich und gab ihnen seine Gemeinschaft, und als die Zeit kam, um nach Jerusalem zu gehen, fragte er sie: wer sagt ihr, dass ich sei? Du bist der Christus, sagte Petrus. Du sagst es, sagte Jesus. Er hat ihm nicht selber seinen Namen vorgesagt und ihn nicht durch ein Gebot zum Bekenntnis verpflichtet. Es muss das eigene Wort des Jüngers sein, das er deshalb spricht, weil der Vater es ihm geoffenbart hat. Als er aber das große Wort sprach, mit dem er sich Jesus ganz ergab, da empfing er auch die Antwort Jesu, die seinem Bekenntnis die Gewissheit gab. Als er zum Beginn seines Leidens nach Jerusalem kam, rief nicht er selbst in die Stadt hinein: Siehe, dein König kommt zu dir. Das war das Amt seiner Jünger; ihre Pflicht war es, mit lautem Ruf den zu ehren, der im Namen Gottes kommt. Als aber seine Feinde ihm zumuteten, dass er sie schweigen heiße, sahen sie zu ihrer Überraschung, dass ihr Bekenntnis ganz und gar das seine war. So handelt er nun auch vor dem Rat. Er schwieg und nötigte dadurch Kaiphas zum Sprechen. Sage du, was du als mein Ziel und Amt erkennst! Und als er den Namen sprach, neben dem es keinen höheren Namen gibt, antwortete er: So ist es, wie du es sagst. Das war nicht eine absonderliche Eigentümlichkeit Jesu, sondern kam aus seinem Amt, dass er der Zeuge für die Wahrheit ist. Die Wahrheit spricht selbst für sich und das Licht scheint durch sich selbst, und Jesu Amt ist es, dass er durch sein Zeugnis die Wahrheit dem bestätige, der sie kennt. Das ist auch heute sein Gebot an seine Christenheit. Schweigend in stiller Verborgenheit tut er sein Werk: sagt ihr, was ich bin. Es ist die Sache seiner Christenheit, seinen Namen zu nennen und ihn zu verkündigen. Wenn wir uns aber zu ihm bekennen, so sagt er: ihr nennt mich Meister und Herr; ich bin es auch; ihr glaubt es mir, dass ich in meiner Gottheit bei euch bin; es ist so, wie ihr es sagt; ich bin bei euch alle Tage bis an das Ende der Welt. </w:t>
      </w:r>
    </w:p>
    <w:p w14:paraId="58734B15" w14:textId="3ED3EB7A" w:rsidR="00C778DC" w:rsidRDefault="00C778DC" w:rsidP="00C778DC">
      <w:pPr>
        <w:pStyle w:val="StandardWeb"/>
      </w:pPr>
      <w:r>
        <w:rPr>
          <w:rStyle w:val="Hervorhebung"/>
        </w:rPr>
        <w:t>Dich zu bekennen, ist, Herr Christus, der selige Beruf deiner Christenheit. Wie wir uns zu Dir bekennen, bekenne Dich auch zu uns. Gib uns zu Deinem Wort Deine Kraft, die es wahr macht, und zu unserem Dienst Deinen Geist, der ihn heilsam macht. Amen.</w:t>
      </w:r>
      <w:r>
        <w:t xml:space="preserve"> </w:t>
      </w:r>
    </w:p>
    <w:p w14:paraId="5A1446EF" w14:textId="77777777" w:rsidR="00C778DC" w:rsidRDefault="00C778DC" w:rsidP="00C778DC">
      <w:pPr>
        <w:pStyle w:val="berschrift2"/>
      </w:pPr>
      <w:r>
        <w:t>18. März</w:t>
      </w:r>
    </w:p>
    <w:p w14:paraId="56F224A7" w14:textId="10F98D84" w:rsidR="00C778DC" w:rsidRDefault="00C778DC" w:rsidP="00C778DC">
      <w:pPr>
        <w:pStyle w:val="StandardWeb"/>
      </w:pPr>
      <w:r>
        <w:rPr>
          <w:rStyle w:val="Fett"/>
        </w:rPr>
        <w:t xml:space="preserve">Jesus sprach zu Kaiphas: </w:t>
      </w:r>
      <w:r w:rsidR="00073840">
        <w:rPr>
          <w:rStyle w:val="Fett"/>
        </w:rPr>
        <w:t>„</w:t>
      </w:r>
      <w:r>
        <w:rPr>
          <w:rStyle w:val="Fett"/>
        </w:rPr>
        <w:t>Von nun an wird es geschehen, dass ihr sehen werdet des Menschen Sohn sitzen zur Rechten der Kraft und kommen in den Wolken des Himmels.</w:t>
      </w:r>
      <w:r w:rsidR="00073840">
        <w:rPr>
          <w:rStyle w:val="Fett"/>
        </w:rPr>
        <w:t>“</w:t>
      </w:r>
      <w:r>
        <w:rPr>
          <w:rStyle w:val="Fett"/>
        </w:rPr>
        <w:t xml:space="preserve"> Da zerriss der Hohepriester seine Kleider und sprach: </w:t>
      </w:r>
      <w:r w:rsidR="00073840">
        <w:rPr>
          <w:rStyle w:val="Fett"/>
        </w:rPr>
        <w:t>„</w:t>
      </w:r>
      <w:r>
        <w:rPr>
          <w:rStyle w:val="Fett"/>
        </w:rPr>
        <w:t>Er hat Gott gelästert.</w:t>
      </w:r>
      <w:r w:rsidR="00073840">
        <w:rPr>
          <w:rStyle w:val="Fett"/>
        </w:rPr>
        <w:t>“</w:t>
      </w:r>
      <w:r>
        <w:br/>
        <w:t xml:space="preserve">Matthäus 26,64+65 </w:t>
      </w:r>
    </w:p>
    <w:p w14:paraId="2274EEBD" w14:textId="30552DAA" w:rsidR="00C778DC" w:rsidRDefault="00C778DC" w:rsidP="00C778DC">
      <w:pPr>
        <w:pStyle w:val="StandardWeb"/>
      </w:pPr>
      <w:r>
        <w:t xml:space="preserve">Der Priester stand vor dem Priester, der Priester des alten Bundes vor dem des neuen Bundes. Für den alten war der neue Priester eine Gestalt, vor der er erschrak, so dass er sein Kleid zerriss. Das war die Gebärde angstvollen Erschreckens und tiefster Trauer. War es nur Gebärde? Der alte Priester verstand sich auf Schauspielerei. Er stellte den Priester nur dar, ohne es in Wahrheit zu sein. Sein Priesteramt war seine Rolle, die er so zu spielen gelernt hatte, dass er Eindruck machte. Wer sieht aber in die Herzen hinein? Grund, erschrocken zu sein, hatte Kaiphas in der Tat. Denn im neuen Priester stand etwas völlig Neues vor ihm, was er sich nicht erklären konnte. Es ist die Pflicht des Priesters, dass er die Ehre Gottes wahre. Beide taten es in ihrer Weise. </w:t>
      </w:r>
      <w:r w:rsidR="00073840">
        <w:t>„</w:t>
      </w:r>
      <w:r>
        <w:t>Nun ist der Vater verklärt</w:t>
      </w:r>
      <w:r w:rsidR="00073840">
        <w:t>“</w:t>
      </w:r>
      <w:r>
        <w:t xml:space="preserve">, sagte Jesus, als Er sein Leiden begann. </w:t>
      </w:r>
      <w:r w:rsidR="00073840">
        <w:t>„</w:t>
      </w:r>
      <w:r>
        <w:t>Er lästert Gott</w:t>
      </w:r>
      <w:r w:rsidR="00073840">
        <w:t>“</w:t>
      </w:r>
      <w:r>
        <w:t xml:space="preserve">, sagte Kaiphas, als ihm Jesus seine Frage nach seinem königlichen Recht und seine Sohnschaft Gottes bejahte. Nach dem Urteil des Kaiphas war die Ehre Gottes auch die seines Priesters und in der Macht des Priesters ward Gottes Große offenbar. Denn sein Gott war die Macht. Bei Jesus ward Gottes Ehre dadurch offenbar, dass er gefesselt war und verurteilt wurde und zum Kreuz ging. Auch er bekannte sich zur Macht Gottes und gab ihr eine Herrlichkeit, die sich über den rationalen Gedankengang eines Sadduzäers weit erhob. Denn er sprach in den Banden von seiner Erhebung zu Gottes Thron und, als er gerichtet wurde, von seinem weltrichterlichen Amt. Aber sein Gott gibt seinem Priester nicht nur die Macht, sondern verlangt den Gehorsam von ihm, der allem entsagt und dennoch an Gott festhält. Er stellte vor die Erhöhung die Erniedrigung, vor die Verherrlichung die Entsagung, vor die Herrschaft den Gehorsam. Hatte Kaiphas nicht Grund zu erschrecken? Christus zu sein und alles zu leiden, Sohn zu sein und allem zu entsagen, alles herzugeben und eins mit Gott zu sein, das hieß Kaiphas unmöglich und nicht nur dies, er hieß es einen finsteren Gedanken, eine Entstellung des Gottesbilds, eine Verzerrung des göttlichen Willens ins Schreckliche. Er dachte, wie der Mensch denkt, der Gott gern für seine Zwecke benützt, und Jesus dachte, wie der Sohn denkt, der den Vater ehrt und in Ihm bleibt, weil er der Vater ist. </w:t>
      </w:r>
    </w:p>
    <w:p w14:paraId="7AF79ADA" w14:textId="77777777" w:rsidR="00C778DC" w:rsidRDefault="00C778DC" w:rsidP="00C778DC">
      <w:pPr>
        <w:pStyle w:val="StandardWeb"/>
      </w:pPr>
      <w:r>
        <w:rPr>
          <w:rStyle w:val="Hervorhebung"/>
        </w:rPr>
        <w:t>Für Dich, Herr Jesus, war der Psalm geschrieben: Wenn ich nur Dich habe, so frage ich nichts nach Himmel und Erde; wenn mir gleich Leib und Seele verschmachteten, so bist doch Du meines Herzens Fels und mein Teil. Weil dies durch dich zur Wahrheit geworden ist, bist Du unser Friede und unsere Gerechtigkeit. Amen.</w:t>
      </w:r>
      <w:r>
        <w:t xml:space="preserve"> </w:t>
      </w:r>
    </w:p>
    <w:p w14:paraId="07FCA75E" w14:textId="77777777" w:rsidR="00C778DC" w:rsidRDefault="00C778DC" w:rsidP="00C778DC">
      <w:pPr>
        <w:pStyle w:val="berschrift2"/>
      </w:pPr>
      <w:r>
        <w:t>19. März</w:t>
      </w:r>
    </w:p>
    <w:p w14:paraId="02AD7288" w14:textId="42675CF3" w:rsidR="00C778DC" w:rsidRDefault="00C778DC" w:rsidP="00C778DC">
      <w:pPr>
        <w:pStyle w:val="StandardWeb"/>
      </w:pPr>
      <w:r>
        <w:rPr>
          <w:rStyle w:val="Fett"/>
        </w:rPr>
        <w:t xml:space="preserve">Spricht zu ihm Thomas: </w:t>
      </w:r>
      <w:r w:rsidR="00073840">
        <w:rPr>
          <w:rStyle w:val="Fett"/>
        </w:rPr>
        <w:t>„</w:t>
      </w:r>
      <w:r>
        <w:rPr>
          <w:rStyle w:val="Fett"/>
        </w:rPr>
        <w:t>Herr, wir wissen nicht, wo du hingehst, und wie können wir den Weg wissen?</w:t>
      </w:r>
      <w:r w:rsidR="00073840">
        <w:rPr>
          <w:rStyle w:val="Fett"/>
        </w:rPr>
        <w:t>“</w:t>
      </w:r>
      <w:r>
        <w:rPr>
          <w:rStyle w:val="Fett"/>
        </w:rPr>
        <w:t xml:space="preserve"> Jesus spricht zu ihm: </w:t>
      </w:r>
      <w:r w:rsidR="00073840">
        <w:rPr>
          <w:rStyle w:val="Fett"/>
        </w:rPr>
        <w:t>„</w:t>
      </w:r>
      <w:r>
        <w:rPr>
          <w:rStyle w:val="Fett"/>
        </w:rPr>
        <w:t>Ich bin der Weg und die Wahrheit und das Leben. Niemand kommt zum Vater denn durch mich.</w:t>
      </w:r>
      <w:r w:rsidR="00073840">
        <w:rPr>
          <w:rStyle w:val="Fett"/>
        </w:rPr>
        <w:t>“</w:t>
      </w:r>
      <w:r>
        <w:br/>
        <w:t xml:space="preserve">Johannes 14,5+6 </w:t>
      </w:r>
    </w:p>
    <w:p w14:paraId="530F736B" w14:textId="5B01001C" w:rsidR="00C778DC" w:rsidRDefault="00C778DC" w:rsidP="00C778DC">
      <w:pPr>
        <w:pStyle w:val="StandardWeb"/>
      </w:pPr>
      <w:r>
        <w:t xml:space="preserve">Solange nur die Natur zu uns spricht, gibt es für uns kein Ziel, und wenn es kein Ziel gibt, so gibt es auch keinen Weg. Wir brauchen einen Weg erst dann, wenn es ein Ziel gibt, zu dem wir wandern. Thomas aber kannte das Ziel. Wie könnte er Jünger sein, ohne dass ihm das Ziel mit seinem leuchtenden und lockenden Glanz erschienen wäre? Zum Vater kommen, das ist das Ziel. Jetzt wird aber die Frage dringend: was ist der Weg? Ein Ziel vor Augen haben, ohne einen Weg zu sehen, das ist nicht Hilfe, sondern vertiefte Not. Jesus sagt zu Thomas: wie blind bist du! Du siehst den Weg nicht? Ich bin der Weg. Der ist mein Weg, der mich zum Vater bringt. Das tue ich dir, sagt Jesus, und darum bin ich dein Weg. Wie gehe ich den Weg? Wann bin ich auf jener seligen Wanderung, die der entlaufene Sohn antrat, als er sich entschloss, zum Vater zu gehen? Ich bind er Weg, sagt Jesus; weil du mit mir in Verbindung bist, wanderst du auf dem Weg. Weichst du von mir, so verlässt du den Weg; bleibst du bei mir, so bist du auf dem Weg. Was von Jesus zu uns kommt, bewegt uns. Sein Wort erstarrt nicht in uns, als wäre es eine ruhende, unbewegliche Habe. Es zieht, treibt, drängt mich. Ist Jesu Wort das, was mich bewegt, dann schreite ich auf dem Weg voran, auf dem Weg zu Gott. Sein Wort beschäftigt mich nicht einzig mit Gottes Werk, das ich beschauen und verstehen darf. Sein Wort ist Gebot und beruft mich zur Tat und Tat ist Bewegung, die nach dem Ziel strebt. Wann ist mein Handeln wirklich eine voranschreitende Bewegung, die auf dem Weg bleibt und daher auch zum Ziel führt und mich zum Vater bringt? Ich bin der Weg, sagt Jesus; bewahre mein Gebot; tue, was ich dich tun heiße; folge mir nach. Du läufst umsonst und mühst dich mit deinem Werk vergeblich ab, wenn es deinen Willen erfüllen soll. Du baust dir nicht selbst die Straße, die dich zum Vater bringt. Du kommst durch mich zu Ihm. </w:t>
      </w:r>
    </w:p>
    <w:p w14:paraId="12CBA991" w14:textId="77777777" w:rsidR="00C778DC" w:rsidRDefault="00C778DC" w:rsidP="00C778DC">
      <w:pPr>
        <w:pStyle w:val="StandardWeb"/>
      </w:pPr>
      <w:r>
        <w:rPr>
          <w:rStyle w:val="Hervorhebung"/>
        </w:rPr>
        <w:t>Die Wege des Menschen, Herr, heiliger Gott, führen nicht zum Ziel. Bewahre mich davor, dass ich Zeit und Kraft auf eigenem Weg verzehre. Ich wende mich zu Deiner Gnade, die mir verspricht, Du wollest mich führen, weg vom Schein hinein in die Wahrheit, weg vom Tod hinein in das Leben und mich ans Ziel bringen. Von Dir kommt unser Leben, zu Dir strebt es. Du bist das Ziel. Amen.</w:t>
      </w:r>
      <w:r>
        <w:t xml:space="preserve"> </w:t>
      </w:r>
    </w:p>
    <w:p w14:paraId="2A34D40D" w14:textId="77777777" w:rsidR="00C778DC" w:rsidRDefault="00C778DC" w:rsidP="00C778DC">
      <w:pPr>
        <w:pStyle w:val="berschrift2"/>
      </w:pPr>
      <w:r>
        <w:t>20. März</w:t>
      </w:r>
    </w:p>
    <w:p w14:paraId="47B7CF4A" w14:textId="158E6F74" w:rsidR="00C778DC" w:rsidRDefault="00C778DC" w:rsidP="00C778DC">
      <w:pPr>
        <w:pStyle w:val="StandardWeb"/>
      </w:pPr>
      <w:r>
        <w:rPr>
          <w:rStyle w:val="Fett"/>
        </w:rPr>
        <w:t xml:space="preserve">Spricht zu ihm Philippus: </w:t>
      </w:r>
      <w:r w:rsidR="00073840">
        <w:rPr>
          <w:rStyle w:val="Fett"/>
        </w:rPr>
        <w:t>„</w:t>
      </w:r>
      <w:r>
        <w:rPr>
          <w:rStyle w:val="Fett"/>
        </w:rPr>
        <w:t>Herr, zeige uns den Vater; so genügt es uns.</w:t>
      </w:r>
      <w:r w:rsidR="00073840">
        <w:rPr>
          <w:rStyle w:val="Fett"/>
        </w:rPr>
        <w:t>“</w:t>
      </w:r>
      <w:r>
        <w:rPr>
          <w:rStyle w:val="Fett"/>
        </w:rPr>
        <w:t xml:space="preserve"> Jesus spricht zu ihm: </w:t>
      </w:r>
      <w:r w:rsidR="00073840">
        <w:rPr>
          <w:rStyle w:val="Fett"/>
        </w:rPr>
        <w:t>„</w:t>
      </w:r>
      <w:r>
        <w:rPr>
          <w:rStyle w:val="Fett"/>
        </w:rPr>
        <w:t>Philippus, wer mich sieht, der sieht den Vater.</w:t>
      </w:r>
      <w:r w:rsidR="00073840">
        <w:rPr>
          <w:rStyle w:val="Fett"/>
        </w:rPr>
        <w:t>“</w:t>
      </w:r>
      <w:r>
        <w:br/>
        <w:t xml:space="preserve">Johannes 14,8+9 </w:t>
      </w:r>
    </w:p>
    <w:p w14:paraId="7198182E" w14:textId="3B2B1BDD" w:rsidR="00C778DC" w:rsidRDefault="00C778DC" w:rsidP="00C778DC">
      <w:pPr>
        <w:pStyle w:val="StandardWeb"/>
      </w:pPr>
      <w:r>
        <w:t xml:space="preserve">Was Philippus begehrt hat, war die Sehnsucht manches Frommen: wenn es doch nur irgend eine Stelle gäbe, an der Gott sichtbar würde! Wenn zwischen dem natürlichen Geschehen irgendwo Gottes Finger greifbar herausragte, wenn über der Geschichte irgendeinmal Gottes Gestalt sichtbar schwebte, wenn uns im Verlauf des inwendigen Erlebens dann und wann ein Anblick Gottes zuteil würde, wäre das nicht ungleich mehr als das, was uns gegeben ist? Wäre uns nicht dadurch die gesamte Führung des Lebens mächtig erleichtert? Zeige uns den Vater, sagte Philippus; dann bleibt mein Herz fest, auch wenn du geschändet und gemartert am Kreuz hängst. Wenn der Vater über dir sichtbar wird, dann wollen wir glauben, wollen leiden, wollen warten. Wer Gott geschaut hat, wohnt in fester Burg. War dies nicht auch die Sehnsucht der alttestamentlichen Frommen? Worin bestand die Herrlichkeit des Paradieses? Nicht darin, dass Gott dort sichtbar mit dem Menschen verkehrte? Hat nicht Mose nach allem, was ihm zum Zeichen Gottes geworden war, gebeten: lass mich dein Angesicht schauen? Du begehrst, sagt Jesus zu Philippus, nach dem, was du nicht bekommen kannst, weil du dir nicht aneignest, was dir gegeben ist. Es gibt freilich nichts Herrlicheres, als den Vater zu sehen. Du kannst nicht bei meinem Kreuz stehen, wenn du ihn nicht siehst, sondern nur die Menschen siehst und den Tod beschaust. </w:t>
      </w:r>
    </w:p>
    <w:p w14:paraId="72E495CB" w14:textId="4223E4DD" w:rsidR="00C778DC" w:rsidRDefault="00C778DC" w:rsidP="00C778DC">
      <w:pPr>
        <w:pStyle w:val="StandardWeb"/>
      </w:pPr>
      <w:r>
        <w:t xml:space="preserve">Kindschaft Gottes kannst du nicht empfangen und bewahren, wenn du den Vater nicht siehst. Du siehst ihn aber; denn du siehst mich. Davon wendest du dich weg und schaust sehnsüchtig nach dem Himmel, dass sich dir Gott dort zeige. Gott wird sichtbar durch sein Werk. Er selbst, der Wirker, bleibt verborgen; aber sein Werk zeigt ihn uns; denn es ist sein Bild. Dasjenige Werk und Bild Gottes, das uns ihn in seiner ganzen Gnade und Größe sichtbar macht, ist sein Sohn, der, der im Fleisch das Wort Gottes ist, der, der in unserer Gestalt Gottes Gestalt besaß. Das ist das Sichtbarwerden Gottes, das mir bereitet ist. Auch hier ist die Hülle, die Gottes Gegenwart bedeckt, nicht weggetan. Über das Himmlische ist das Natürliche gebreitet und Gottes Wille wird uns in der Geschichte eines Menschen offenbart. Denn Gott bleibt auch dann Gott, wenn seine Gnade zu uns strömt. Darum steigt aus dem Christenstand die große, gewaltige Hoffnung hervor: </w:t>
      </w:r>
      <w:r w:rsidR="00073840">
        <w:t>„</w:t>
      </w:r>
      <w:r>
        <w:t>einst werden wir einander sehen, wie Er ist.</w:t>
      </w:r>
      <w:r w:rsidR="00073840">
        <w:t>“</w:t>
      </w:r>
      <w:r>
        <w:t xml:space="preserve"> Dieses Ziel kann ich aber nicht erlangen, wenn ich den Vater nicht da sehe, wo er zu sehen ist, und mir Jesu Wort unverständlich bleibt: Der sieht den Vater, der Mich sieht. </w:t>
      </w:r>
    </w:p>
    <w:p w14:paraId="46537AF7" w14:textId="77777777" w:rsidR="00C778DC" w:rsidRDefault="00C778DC" w:rsidP="00C778DC">
      <w:pPr>
        <w:pStyle w:val="StandardWeb"/>
      </w:pPr>
      <w:r>
        <w:rPr>
          <w:rStyle w:val="Hervorhebung"/>
        </w:rPr>
        <w:t>Wie wird es sein, wenn wir von unserem Irrweg heimgekehrt an Deinem Halse hängen! Das sah kein Auge und hat kein Ohr gehört. Unser Hoffen kommt aber, Vater, aus Deiner Gabe. Du hast uns Deinen Sohn gegeben, damit wir an ihm sehen, was Du in Deiner Gnade für uns bist. Amen.</w:t>
      </w:r>
      <w:r>
        <w:t xml:space="preserve"> </w:t>
      </w:r>
    </w:p>
    <w:p w14:paraId="0BA13711" w14:textId="77777777" w:rsidR="00C778DC" w:rsidRDefault="00C778DC" w:rsidP="00C778DC">
      <w:pPr>
        <w:pStyle w:val="berschrift2"/>
      </w:pPr>
      <w:r>
        <w:t>21. März</w:t>
      </w:r>
    </w:p>
    <w:p w14:paraId="42CA38C7" w14:textId="29A9F33D" w:rsidR="00C778DC" w:rsidRDefault="00C778DC" w:rsidP="00C778DC">
      <w:pPr>
        <w:pStyle w:val="StandardWeb"/>
      </w:pPr>
      <w:r>
        <w:rPr>
          <w:rStyle w:val="Fett"/>
        </w:rPr>
        <w:t xml:space="preserve">Spricht Simon Petrus zu ihm: </w:t>
      </w:r>
      <w:r w:rsidR="00073840">
        <w:rPr>
          <w:rStyle w:val="Fett"/>
        </w:rPr>
        <w:t>„</w:t>
      </w:r>
      <w:r>
        <w:rPr>
          <w:rStyle w:val="Fett"/>
        </w:rPr>
        <w:t>Herr, wo gehst du hin?</w:t>
      </w:r>
      <w:r w:rsidR="00073840">
        <w:rPr>
          <w:rStyle w:val="Fett"/>
        </w:rPr>
        <w:t>“</w:t>
      </w:r>
      <w:r>
        <w:rPr>
          <w:rStyle w:val="Fett"/>
        </w:rPr>
        <w:t xml:space="preserve"> Jesus antwortete ihm: </w:t>
      </w:r>
      <w:r w:rsidR="00073840">
        <w:rPr>
          <w:rStyle w:val="Fett"/>
        </w:rPr>
        <w:t>„</w:t>
      </w:r>
      <w:r>
        <w:rPr>
          <w:rStyle w:val="Fett"/>
        </w:rPr>
        <w:t>Da ich hingehe, kannst du mir diesmal nicht folgen; aber du wirst mir hernachmals folgen.</w:t>
      </w:r>
      <w:r w:rsidR="00073840">
        <w:rPr>
          <w:rStyle w:val="Fett"/>
        </w:rPr>
        <w:t>“</w:t>
      </w:r>
      <w:r>
        <w:br/>
        <w:t xml:space="preserve">Johannes 13,36 </w:t>
      </w:r>
    </w:p>
    <w:p w14:paraId="62F10D92" w14:textId="158B0350" w:rsidR="00C778DC" w:rsidRDefault="00C778DC" w:rsidP="00C778DC">
      <w:pPr>
        <w:pStyle w:val="StandardWeb"/>
      </w:pPr>
      <w:r>
        <w:t xml:space="preserve">Auch in diesem Wort leuchtet die Herrlichkeit Jesu mit unbegreiflich hellem Glanz. So völlig ist Jesus mit seinem Kreuz eins, dass er es auch seinem Jünger versprach, nicht als schweres Los, nicht als Zusammenbruch, der seine apostolische Sendung widerlegt und vernichtet, sondern als das Beste und Größte, was Jesus ihm verleiht, als die Krönung seiner Gemeinschaft mit ihm. Beides hat Petrus von Jesus empfangen, die Kraft, die wirken kann, tapfer, unbezwinglich mit siegender Macht, und den Verzicht, der allem entsagt, leidet und stirbt in Schmerz und Hohn Gott zum Preis. Damals freilich, als Jesus zum Kreuz ging, war Petrus noch nicht imstande, sein Begleiter zu sein und neben ihm das Kreuz zu tragen. Das tat Petrus bitter leid. Er ließ sich nicht gern von Jesus trennen. Darum hat ihm Jesus verheißen: später darfst du denselben Weg gehen wie ich und darfst dein Apostelwerk damit beenden, dass du mir nach dem Kreuz gehst. Zuerst aber muss Petrus erkennen, wie groß und tief der Abstand ist, der ihn von Jesus trennt. Jetzt ist er noch mit seinen eigenen Wünschen angefüllt und hat darum ein unruhiges Herz, das imstande ist, sich gegen das Kreuz Jesu aufzulehnen und sich zu schämen, weil er in der Jüngerschaft eines Gekreuzigten steht. Seine Liebe hat noch viel Eigensucht in sich und sein Gehorsam ist mühsam errungen durch die Selbstverleugnung hindurch, die das mit Wucht auf die Seite drängt, was Petrus für Jesus und sich selbst begehrt. Das Kreuz ist aber kein heiliger Ort, wenn es widerwillig getragen wird. Es wird nur dann zum Opfer, wenn es durch Glauben geheiligt wird. Solange Petrus noch so, wie er es jetzt tut, auf die Stimme seines Herzens horcht und seiner Liebe traut und auf seinen Glauben baut, ist das Kreuz noch nichts für ihn. Zuerst muss er seine Liebe dadurch heiligen, dass er tut, was ein Jünger tun soll. Jesus hat Dienst und Arbeit für ihn. </w:t>
      </w:r>
      <w:r w:rsidR="00073840">
        <w:t>„</w:t>
      </w:r>
      <w:r>
        <w:t>Weide meine Lämmer.</w:t>
      </w:r>
      <w:r w:rsidR="00073840">
        <w:t>“</w:t>
      </w:r>
      <w:r>
        <w:t xml:space="preserve"> Erst nah der vollendeten Arbeit ist er zum Letzten und Größten berufen. Dann darf er der Christenheit zeigen, dass Jesus ihn fähig gemacht hat, am Kreuz Gott zu preisen. </w:t>
      </w:r>
    </w:p>
    <w:p w14:paraId="54A28DBA" w14:textId="77777777" w:rsidR="00C778DC" w:rsidRDefault="00C778DC" w:rsidP="00C778DC">
      <w:pPr>
        <w:pStyle w:val="StandardWeb"/>
      </w:pPr>
      <w:r>
        <w:rPr>
          <w:rStyle w:val="Hervorhebung"/>
        </w:rPr>
        <w:t>Herr, Du verklärst nicht nur das Werk, sondern auch das Leiden der Deinen und offenbarst die Fülle Deiner Gnade und Wahrheit dadurch, dass Du auch ein Sterben am Kreuz zur seligen Gabe Gottes machst. Gib mir nach dem Maß meines Glaubens, dass auch mein Handeln und mein Leben, mein Arbeiten und mein Sterben Dich ehre. Amen.</w:t>
      </w:r>
      <w:r>
        <w:t xml:space="preserve"> </w:t>
      </w:r>
    </w:p>
    <w:p w14:paraId="7B2403CA" w14:textId="77777777" w:rsidR="00C778DC" w:rsidRDefault="00C778DC" w:rsidP="00C778DC">
      <w:pPr>
        <w:pStyle w:val="berschrift2"/>
      </w:pPr>
      <w:r>
        <w:t>22. März</w:t>
      </w:r>
    </w:p>
    <w:p w14:paraId="2FB259D0" w14:textId="5FB19EAD" w:rsidR="00C778DC" w:rsidRDefault="00C778DC" w:rsidP="00C778DC">
      <w:pPr>
        <w:pStyle w:val="StandardWeb"/>
      </w:pPr>
      <w:r>
        <w:rPr>
          <w:rStyle w:val="Fett"/>
        </w:rPr>
        <w:t xml:space="preserve">Aber der Übeltäter einer lästerte ihn und sprach: </w:t>
      </w:r>
      <w:r w:rsidR="00073840">
        <w:rPr>
          <w:rStyle w:val="Fett"/>
        </w:rPr>
        <w:t>„</w:t>
      </w:r>
      <w:r>
        <w:rPr>
          <w:rStyle w:val="Fett"/>
        </w:rPr>
        <w:t>Bist du Christus, so hilf dir selbst und uns.</w:t>
      </w:r>
      <w:r w:rsidR="00073840">
        <w:rPr>
          <w:rStyle w:val="Fett"/>
        </w:rPr>
        <w:t>“</w:t>
      </w:r>
      <w:r>
        <w:br/>
        <w:t xml:space="preserve">Lukas 23,39 </w:t>
      </w:r>
    </w:p>
    <w:p w14:paraId="682C5D19" w14:textId="4C70B6A7" w:rsidR="00C778DC" w:rsidRDefault="00C778DC" w:rsidP="00C778DC">
      <w:pPr>
        <w:pStyle w:val="StandardWeb"/>
      </w:pPr>
      <w:r>
        <w:t xml:space="preserve">Das war ein trotziger Streiter, der sich nicht ergeben wollte. Auch in der hoffnungslosen Lage, in die ihn seine Kreuzigung gebracht hatte, bleibt er der Protestierende, der mit Gott und Menschen streitet. Er stritt gegen den römischen Herrscher, als er Bandit wurde; da wurde Pilatus sein Feind. Er stritt gegen die, die sich unter die römische Herrschaft beugten, und hieß sie feige und abtrünnig. Er stritt gegen die Besitzenden, die er plünderte. War es nicht Unrecht, dass er hungerte und sie im Überfluss lebten? Er stritt gegen Gottes Gesetz, das ihm verbot, zu morden; was hatte er noch, um sein Leben zu fristen, als sein scharfes Schwert? Nun streitet er mit dem letzten Atem, den er noch besitzt, gegen Jesus. Ein Christus, der sich ins Sterben am Kreuz ergab, reizt ihn zum Widerspruch. Hat Jesus recht, dann ist sein ganzes Leben und Kämpfen Sünde gewesen, dann stirbt er als der Schuldige. Das trifft ihn noch tiefer als der Hohn und die Qualen des Kreuzes. Dem Hohn antwortet er mit Verachtung; er wird seinen Quälern zeigen, dass ein jüdischer Bandit zu sterben weiß, und keine Qual wird ihn weich machen. Aber neben einem Christus zu sterben, der ohne Widerstand leidet und dennoch bei seinem Christusnamen bleibt, das verneint und richtet alles, was in ihm ist. Dagegen bäumt er sich mit letzter Kraft auf und schreit ihm zu: Steig herab, hilf dir und uns! Jesus hatte gebetet: </w:t>
      </w:r>
      <w:r w:rsidR="00073840">
        <w:t>„</w:t>
      </w:r>
      <w:r>
        <w:t>Sie wissen nicht, was sie tun.</w:t>
      </w:r>
      <w:r w:rsidR="00073840">
        <w:t>“</w:t>
      </w:r>
      <w:r>
        <w:t xml:space="preserve"> Dieses Gebet galt auch dem Schrei des Trotzes, der nichts anderes als Verzweiflung war. Jesus antwortete ihm nicht mit einem scheltenden Wort. </w:t>
      </w:r>
    </w:p>
    <w:p w14:paraId="08FC6E70" w14:textId="77777777" w:rsidR="00C778DC" w:rsidRDefault="00C778DC" w:rsidP="00C778DC">
      <w:pPr>
        <w:pStyle w:val="StandardWeb"/>
      </w:pPr>
      <w:r>
        <w:rPr>
          <w:rStyle w:val="Hervorhebung"/>
        </w:rPr>
        <w:t>Sende mir Deines Geistes Licht, dass mir Dein Dulden und Leiden nicht zum Anstoß sei. Unser Herz ist bald trotzig und bald verzagt und kann sich vor dem Schwanken nicht schützen, wenn du nicht unser Fels und Teil geworden bist. Dann aber können wir sagen: mein Leib und meine Seele verschmachten; dennoch bleibe ich stets bei Dir. Dann erkennen wir in Deinem Dulden Deine Herrlichkeit. Amen.</w:t>
      </w:r>
      <w:r>
        <w:t xml:space="preserve"> </w:t>
      </w:r>
    </w:p>
    <w:p w14:paraId="572576CF" w14:textId="77777777" w:rsidR="00C778DC" w:rsidRDefault="00C778DC" w:rsidP="00C778DC">
      <w:pPr>
        <w:pStyle w:val="berschrift2"/>
      </w:pPr>
      <w:r>
        <w:t>23. März</w:t>
      </w:r>
    </w:p>
    <w:p w14:paraId="534BBEE9" w14:textId="611CDAEB" w:rsidR="00C778DC" w:rsidRDefault="00C778DC" w:rsidP="00C778DC">
      <w:pPr>
        <w:pStyle w:val="StandardWeb"/>
      </w:pPr>
      <w:r>
        <w:rPr>
          <w:rStyle w:val="Fett"/>
        </w:rPr>
        <w:t>Wie Mose in der Wüste eine Schlange erhöht hat, also wird des Menschen Sohn erhöht werden, auf dass alle, die an ihn glauben, nicht verloren werden, sondern das ewige Leben haben.</w:t>
      </w:r>
      <w:r>
        <w:br/>
        <w:t xml:space="preserve">Johannes 3,14+15 </w:t>
      </w:r>
    </w:p>
    <w:p w14:paraId="1BE7D713" w14:textId="480C5FA4" w:rsidR="00C778DC" w:rsidRDefault="00C778DC" w:rsidP="00C778DC">
      <w:pPr>
        <w:pStyle w:val="StandardWeb"/>
      </w:pPr>
      <w:r>
        <w:t xml:space="preserve">Im Gespräch Jesu mit Nikodemus, dem frommen Lehrer Jerusalems, stellte es sich deutlich heraus, dass das, was Jesus sagte, Nikodemus unglaublich blieb. Was hilft aber das Reden, wenn es nicht Glauben erzeugt? Wenn die Rede die Festigkeit des Zeugnisses hat als das Wort dessen, der selber sah, verpflichtet sie freilich zum Glauben; aber damit ist noch nicht gesichert, dass der Glaube wirklich entsteht, da es keine Verpflichtung gibt, der wir uns nicht zu entziehen vermögen. Auch das Wort des Zeugen kann abgewiesen werden und dann fällt es dahin. Darum war es für Jesus das dringende Anliegen, wie er es dazu bringe, dass sein Wort Glauben bewirke. Als Israel in der Wüste von Schlangen angegriffen ward, da hängte Mose eine eherne Schlange an einem Pfahl auf und hieß das Volk zu ihr emporschauen und das rettete die Verwundeten. Mit diesem Schriftwort sagte Jesus Nikodemus, wie er es dazu bringen werde, dass sein Wort Glauben finde. Jesus wird erhöht werden und dann, wenn er, wie einst die Schlange, allen sichtbar am Pfahl hängt, zieht er den Blick aller auf sich, auch höhnende Blicke in Menge, von Flüchen begleitet, doch nicht nur solche, sondern auch den Glaubensblick, der in der Seele des Sehenden die Ergriffenheit legt, die seine Gnade schmeckt, und die Gewissheit, die seinem Vergeben traut, und die Überzeugtheit, die seinem Bekenntnis antwortet: Ja, du bist Gottes Sohn. Gerade dadurch wird er sich die Glaubenden bereiten, dass er nicht nur sagt, sondern tut, was unglaublich ist und scheinbar den Glauben völlig unmöglich macht und jede Erwartung begräbt. Gerade dann, wenn die Jünger sagen: </w:t>
      </w:r>
      <w:r w:rsidR="00073840">
        <w:t>„</w:t>
      </w:r>
      <w:r>
        <w:t>Wir meinten, er werde Israel erlösen</w:t>
      </w:r>
      <w:r w:rsidR="00073840">
        <w:t>“</w:t>
      </w:r>
      <w:r>
        <w:t xml:space="preserve">, ist ihnen der Glaube nah, wenn das Kreuz im Licht des Ostertages hell geworden ist. Die Zuversicht Jesu hat sich erfüllt. Seine Geschichte ist nicht in die Vergangenheit versunken, weil sie Passionsgeschichte war, sondern deshalb ist sie das Evangelium geworden, Gottes Botschaft, die durch alle Völker geht, und seine Jünger wurden nicht ohnmächtig, weil sie die Jünger eines Gekreuzigten waren, vielmehr schufen sie eben deshalb, weil ihr Wort nichts anderes sein konnte als das Wort vom Kreuz, die Kirche; denn so schufen sie Glauben. Wenn ich mich besinne, warum wir heute mit Jesus verbunden sind, so kann ich keine andere Antwort finden als die, die Jesus Nikodemus gegeben hat: weil er das Kreuz getragen hat. Wenn wir hier Gott nicht mehr spüren können, wäre er für uns nur noch der verborgene Gott. </w:t>
      </w:r>
    </w:p>
    <w:p w14:paraId="2832B2FE" w14:textId="2BBAE92D" w:rsidR="00C778DC" w:rsidRDefault="00C778DC" w:rsidP="00C778DC">
      <w:pPr>
        <w:pStyle w:val="StandardWeb"/>
      </w:pPr>
      <w:r>
        <w:rPr>
          <w:rStyle w:val="Hervorhebung"/>
        </w:rPr>
        <w:t>Gott und Vater Jesu Christi, Dir will ich glauben und Dir danken. Du hast das große Zeichen Deiner Gottheit unter uns aufgerichtet, als Du Deinen Sohn zu dem gemacht hast, den die Welt gekreuzigt hat. Hier bist Du uns nahe und offenbarst Deinen ganzen Willen. Hier schenkst Du uns die Buße, hier schenkst Du uns den Glauben, hier wirst Du unser Gott. Amen.</w:t>
      </w:r>
      <w:r>
        <w:t xml:space="preserve"> </w:t>
      </w:r>
    </w:p>
    <w:p w14:paraId="3C0991DD" w14:textId="77777777" w:rsidR="00C778DC" w:rsidRDefault="00C778DC" w:rsidP="00C778DC">
      <w:pPr>
        <w:pStyle w:val="berschrift2"/>
      </w:pPr>
      <w:r>
        <w:t>24. März</w:t>
      </w:r>
    </w:p>
    <w:p w14:paraId="562DB216" w14:textId="77777777" w:rsidR="00C778DC" w:rsidRDefault="00C778DC" w:rsidP="00C778DC">
      <w:pPr>
        <w:pStyle w:val="StandardWeb"/>
      </w:pPr>
      <w:r>
        <w:rPr>
          <w:rStyle w:val="Fett"/>
        </w:rPr>
        <w:t>Mein Gott, mein Gott, warum hast du mich verlassen?</w:t>
      </w:r>
      <w:r>
        <w:br/>
        <w:t xml:space="preserve">Psalm 22,2 </w:t>
      </w:r>
    </w:p>
    <w:p w14:paraId="3215D7ED" w14:textId="02C095EA" w:rsidR="00C778DC" w:rsidRDefault="00C778DC" w:rsidP="00C778DC">
      <w:pPr>
        <w:pStyle w:val="StandardWeb"/>
      </w:pPr>
      <w:r>
        <w:t xml:space="preserve">Auch die Verlassenheit von Gott wird zur Offenbarung Gottes. Darin zeigt er uns seine Herrlichkeit und vollendet seine Gemeinschaft mit uns. Der Psalmist macht uns die Verlassenheit von Gott in ihrer ganzen grauenvollen Tiefe erkennbar. Er lässt keiner Hoffnung mehr Raum. Über jene Zustände, in der ein Mensch fürchtet, Gott könnte ihn verlassen, und deshalb bittet: Verlass mich nicht, ist der Psalm gänzlich hinausgehoben. Es ist zur unzweifelhaften Tatsache geworden, dass Gott seine Hand abzog, seine Hilfe versagte und seine Gegenwart wegnahm. Damit, dass Gott ihn verlassen hat, ist ihm der Boden unter den Füßen verschwunden und alle Bedingungen des Lebens sind zerschnitten. Es gibt keine Hand mehr, die helfen könnte. Von Seiten der Menschen ist nichts zu erwarten, nicht als der Spott über den, den Gott preisgegeben hat. Und nun tritt das Wunder ein: in der Verlassenheit von Gott vollendet sich Gottes Gemeinschaft mit ihm, auf Gottes Seite, weil er die Verlassenheit in die Erhöhung verwandelt, die den von ihm Verlassenen verklärt, auf der Seite des Beters, weil er, obgleich er von Gott verlassen ist, zu ihm ruft. Sein Blick geht unverwandt zu dem, der sich verborgen hat, und sein Herz kann sich von dem nicht lösen, der heilig ist, dem die Väter trauten und von dem sie die Hilfe empfingen, weil sie ihm trauten, der einst auch sein Gott gewesen ist und es auch jetzt noch ist. Denn es gibt keinen Gott als ihn allein, der ihn jetzt verlassen hat. Warum ist das Gottes Weise? Ist es die Weise des Zornes? Nein. Der Heilige wird hier offenbar, nicht der Zürnende, der Leben Gebende, nicht der Verderbende. Wer ehrt ihn aber, der, der ihn in der Fülle seine Gaben preist, oder der, der in der Verlassenheit zu ihm ruft? </w:t>
      </w:r>
      <w:r w:rsidR="00073840">
        <w:t>„</w:t>
      </w:r>
      <w:r>
        <w:t>Gott um Gottes willen</w:t>
      </w:r>
      <w:r w:rsidR="00073840">
        <w:t>“</w:t>
      </w:r>
      <w:r>
        <w:t xml:space="preserve">, das steht über jedem Verkehr Gottes mit uns und über allem, was uns in die Gemeinschaft mit ihm einführt. Er gibt sie mir nicht um meinetwillen, damit ich geborgen und selig sei, sondern um seinetwillen, damit er in voller Wahrheit allein der sei, den wir ehren. Wie schwer wird es uns aber, auch aus unserem Christenstand die eigensüchtige Verderbnis auszutreiben! Deshalb gehört die Gottverlassenheit zur Offenbarung Gottes und darum steht dieser Psalm in der Schrift, und er stand nicht nur in der Schrift, sondern auch in der Seele Jesu, als er das Kreuz ergriff. </w:t>
      </w:r>
    </w:p>
    <w:p w14:paraId="0B096216" w14:textId="77777777" w:rsidR="00C778DC" w:rsidRDefault="00C778DC" w:rsidP="00C778DC">
      <w:pPr>
        <w:pStyle w:val="StandardWeb"/>
      </w:pPr>
      <w:r>
        <w:rPr>
          <w:rStyle w:val="Hervorhebung"/>
        </w:rPr>
        <w:t>Reinige mich, damit ich wirklich Dir glaube. Gepriesen bist Du, Lamm Gottes, das auf das Feuer des Altars gelegt wurde, weil es Gottes Eigentum war. Du bist der Versöhner auch für unser mit Eigensucht beflecktes Christentum. Amen.</w:t>
      </w:r>
      <w:r>
        <w:t xml:space="preserve"> </w:t>
      </w:r>
    </w:p>
    <w:p w14:paraId="0204A84F" w14:textId="77777777" w:rsidR="00C778DC" w:rsidRDefault="00C778DC" w:rsidP="00C778DC">
      <w:pPr>
        <w:pStyle w:val="berschrift2"/>
      </w:pPr>
      <w:r>
        <w:t>25. März</w:t>
      </w:r>
    </w:p>
    <w:p w14:paraId="07B988AA" w14:textId="77777777" w:rsidR="00C778DC" w:rsidRDefault="00C778DC" w:rsidP="00C778DC">
      <w:pPr>
        <w:pStyle w:val="StandardWeb"/>
      </w:pPr>
      <w:r>
        <w:rPr>
          <w:rStyle w:val="Fett"/>
        </w:rPr>
        <w:t>In der Welt habt ihr Angst; aber seid getrost, ich habe die Welt überwunden.</w:t>
      </w:r>
      <w:r>
        <w:br/>
        <w:t xml:space="preserve">Johannes 16,33 </w:t>
      </w:r>
    </w:p>
    <w:p w14:paraId="73BC8A72" w14:textId="388E6D54" w:rsidR="00C778DC" w:rsidRDefault="00C778DC" w:rsidP="00C778DC">
      <w:pPr>
        <w:pStyle w:val="StandardWeb"/>
      </w:pPr>
      <w:r>
        <w:t xml:space="preserve">Die Welt, sagt Jesus seinen Jüngern, ist gegen euch; sie unterstützt euch nicht, sondern drängt euch in die Ecke und leistet euch entschlossen Widerstand. Daran haben die Jünger damals, als Jesus es ihnen vor seinem Abschied sagte, nicht gezweifelt. Sie erlebten damals, dass sich alle gegen Jesus verbündeten, die Priester und die Lehrer, die Frommen und das Volk, die Juden und die Römer; mit einem Wort, </w:t>
      </w:r>
      <w:r w:rsidR="00073840">
        <w:t>„</w:t>
      </w:r>
      <w:r>
        <w:t>die Welt</w:t>
      </w:r>
      <w:r w:rsidR="00073840">
        <w:t>“</w:t>
      </w:r>
      <w:r>
        <w:t xml:space="preserve"> war gegen ihn. Damals war dies buchstäblich wahr. Wie steht es aber heute? Gibt es nicht christliche Völker? Sind sie auch der kleinere Teil der Menschheit, so sind sie doch der regsamere und mächtigere Teil derselben. Ist es nun nicht mehr richtig, dass die Welt denen widerstehe, die sich zu Jesus halten? Gilt dies heute nur von einem Teil der Welt, etwa von der heidnischen Welt? Die Erfahrung der Christenheit lehrt aber, dass Jesus nicht nur damals recht hatte, sondern recht hat und recht behalten wird bis zum jüngsten Tag. Auch in unseren christlichen Völkern besteht ein schroffer Gegensatz zwischen dem, was Jesus ist und dem, was wir Menschen sind, zwischen dem, was Jesus über Gott sagt, und dem, was wir über Gott sagen, zwischen dem, was Jesus gebietet, und dem, was wir für uns wünschen und für richtig halten. Zwischen diesen beiden Wegen gibt es keinen Ausgleich und darum bleib das Wort Jesu immer wahr: Keiner sieht euch gern, ihr seid alle unbequem; darum bemüht sich jedermann, dass ihr nichts erreicht. Was wollen wir tun? Wollen wir Frieden schließen und die Waffen niederlegen und zu den anderen sagen: ihr habt recht, Auferstehung gibt es nicht; der Mensch stirbt, und Geist Gottes gibt es nicht; denn das seelische Leben verläuft einzig nach seiner natürlichen Gesetzmäßigkeit, und von der Liebe reden nur die Toren; wer vorankommen will, muss seine Fäuste gebrauchen? Jesus sagt uns aber: habt keine Angst. Haben wir denn die Macht, die Welt zu überwinden? Das wäre wahnsinnige Selbstverblendung. Aber Jesus sagt: Ich habe die Welt überwunden und habe alle ihre Einreden zunichte gemacht und alle ihre Angriffe abgeschlagen. Auch wenn es nicht nur menschliche Waffen waren, mit denen sie focht, sondern die satanische Macht sie in Bewegung brachte, blieb ich unerschüttert, Gott treu bis zum Kreuz, Gott gewiss in der Gottverlassenheit, Gott zum Dienst ergeben, auch als er seinen Sohn nicht schonte. Ich bin Sieger und das genügt für euch. Nun steht fest und bleibt in Mir. </w:t>
      </w:r>
    </w:p>
    <w:p w14:paraId="23181A16" w14:textId="5A7ACB0A" w:rsidR="00C778DC" w:rsidRDefault="00C778DC" w:rsidP="00C778DC">
      <w:pPr>
        <w:pStyle w:val="StandardWeb"/>
      </w:pPr>
      <w:r>
        <w:rPr>
          <w:rStyle w:val="Hervorhebung"/>
        </w:rPr>
        <w:t>Herr, mach uns Deines Sieges froh. Du bist der Unüberwindliche. Du warfst es in deiner irdischen Gestalt und bist es jetzt in deiner himmlischen Herrlichkeit und wirst es in deiner neuen Offenbarung sein. Lass es uns schauen, dass die Welt nichts gegen uns vermag, weil Du Dich zu uns hältst und das Lichtlein unseres Glaubens mit Deinen schützenden Händen deckst. Amen.</w:t>
      </w:r>
      <w:r>
        <w:t xml:space="preserve"> </w:t>
      </w:r>
    </w:p>
    <w:p w14:paraId="6EAD9116" w14:textId="77777777" w:rsidR="00C778DC" w:rsidRDefault="00C778DC" w:rsidP="00C778DC">
      <w:pPr>
        <w:pStyle w:val="berschrift2"/>
      </w:pPr>
      <w:r>
        <w:t>28. März</w:t>
      </w:r>
    </w:p>
    <w:p w14:paraId="13A3E3B1" w14:textId="77777777" w:rsidR="00C778DC" w:rsidRDefault="00C778DC" w:rsidP="00C778DC">
      <w:pPr>
        <w:pStyle w:val="StandardWeb"/>
      </w:pPr>
      <w:r>
        <w:rPr>
          <w:rStyle w:val="Fett"/>
        </w:rPr>
        <w:t>Als Jesus herzukam, sah er die Stadt an und weinte über sie.</w:t>
      </w:r>
      <w:r>
        <w:br/>
        <w:t xml:space="preserve">Lukas 19,41 </w:t>
      </w:r>
    </w:p>
    <w:p w14:paraId="1162C9F5" w14:textId="7DC511E7" w:rsidR="00C778DC" w:rsidRDefault="00C778DC" w:rsidP="00C778DC">
      <w:pPr>
        <w:pStyle w:val="StandardWeb"/>
      </w:pPr>
      <w:r>
        <w:t xml:space="preserve">Die Jünger jubeln und Jesus weint und beides vereint bringt das zum Ausdruck, was in jener Stunde geschah. Die Jünger jubeln; denn Jesu königliche Sendung wird jetzt Jerusalem offenbart und dies ist der Anfang des Heils. Allein Jerusalem verschließt sich seinem Herrn. So wird aus seinem Einzug sein Gang zum Kreuz. Nicht ihm bringt es den Untergang; denn in seiner Seele lebt in wunderbarer Kraft als ein Geschenk seines himmlischen Vaters die Gewissheit: Ich bin die Auferstehung und das Leben. Dagegen fällt Jerusalem und das legt in die Freude des Tags das tiefe Weh und Jesus hat es dadurch ans Licht gestellt, dass er im Anblick der Stadt und des Tempels zu weinen begann. Dadurch wurde aber die Gemeinschaft zwischen Jesus und seinen Jüngern nicht gestört. Die Jünger lobten nicht sich und Jesus beweinte nicht sich. Die Jünger feiern, weil das Heil sich Jerusalem naht, und Jesus weint wegen des bitteren Sterbens, das über Jerusalem kommt. Darin waren Jesus und seine Jünger miteinander eins. Von Jesus her ist Freude und Leid in untrennbarer Verbundenheit des Erbe der Christenheit; denn sie sieht sowohl das Werk Gottes als das des Menschen und ihre Liebe verbindet sie mit dem Vater und mit den Brüdern. Wenn wir nur die Menschen kennten, wären uns nur die Tränen beschert; wenn wir nur Gottes Werk betrachten dürften, wäre uns nur Freude geschenkt. Wir können und dürfen aber weder Gott noch den Menschen vergessen. Wenn mich der menschliche Jammer in seiner schwarzen Tiefe betrübt, so darf ich mir nicht verhehlen, dass auch über dieser Tiefe der Geist schwebt und über der Erde der Himmel steht, in dem man Gott lobt. Und wenn mir die Sonne der Gnade in hellem Glanz leuchtet und das Herz festlich weitet, so dass unser Mund voll Rühmens und unsere Zunge voll Lachens wird, so dürfen wir die Vielen nicht vergessen, die noch im Gefängnis sind ohne Licht, ohne Hilfe, ohne Hoffnung, weil ohne Gott. Denn sie sind Fleisch von unserem Fleisch. Darum übt die über die Erde wandernde Christenschar beides, was beim Einzug in Jerusalem geschah, das Loben und das Weinen, das Loben, weil sie Gottes ist, das Weinen, weil sie zur Menschheit gehört. </w:t>
      </w:r>
    </w:p>
    <w:p w14:paraId="15EA6884" w14:textId="77777777" w:rsidR="00C778DC" w:rsidRDefault="00C778DC" w:rsidP="00C778DC">
      <w:pPr>
        <w:pStyle w:val="StandardWeb"/>
      </w:pPr>
      <w:r>
        <w:rPr>
          <w:rStyle w:val="Hervorhebung"/>
        </w:rPr>
        <w:t>Wonne und Leid, Jubel und Tränen, schenke mir beides und heilige beides. Den Schmerz heilige, dass er nicht ungläubig wird; die Freude heilige, dass sie nicht eigensüchtig wird und die Brüder vergisst. Weite das enge Herz, dass es Raum für alles hat, was Dein Wort uns gibt. Amen.</w:t>
      </w:r>
      <w:r>
        <w:t xml:space="preserve"> </w:t>
      </w:r>
    </w:p>
    <w:p w14:paraId="5CB83F62" w14:textId="77777777" w:rsidR="00C778DC" w:rsidRDefault="00C778DC" w:rsidP="00C778DC">
      <w:pPr>
        <w:pStyle w:val="berschrift2"/>
      </w:pPr>
      <w:r>
        <w:t>29. März</w:t>
      </w:r>
    </w:p>
    <w:p w14:paraId="23646B9E" w14:textId="77777777" w:rsidR="00C778DC" w:rsidRDefault="00C778DC" w:rsidP="00C778DC">
      <w:pPr>
        <w:pStyle w:val="StandardWeb"/>
      </w:pPr>
      <w:r>
        <w:rPr>
          <w:rStyle w:val="Fett"/>
        </w:rPr>
        <w:t>Nun ist des Menschen Sohn verklärt und Gott ist verklärt in ihm.</w:t>
      </w:r>
      <w:r>
        <w:br/>
        <w:t xml:space="preserve">Johannes 13,31 </w:t>
      </w:r>
    </w:p>
    <w:p w14:paraId="5E815E25" w14:textId="2A05797A" w:rsidR="00C778DC" w:rsidRDefault="00C778DC" w:rsidP="00C778DC">
      <w:pPr>
        <w:pStyle w:val="StandardWeb"/>
      </w:pPr>
      <w:r>
        <w:t xml:space="preserve">Damals war Gott verklärt, als Judas vom Mahl des Herrn wegging und sich zu den Priestern begab und ihnen sagte: Er weiß alles, weiß, dass ich ihn verraten habe, worauf sie erklärten: jetzt muss gleich gehandelt werden; sonst sind wir nicht sicher, dass er uns nicht entrinnt. Damit, dass Jesus zu Judas sagte: was du tust, das tue gleich, begann er seinen Gang in den Tod. Darum ist Jesus jetzt verklärt und Gott in Ihm verklärt, weil jetzt durch Ihn Gottes Größe, Ruhm und Herrlichkeit sichtbar geworden sind. Jesus hätte nicht nach dem Kreuz begehrt, wenn er nicht durch sein Kreuz die Verherrlichung Gottes erreicht hätte. Der Sohn hat den Vater lieb und geht deshalb ans Kreuz, weil er dadurch Gott verherrlicht, und der Vater hat den Sohn lieb und sendet ihn deshalb ans Kreuz, weil er den Sohn dadurch verherrlicht. Wieso wurde der Glanz der Herrlichkeit Gottes in jener Stunde offenbar? Muss ich noch fragen? Siehe ich nicht, dass hier, nur hier, hier aber auch vollständig Gott als Gott behandelt wird? Hier wird Gott seine ganze Ehre gegeben. Als Jesus das Kreuz aus Gottes Hand nahm, wurde wie niemals sonst in Wahrheit gesagt: dein Wille geschehe, du allein sollst es sein. Ohne Murren und Widerstreben, nicht nur mit Worten, sondern mit der Tat wurde hier bezeugt: du bist gerecht, wenn du richtest, und mit ebenso unbedingter Gewissheit wird zur Tat gemacht: du bist der, der vergibt. Wann wurde Gott wirklich zugestanden, dass ihm alle Dinge möglich sind? Damals, als Jesus aus sich den Sterbenden machte. Damals hat er sich zu Gott bekannt als zu dem, der den Toten ruft, damit er lebe. Es gibt keinen Gottesdienst, der Gott völliger und herrlicher gepriesen hätte als jene Stunde, in der Jesus zu seinen Jüngern sagte: </w:t>
      </w:r>
      <w:r w:rsidR="00073840">
        <w:t>„</w:t>
      </w:r>
      <w:r>
        <w:t>Der Fürst dieser Welt kommt. Steht auf, lasst uns gehen.</w:t>
      </w:r>
      <w:r w:rsidR="00073840">
        <w:t>“</w:t>
      </w:r>
      <w:r>
        <w:t xml:space="preserve"> Wer aber Gott verklärt, ist selbst verklärt. Für den Menschensohn gibt es keine andere Größe, Ehre und Erhabenheit als die, dass Gott durch ihn verherrlicht werde, und weil Jesus dies mit seinem kreuz gewann, sprach er: Mein Kreuz ist meine Herrlichkeit. </w:t>
      </w:r>
    </w:p>
    <w:p w14:paraId="240591CD" w14:textId="77777777" w:rsidR="00C778DC" w:rsidRDefault="00C778DC" w:rsidP="00C778DC">
      <w:pPr>
        <w:pStyle w:val="StandardWeb"/>
      </w:pPr>
      <w:r>
        <w:rPr>
          <w:rStyle w:val="Hervorhebung"/>
        </w:rPr>
        <w:t>Du, Herr Jesus, bist anders als wir und so muss es sein. Du darfst nicht unserem dunklen Herzen gleichen. Du sprichst von Herrlichkeit, wo wir von Verderben reden und freust dich am Sieg, wo es uns scheint, deine Sache sei verloren. Darum dankt Dir Deine Schar, weil Du anders bist als wir und das tust, was wir nicht können, Gott wahrhaft ehren. Weil Du den Vater verherrlicht hast mit Deinem Blut, bist Du der Heiland der Welt. Amen.</w:t>
      </w:r>
      <w:r>
        <w:t xml:space="preserve"> </w:t>
      </w:r>
    </w:p>
    <w:p w14:paraId="04B72F95" w14:textId="77777777" w:rsidR="00C778DC" w:rsidRDefault="00C778DC" w:rsidP="00C778DC">
      <w:pPr>
        <w:pStyle w:val="berschrift2"/>
      </w:pPr>
      <w:r>
        <w:t>30. März</w:t>
      </w:r>
    </w:p>
    <w:p w14:paraId="02A90CE6" w14:textId="5BE4FC7A" w:rsidR="00C778DC" w:rsidRDefault="00C778DC" w:rsidP="00C778DC">
      <w:pPr>
        <w:pStyle w:val="StandardWeb"/>
      </w:pPr>
      <w:r>
        <w:rPr>
          <w:rStyle w:val="Fett"/>
        </w:rPr>
        <w:t xml:space="preserve">Da sie aber aßen, nahm Jesus das Brot, dankte und brach es und gab es seinen Jüngern und sprach: </w:t>
      </w:r>
      <w:r w:rsidR="00073840">
        <w:rPr>
          <w:rStyle w:val="Fett"/>
        </w:rPr>
        <w:t>„</w:t>
      </w:r>
      <w:r>
        <w:rPr>
          <w:rStyle w:val="Fett"/>
        </w:rPr>
        <w:t>Nehmet, esset; das ist mein Leib.</w:t>
      </w:r>
      <w:r w:rsidR="00073840">
        <w:rPr>
          <w:rStyle w:val="Fett"/>
        </w:rPr>
        <w:t>“</w:t>
      </w:r>
      <w:r>
        <w:rPr>
          <w:rStyle w:val="Fett"/>
        </w:rPr>
        <w:t xml:space="preserve"> Und er nahm den Kelch und dankte, gab ihnen den und sprach: </w:t>
      </w:r>
      <w:r w:rsidR="00073840">
        <w:rPr>
          <w:rStyle w:val="Fett"/>
        </w:rPr>
        <w:t>„</w:t>
      </w:r>
      <w:r>
        <w:rPr>
          <w:rStyle w:val="Fett"/>
        </w:rPr>
        <w:t>Trinkt alle daraus. Das ist mein Blut des neuen Testaments, welches vergossen wird für viele zur Vergebung der Sünden.</w:t>
      </w:r>
      <w:r w:rsidR="00073840">
        <w:rPr>
          <w:rStyle w:val="Fett"/>
        </w:rPr>
        <w:t>“</w:t>
      </w:r>
      <w:r>
        <w:br/>
        <w:t xml:space="preserve">Matthäus 26,26–28 </w:t>
      </w:r>
    </w:p>
    <w:p w14:paraId="2A6075A6" w14:textId="4B06EA67" w:rsidR="00C778DC" w:rsidRDefault="00C778DC" w:rsidP="00C778DC">
      <w:pPr>
        <w:pStyle w:val="StandardWeb"/>
      </w:pPr>
      <w:r>
        <w:t xml:space="preserve">Die Jünger sagten: Der Tod trennt ihn von uns. Jesus sagte: Ich bleibe wirksam in euch; mein Leib ist das Brot, das euch nährt. Die Jünger sagten: Der Tod zerstört seinen Leib. Jesus sagte: der Tod macht aus meinem Leib eure Speise. Die Jünger sagen: Am Kreuz wird sein Blut verschüttet. Jesus sagte: Am Kreuz wird mein Blut zum belebenden Trank für euch. Die Jünger sagten: Seine Kreuzigung ist die schwerste Schuld. Jesus sagte: Mein Kreuz bringt euch die Vergebung der Sünden. Die Jünger sagten: Jetzt wird uns unser Herr geraubt. Jesus sagte: Mein Tod stellt euch in den neuen Bund. Er sprach aber nicht nur, er handelte und gab ihnen seinen Leib und sein Blut. Sein Abschied von ihnen geschah so, dass er sie begnadete und begabte. Alles gab er ihnen, was er hatte, sein eigenstes Eigentum, seinen Leib und sein Blut, sich selbst. Er gab es Gott und darum gab er es auch seinen Jüngern. Dadurch hat Jesus die Christenheit mit seinem Tisch beschenkt, an dem er sie begnadete. Er gab seinen Leib und sein Blut seinen Jüngern, weil sie seine Boten waren; was ihnen gegeben war, war allen gegeben. Der Leib und das Blut Jesu sind der gemeinsame Besitz der Christenheit. Er sammelt sich um seinen Tisch, ob der Kreis der Versammelten klein oder groß sei, immer ein Teil der einen Christenheit. Das Abschiedsmahl Jesu war ein festliches Mahl; denn Jesus schloss seine Gemeinschaft mit den Jüngern mit der Danksagung. An dieser Danksagung hat die ganze Christenheit Anteil. Sie vereint sich am Tisch Jesu nicht zur Beweinung ihrer Schuld oder zur Erweckung einer Sehnsucht, sondern zum Danken, damit sie nicht vergesse, dass alles, was sie besitzt, ihr von Jesus durch seinen Tod erworben ist. Sie sieht im Licht des Kreuzes ihre gemeinsame Schuld und sieht, dass sie ihr vergeben ist. Sie schaut ihren unsichtbaren Herrn an seinem Tisch und sieht, dass er ihr seine Gemeinschaft für immer gegeben hat. Darum wird sie am Brot und Wein Jesu froh und feiert die göttliche Gnade. </w:t>
      </w:r>
    </w:p>
    <w:p w14:paraId="518E2D95" w14:textId="635B4F3A" w:rsidR="00C778DC" w:rsidRDefault="00C778DC" w:rsidP="00C778DC">
      <w:pPr>
        <w:pStyle w:val="StandardWeb"/>
      </w:pPr>
      <w:r>
        <w:rPr>
          <w:rStyle w:val="Hervorhebung"/>
        </w:rPr>
        <w:t>Du hast, o Jesus, Deinen Leib und Dein Blut Gott dargegeben; darum sind sie unsere Speise. Du hast sie für Gott geheiligt; darum heiligen sie uns. Du hast Gott durch sie verherrlicht. Darum bringen sie uns die Vergebung der Sünden und Deinen Frieden. Gib mir und Deiner ganzen Christenheit, dass wir Dir mit ganzem Glauben und ganzem Gehorsam Dank sagen. Amen.</w:t>
      </w:r>
      <w:r>
        <w:t xml:space="preserve"> </w:t>
      </w:r>
    </w:p>
    <w:p w14:paraId="56779A86" w14:textId="77777777" w:rsidR="00C778DC" w:rsidRDefault="00C778DC" w:rsidP="00C778DC">
      <w:pPr>
        <w:pStyle w:val="berschrift2"/>
      </w:pPr>
      <w:r>
        <w:t>31. März</w:t>
      </w:r>
    </w:p>
    <w:p w14:paraId="456FE803" w14:textId="7F3E12B1" w:rsidR="00C778DC" w:rsidRDefault="00C778DC" w:rsidP="00C778DC">
      <w:pPr>
        <w:pStyle w:val="StandardWeb"/>
      </w:pPr>
      <w:r>
        <w:rPr>
          <w:rStyle w:val="Fett"/>
        </w:rPr>
        <w:t xml:space="preserve">Jesus ging hin ein wenig, fiel nieder auf sein Angesicht und betete und sprach: </w:t>
      </w:r>
      <w:r w:rsidR="00073840">
        <w:rPr>
          <w:rStyle w:val="Fett"/>
        </w:rPr>
        <w:t>„</w:t>
      </w:r>
      <w:r>
        <w:rPr>
          <w:rStyle w:val="Fett"/>
        </w:rPr>
        <w:t>Mein Vater, ist es möglich, so gehe dieser Kelch von mir. Doch nicht wie ich will, sondern wie Du willst.</w:t>
      </w:r>
      <w:r w:rsidR="00073840">
        <w:rPr>
          <w:rStyle w:val="Fett"/>
        </w:rPr>
        <w:t>“</w:t>
      </w:r>
      <w:r>
        <w:br/>
        <w:t xml:space="preserve">Matthäus 26,39 </w:t>
      </w:r>
    </w:p>
    <w:p w14:paraId="7124930E" w14:textId="1A15C6A7" w:rsidR="00C778DC" w:rsidRDefault="00073840" w:rsidP="00C778DC">
      <w:pPr>
        <w:pStyle w:val="StandardWeb"/>
      </w:pPr>
      <w:r>
        <w:t>„</w:t>
      </w:r>
      <w:r w:rsidR="00C778DC">
        <w:t>Ich habe den Vater verklärt</w:t>
      </w:r>
      <w:r>
        <w:t>“</w:t>
      </w:r>
      <w:r w:rsidR="00C778DC">
        <w:t xml:space="preserve">, sagte Jesus, als er Judas zum Hohenpriester geschickt hatte. Er trat seinen Gang ans Kreuz nicht mit Seufzen, sondern mit der vollendeten Freude dessen an, der dem Vater gehorsam dient. Das verlangte aber von ihm, dass er wahrhaftig blieb. Mit sehenden Augen ging er in den Tod, nicht mit den verträumten Blicken eines Schwärmenden. Er ermisst, was er sagen will, auf diese Weise den Vater zu verklären. Nun wird er zum Ärgernis, zum Fluch und zum Stein des Anstoßes, an dem auch die Jünger fallen. Sie werden alle sagen: Du lästerst Gott, wenn er sich jetzt zu seiner Sohnschaft Gottes und zu seinem königlichen Recht bekennt. Der Druck, den er auf sich nahm, war unergründlich schwer. Den Kelch, den der Vater ihm jetzt reicht, hatte er bisher noch nicht getrunken, obwohl er unverwandt auf das Kreuz hinsah und nie etwas anderes tat als das, was er in seinem Gleichnis den Sohn tun ließ, der zu den empörten Weingärtnern tritt und damit in das Sterben geht. Er unterschied aber zwischen dem, was innerlich in seiner Seele vor sich ging, und dem, was er jetzt mit seiner Verhaftung auf sich nahm. Auch jenes war ein Leiden; denn er weinte um Jerusalem; aber es war ein Leiden, das er in der Stille vor dem Vater trug und überwand. Jetzt erst kommt der bittere Kelch zu ihm herzu; denn jetzt wird das Gedachte wirklich und das Inwendige sichtbar. Das gibt nicht nur allen anderen an seinem Leiden teil, sondern beruft auch ihn zu einem neuen Entschluss und darum auch zu einem neuen Gebet. Dass er sich jetzt gefesselt zu Gottes Allmacht bekennen und als Gekreuzigter sagen muss: ich bin der Herr, und als der Sterbende zu bezeugen hat: Ich bin das Leben, das ging in erhabener Neuheit über alles hinaus, was bisher sein Beruf gewesen war. Er bedarf dazu der Gewissheit, die ihm sagt, dass er mit dem, was er jetzt tut, den Willen des Vaters vollbringt. Nur auf den Vater ist sein Blick gerichtet; alle anderen, Welt und Teufel, verschwinden ganz. Er gibt Gott dadurch die Ehre, dass er sein Kreuz aus Gottes Händen nimmt. Er bespricht sich mit dem Vater nicht über den Zweck seines Leidens und sieht nicht hinaus auf das, was aus ihm entstehen wird. Der Gehorsam fragt nicht: warum tust du dies? Nur das Eine muss er wissen, dass es Gottes Wille ist, und dies erfährt er durch das Gebet. So hat uns Jesus durch das, was er in Gethsemane tat, die Herrlichkeit des Kreuzes vollständig enthüllt. Gehorsam war das, was hier geschah, und der Gehorsam Jesu gibt seinem Kreuz seine Herrlichkeit. </w:t>
      </w:r>
    </w:p>
    <w:p w14:paraId="232A635E" w14:textId="11B0E424" w:rsidR="00C778DC" w:rsidRDefault="00C778DC" w:rsidP="00C778DC">
      <w:pPr>
        <w:pStyle w:val="StandardWeb"/>
      </w:pPr>
      <w:r>
        <w:rPr>
          <w:rStyle w:val="Hervorhebung"/>
        </w:rPr>
        <w:t>Weil Du in der Herrlichkeit des vollendeten Gehorsams vor mir stehst, glaube ich Dir, Herr Jesus Christ, dass Du mir meine Sünden vergibst, glaube ich Dir, dass Du Gottes gnädigen Willen an mir tust, glaube ich Dir, dass Du uns alle zu Gottes herrlichem Ziel hinaufträgst. Es gibt für mich keinen anderen Platz bei Gott als bei Dir, der Du gehorsam warst am Kreuz. Amen.</w:t>
      </w:r>
      <w:r>
        <w:t xml:space="preserve"> </w:t>
      </w:r>
    </w:p>
    <w:p w14:paraId="3BEF81C5" w14:textId="77777777" w:rsidR="00C778DC" w:rsidRDefault="00C778DC" w:rsidP="00C778DC">
      <w:pPr>
        <w:pStyle w:val="berschrift1"/>
        <w:rPr>
          <w:sz w:val="48"/>
        </w:rPr>
      </w:pPr>
      <w:r>
        <w:t>April</w:t>
      </w:r>
    </w:p>
    <w:p w14:paraId="6E5244F2" w14:textId="77777777" w:rsidR="00C778DC" w:rsidRDefault="00C778DC" w:rsidP="00C778DC">
      <w:pPr>
        <w:pStyle w:val="berschrift2"/>
      </w:pPr>
      <w:r>
        <w:t>1. April</w:t>
      </w:r>
    </w:p>
    <w:p w14:paraId="652BE4B5" w14:textId="77777777" w:rsidR="00C778DC" w:rsidRDefault="00C778DC" w:rsidP="00C778DC">
      <w:pPr>
        <w:pStyle w:val="StandardWeb"/>
      </w:pPr>
      <w:r>
        <w:rPr>
          <w:rStyle w:val="Fett"/>
        </w:rPr>
        <w:t>Indem sie hinausgingen, fanden sie einen Menschen von Kyrene mit Namen Simon und zwangen ihn, dass er ihm sein Kreuz trug.</w:t>
      </w:r>
      <w:r>
        <w:br/>
        <w:t xml:space="preserve">Matthäus 27,32 </w:t>
      </w:r>
    </w:p>
    <w:p w14:paraId="5FF1EA10" w14:textId="69E584BE" w:rsidR="00C778DC" w:rsidRDefault="00C778DC" w:rsidP="00C778DC">
      <w:pPr>
        <w:pStyle w:val="StandardWeb"/>
      </w:pPr>
      <w:r>
        <w:t xml:space="preserve">Weil die Soldaten nicht rasch genug vorankamen, solange Jesus sein Kreuz selber trug, packten sie einen Juden, der herzukam, und legten ihm das Kreuz Jesu auf. Auf einen fremden Mann legten sie den Hohn, dass er dem König der Juden dadurch dienen dürfe, dass er sein Kreuz für ihn trug, nicht auf einen der Jünger. Kein Jünger war zur Stelle. Jesus trug sein Kreuz allein Es wäre nichts Ungewöhnliches gewesen, wenn mit Jesus zugleich einige seiner Jünger an Kreuze gehängt worden wären. Wenn der Statthalter eine gegen Rom kämpfende Schar überwältigt hatte, geschah es nicht selten, dass er zugleich mit ihrem Führer auch seine Anhänger kreuzigte. Jesus hat aber seine Jünger geschützt und nicht zugelassen, dass sie an seinem Kreuz Anteil hatten. Er selbst hatte sie jetzt von sich weg in die Ferne gestellt. Beim letzten Gang Jesu entsprang einzig seine völlige Einsamkeit der Wahrheit. Jetzt war er der Eingeborene, der Einzige, neben den sich keiner stellen konnte, auch nicht einer der Seinen. Sein Gehorsam war etwas ganz anderes als das, was wir um Gottes willen tun, und sein Opfer nicht mit dem zu vergleichen, was wir unseren Gottesdienst heißen. </w:t>
      </w:r>
    </w:p>
    <w:p w14:paraId="5EAD60BF" w14:textId="77777777" w:rsidR="00C778DC" w:rsidRDefault="00C778DC" w:rsidP="00C778DC">
      <w:pPr>
        <w:pStyle w:val="StandardWeb"/>
      </w:pPr>
      <w:r>
        <w:t xml:space="preserve">Darum stand ihm in seiner letzten Stunde niemand bei und kein zweiter Name wird jetzt gehört. Nicht mit den Jüngern trug er sein Kreuz, sondern für sie, nicht als einer der vielen, die um Gottes Willen sterben, sondern für die Vielen, die nicht imstande sind, für Gott zu leben, und darum auch unfähig sind, für Gott zu sterben. In seiner völligen Einsamkeit, die Ihn von allen trennte, hatte es Jesus nur noch mit Gott zu tun, mit der Offenbarung seiner Gerechtigkeit, die die Schuld enthüllt, richtet, vergibt und das ewige Leben wirkt. </w:t>
      </w:r>
    </w:p>
    <w:p w14:paraId="3C655FAC" w14:textId="25225C38" w:rsidR="00C778DC" w:rsidRDefault="00C778DC" w:rsidP="00C778DC">
      <w:pPr>
        <w:pStyle w:val="StandardWeb"/>
      </w:pPr>
      <w:r>
        <w:rPr>
          <w:rStyle w:val="Hervorhebung"/>
        </w:rPr>
        <w:t>Auch ich sehe aus weiter Ferne und tiefer Tiefe zu Dir empor, Herr Jesus. Du allein weißt, was Gehorsam ist, Du allein kennst die Liebe; Du allein ehrst Gott; Du versöhnst. Beschirmt und geheiligt durch den Frieden, den Du am Kreuz erworben hast, stehe ich vor Dir und bitte Dich, dass Dein Friede bei mir bleibe in allem, was ich tue, Tag um Tag. Amen.</w:t>
      </w:r>
      <w:r>
        <w:t xml:space="preserve"> </w:t>
      </w:r>
    </w:p>
    <w:p w14:paraId="18140C9F" w14:textId="77777777" w:rsidR="00C778DC" w:rsidRDefault="00C778DC" w:rsidP="00C778DC">
      <w:pPr>
        <w:pStyle w:val="berschrift2"/>
      </w:pPr>
      <w:r>
        <w:t>2. April</w:t>
      </w:r>
    </w:p>
    <w:p w14:paraId="54350002" w14:textId="41B5636B" w:rsidR="00C778DC" w:rsidRDefault="00C778DC" w:rsidP="00C778DC">
      <w:pPr>
        <w:pStyle w:val="StandardWeb"/>
      </w:pPr>
      <w:r>
        <w:rPr>
          <w:rStyle w:val="Fett"/>
        </w:rPr>
        <w:t xml:space="preserve">Da antwortete der andere und strafte ihn: </w:t>
      </w:r>
      <w:r w:rsidR="00073840">
        <w:rPr>
          <w:rStyle w:val="Fett"/>
        </w:rPr>
        <w:t>„</w:t>
      </w:r>
      <w:r>
        <w:rPr>
          <w:rStyle w:val="Fett"/>
        </w:rPr>
        <w:t>Und du fürchtest dich auch nicht vor Gott, der du doch in gleicher Verdammnis bist? Und zwar sind wir billig darinnen, denn wir empfangen, was unsere Taten wert sind; dieser aber hat nichts Unschickliches gehandelt. Und sprach zu Jesus: ,Herr, gedenk an mich, wenn du in dein Reich kommst.</w:t>
      </w:r>
      <w:r w:rsidR="00073840">
        <w:rPr>
          <w:rStyle w:val="Fett"/>
        </w:rPr>
        <w:t>“</w:t>
      </w:r>
      <w:r>
        <w:br/>
        <w:t xml:space="preserve">Lukas 23,40–42 </w:t>
      </w:r>
    </w:p>
    <w:p w14:paraId="104E3B2D" w14:textId="17E007C1" w:rsidR="00C778DC" w:rsidRDefault="00073840" w:rsidP="00C778DC">
      <w:pPr>
        <w:pStyle w:val="StandardWeb"/>
      </w:pPr>
      <w:r>
        <w:t>„</w:t>
      </w:r>
      <w:r w:rsidR="00C778DC">
        <w:t>Ich muss wirken, solange es Tag ist,</w:t>
      </w:r>
      <w:r>
        <w:t>“</w:t>
      </w:r>
      <w:r w:rsidR="00C778DC">
        <w:t xml:space="preserve"> hat Jesus gesagt. Jetzt war die letzte Stunde seines irdischen Tages da, die Stunde der Ohnmacht, der Pein und der Gottverlassenheit. Aber auch in dieser letzten Stunde erfüllte sich sein Wort: Ich muss wirken. Auch am Kreuz bewährte er sich als den, der wirkt und zeigte er, was Er wirkt. Busse wirkte er und Glauben und dies so, dass das eine am anderen entsteht. An der Busse entsteht der Glaube und am Glauben entsteht die Busse und ihre untrennbare Verbundenheit ist das Merkmal, dass sie das Werk Jesu sind. Weil Jesus mit dem Christusnamen über seinem Haupt und mit der Ergebung in Gottes Willen am Kreuz hing, endete in einem von denen, die neben ihm gekreuzigt waren, der trotzige Widerspruch, der sich gegen Gott und die Menschen auflehnt. Nun fiel auf sein Verhalten ein völlig neues Licht und darum sah er auch sein Schicksal in einem anderen Licht. Die Rolle des Helden, in die er sich hineingeträumt hatte, war nun vorbei. Blickte er zu Jesus hinüber, so sah er: der, der sich am Kreuz in Gottes Hand weiß, ist der starke Held, nicht der, der sich gegen ihn aufbäumt. Nun war der Kampf gegen die Machthaber, der ihm das Schwert in die Hand gab, falsch und sein Aufruhr gegen das Gesetz, das das Leben des Menschen schützt, war Sünde. Daher gebührt ihm der Tod. Und eben deshalb, weil er in seinem Schicksal Gottes Urteil ehrt und unter sein Gericht sich beugt, kann er nun glauben. Der, der mit dem Christusnamen das Kreuz auf sich nimmt, der geht – das weiß er – Gottes Weg und handelt und leidet in Gottes Sendung. Und weil er glaubt, kann er, was er vorher nicht konnte. Vorher konnte er fordern, murren und trotzen. Jetzt kann er bitten: Denk an mich. Für Gottes Herrschaft hat auch er gestritten, doch in falscher Weise. Gewalttat und Schwert schaffen sie nicht. Der, der deshalb stirbt, weil er der Christus ist, wird Gottes Reich bringen. Darum sieht er nun auch, wie er zum Leben gelangt. Auch als er nach der Weise der Banditen im Kampf mit jedermann stand, hob er seine Hoffnung über das Grab hinaus und begehrte nach der Auferstehung von den Toten. Damals hat er sich durch seine Taten den Eingang in das Leben versperrt. Nun geht er einen anderen Weg, den des Bittenden, der weiß: man empfängt das Leben als die Gabe des Christus und er gibt sie in der Vollmacht seiner Gnade dem, an den er denkt. Buße und Glaube in ihrer Eintracht, wer kann Herrlicheres sehen oder Größeres empfangen? Sie haben an dem Glanz teil, der auf allen göttlichen Werken liegt. </w:t>
      </w:r>
    </w:p>
    <w:p w14:paraId="2440D6C9" w14:textId="77777777" w:rsidR="00C778DC" w:rsidRDefault="00C778DC" w:rsidP="00C778DC">
      <w:pPr>
        <w:pStyle w:val="StandardWeb"/>
      </w:pPr>
      <w:r>
        <w:rPr>
          <w:rStyle w:val="Hervorhebung"/>
        </w:rPr>
        <w:t>Du hast uns an Deinem Kreuz gezeigt, dass Du kein Menschenherz verachtest, auch wenn es hart geworden ist in vielen Sünden und gebunden in schwere Schuld. So rufst du uns alle zu Dir, damit wir aus Deiner Hand Busse und Glauben empfangen zum Lob Deiner Gnade. Amen.</w:t>
      </w:r>
      <w:r>
        <w:t xml:space="preserve"> </w:t>
      </w:r>
    </w:p>
    <w:p w14:paraId="667CA1A7" w14:textId="77777777" w:rsidR="00C778DC" w:rsidRDefault="00C778DC" w:rsidP="00C778DC">
      <w:pPr>
        <w:pStyle w:val="berschrift2"/>
      </w:pPr>
      <w:r>
        <w:t>3. April</w:t>
      </w:r>
    </w:p>
    <w:p w14:paraId="56526C31" w14:textId="520A6DCE" w:rsidR="00C778DC" w:rsidRDefault="00C778DC" w:rsidP="00C778DC">
      <w:pPr>
        <w:pStyle w:val="StandardWeb"/>
      </w:pPr>
      <w:r>
        <w:rPr>
          <w:rStyle w:val="Fett"/>
        </w:rPr>
        <w:t xml:space="preserve">Und Jesus sprach zu ihm: </w:t>
      </w:r>
      <w:r w:rsidR="00073840">
        <w:rPr>
          <w:rStyle w:val="Fett"/>
        </w:rPr>
        <w:t>„</w:t>
      </w:r>
      <w:r>
        <w:rPr>
          <w:rStyle w:val="Fett"/>
        </w:rPr>
        <w:t>Wahrlich, ich sage dir, heute wirst du mit mir im Paradiese sein.</w:t>
      </w:r>
      <w:r w:rsidR="00073840">
        <w:rPr>
          <w:rStyle w:val="Fett"/>
        </w:rPr>
        <w:t>“</w:t>
      </w:r>
      <w:r>
        <w:br/>
        <w:t xml:space="preserve">Lukas 23,43 </w:t>
      </w:r>
    </w:p>
    <w:p w14:paraId="330D7C8D" w14:textId="4A2BA61E" w:rsidR="00C778DC" w:rsidRDefault="00C778DC" w:rsidP="00C778DC">
      <w:pPr>
        <w:pStyle w:val="StandardWeb"/>
      </w:pPr>
      <w:r>
        <w:t xml:space="preserve">Als der Gekreuzigte Jesus bat, machte Jesus noch einmal sein Wort gültig; nach deinem Glauben geschehe dir. Noch einmal machte er aus dem Glauben die Gemeinschaft mit ihm und er gab seiner Gemeinschaft die Vollständigkeit, da er den Gekreuzigten heute mit sich ins Paradies einführt. Vom Paradies sprach er mit ihm, vom Ort der Gerechten, in den sie nach ihrem Tod eingehen, nicht vom jüngsten Tag und der Auferstehung der Toten, nicht von seinem Kommen in herrschender Macht und Vollendung des göttlichen Reichs, damit der Sterbende wisse, dass nichts ihn von Jesus trennen wird. Auf denselben Grund hat Jesus die Hoffnung aller seiner Jünger gestellt. </w:t>
      </w:r>
      <w:r w:rsidR="00073840">
        <w:t>„</w:t>
      </w:r>
      <w:r>
        <w:t>Du kommst einst zu deinem königlichen Werk</w:t>
      </w:r>
      <w:r w:rsidR="00073840">
        <w:t>“</w:t>
      </w:r>
      <w:r>
        <w:t xml:space="preserve">, hatte der Gekreuzigte gehofft und alle Jünger hofften es mit ihm. Das war das wunderbare Ziel, das über allem, was sie taten und litten, leuchtete. Wann kommst du mit deinem Reich? Dieser Frage blieb die Antwort versagt. Keiner von denen, die Jesus nachfolgten, hat es unternommen, für sie die Antwort zu finden. Sie warteten, wie die Glaubenden es tun, auf Gottes Werk. Warum legte sich zwischen sie und ihr Ziel noch ein langer Weg. Er führte sie in die Arbeit und das Leiden hinein; doch davor erschraken die Jünger nicht. Er ist bei uns, sagten sie. Es kam aber nicht nur das Leiden, sondern auch der Tod zu ihnen. Auch das ängstigte sie nicht und kein Zweifel zerriss ihre Seele. Sie konnten sterben, auch wenn der Herr in seiner Herrlichkeit noch nicht gekommen war. Denn wer Ihm glaubt, gehört Ihm und ist bei Ihm, wo Er ist, sei es im Himmel oder auf Erden, sei es im Paradies oder in der Gottesstadt der neuen Welt. Sie kannten den Willen Jesu, dass die, die der Vater ihm gegeben hat, da seien, wo Er ist, und seine Herrlichkeit sehen. Eine andere Sicherung für ihre Hoffnung begehrten die Jünger nicht und meinten nicht, sie werde fester, wenn sie sie durch ihre eigenen Gedanken stützten. Sie fragten nicht, wo sich wohl das Paradies befinde und was Jesu Werk an denen sei, die dort geborgen waren. Sie schickten auch ihre Gedanken nicht in die himmlische Stadt hinauf, als ob sie wissen müssten, wie ihnen dort am Ende ihrer Wanderschaft die Heimat bereitet sei. Auf den, den sie kannten, schauten sie, auf ihren Herrn, und glaubten an seinen Namen und wussten, dass ihr Glaube sie mit ihm verband an jedem Ort und zu jeder Zeit, im Leben und im Tod, im Leib und ohne den Leib, in seiner Verborgenheit und in seiner offenbaren Herrlichkeit, in der vergehenden und in der ewigen Welt. Was macht das Band, das uns mit Jesus eint, so stark? Die Treue Jesu macht es fest. </w:t>
      </w:r>
    </w:p>
    <w:p w14:paraId="27700484" w14:textId="77777777" w:rsidR="00C778DC" w:rsidRDefault="00C778DC" w:rsidP="00C778DC">
      <w:pPr>
        <w:pStyle w:val="StandardWeb"/>
      </w:pPr>
      <w:r>
        <w:rPr>
          <w:rStyle w:val="Hervorhebung"/>
        </w:rPr>
        <w:t>Du wurdest, o Jesus, als Du unter das Gericht gestellt warst, zum Zeugen der Gnade und in der Todesnot zum Spender des Lebens. So hast Du an Deinem Kreuz den Vater verklärt. Amen.</w:t>
      </w:r>
      <w:r>
        <w:t xml:space="preserve"> </w:t>
      </w:r>
    </w:p>
    <w:p w14:paraId="0F6A06E2" w14:textId="77777777" w:rsidR="00C778DC" w:rsidRDefault="00C778DC" w:rsidP="00C778DC">
      <w:pPr>
        <w:pStyle w:val="berschrift2"/>
      </w:pPr>
      <w:r>
        <w:t>4. April</w:t>
      </w:r>
    </w:p>
    <w:p w14:paraId="7196D827" w14:textId="109A09C1" w:rsidR="00C778DC" w:rsidRDefault="00C778DC" w:rsidP="00C778DC">
      <w:pPr>
        <w:pStyle w:val="StandardWeb"/>
      </w:pPr>
      <w:r>
        <w:rPr>
          <w:rStyle w:val="Fett"/>
        </w:rPr>
        <w:t xml:space="preserve">Spricht Jesus zu Thomas: </w:t>
      </w:r>
      <w:r w:rsidR="00073840">
        <w:rPr>
          <w:rStyle w:val="Fett"/>
        </w:rPr>
        <w:t>„</w:t>
      </w:r>
      <w:r>
        <w:rPr>
          <w:rStyle w:val="Fett"/>
        </w:rPr>
        <w:t>Weil du mich gesehen, Thomas, glaubst du. Selig sind, die nicht sehen und doch glauben.</w:t>
      </w:r>
      <w:r w:rsidR="00073840">
        <w:rPr>
          <w:rStyle w:val="Fett"/>
        </w:rPr>
        <w:t>“</w:t>
      </w:r>
      <w:r>
        <w:br/>
        <w:t xml:space="preserve">Johannes 20,29 </w:t>
      </w:r>
    </w:p>
    <w:p w14:paraId="42EF3805" w14:textId="331B15B8" w:rsidR="00C778DC" w:rsidRDefault="00C778DC" w:rsidP="00C778DC">
      <w:pPr>
        <w:pStyle w:val="StandardWeb"/>
      </w:pPr>
      <w:r>
        <w:t xml:space="preserve">Jesus sieht auf Gottes Gaben, die Er dem Menschen bringt, und hier sieht er noch etwas Größeres, als was er jetzt dem Thomas gewährt. Ihm reichte er seine durchbohrte Hand und zeigte ihm seine durchstochene Seite. </w:t>
      </w:r>
      <w:r w:rsidR="00073840">
        <w:t>„</w:t>
      </w:r>
      <w:r>
        <w:t>Sieh und glaube</w:t>
      </w:r>
      <w:r w:rsidR="00073840">
        <w:t>“</w:t>
      </w:r>
      <w:r>
        <w:t xml:space="preserve">, sagte Er ihm. Das ist aber nicht das Größte und Herrlichste, was er uns geben darf. Was steht noch über dem, was Thomas empfing? Nicht sehen und glauben. Ist aber das Schauen nicht mehr als das Glauben? Verlangt nicht unser Glauben nach dem Schauen von Angesicht zu Angesicht, nach der Zeit, da wir nicht mehr in der Fremde, sondern daheim beim Herrn sind und darum nicht mehr im Glauben wandern, sondern vor die Gestalt gestellt wind? Aber dieses Schauen des Herrn, von dem die Verheißung spricht, das uns seine bei uns bleibende Gegenwart gewährt, war auch Thomas noch nicht beschieden; denn die Ostertage brachten es ihm noch nicht. Jesus reichte Thomas seine Hand nicht dazu, damit er sie für immer festhalte, und tritt nicht deshalb vor ihn, damit er Tag um Tag bei ihm sei. Was er ihm gewährte, hatte darin seinen Zweck, dass er glaube, und er konnte das, was er schaute, als Jesus wieder verschwunden war und die Ostertage vorüber waren, nur dadurch festhalten, dass ihm der Anblick zum Glauben verhalf. Das ist aber nicht der einzige Weg, auf dem uns Jesus zum Glauben führt. Es entsteht der Glaube auch, ohne dass wir sehen, weil er aus dem Wort hervorwächst, und diesen Glauben pries Jesus als die größte Offenbarung der göttlichen Gnade. Das ist das Wunder, durch das der Geist sich kundgibt, dass das Wort von dem, den wir weder sahen noch sehen, in unser Innerstes dringt, unwiderstehlich als Herrscher, der sich unser Denken und Wollen untertan macht und uns über uns selbst emporhebt zu dem, von dem das Wort zu uns kommt. So kräftig berührt uns Gott in unserem inwendigen Leben, so wirksam macht er in uns seine Gnade, so schöpferisch offenbart sich der Geist. </w:t>
      </w:r>
    </w:p>
    <w:p w14:paraId="6E44E85D" w14:textId="77777777" w:rsidR="00C778DC" w:rsidRDefault="00C778DC" w:rsidP="00C778DC">
      <w:pPr>
        <w:pStyle w:val="StandardWeb"/>
      </w:pPr>
      <w:r>
        <w:rPr>
          <w:rStyle w:val="Hervorhebung"/>
        </w:rPr>
        <w:t>Du gründest, Vater, unser Leben nicht auf das Sichtbare, sondern auf das Unsichtbare, auf Dich, den Unsichtbaren, auf Dein Wirken, das im Verborgenen geschieht, auf Deine Gnade, die uns in der Stille des Herzens heimlich besucht. Das ist Dein Geheimnis, das wir nicht ergründen; denn es zeugt von Dir. Amen.</w:t>
      </w:r>
      <w:r>
        <w:t xml:space="preserve"> </w:t>
      </w:r>
    </w:p>
    <w:p w14:paraId="64931BBD" w14:textId="77777777" w:rsidR="00C778DC" w:rsidRDefault="00C778DC" w:rsidP="00C778DC">
      <w:pPr>
        <w:pStyle w:val="berschrift2"/>
      </w:pPr>
      <w:r>
        <w:t>5. April</w:t>
      </w:r>
    </w:p>
    <w:p w14:paraId="7A9C077C" w14:textId="27FBD34E" w:rsidR="00C778DC" w:rsidRDefault="00C778DC" w:rsidP="00C778DC">
      <w:pPr>
        <w:pStyle w:val="StandardWeb"/>
      </w:pPr>
      <w:r>
        <w:rPr>
          <w:rStyle w:val="Fett"/>
        </w:rPr>
        <w:t xml:space="preserve">Spricht Jesus zu ihr: </w:t>
      </w:r>
      <w:r w:rsidR="00073840">
        <w:rPr>
          <w:rStyle w:val="Fett"/>
        </w:rPr>
        <w:t>„</w:t>
      </w:r>
      <w:r>
        <w:rPr>
          <w:rStyle w:val="Fett"/>
        </w:rPr>
        <w:t>Maria.</w:t>
      </w:r>
      <w:r w:rsidR="00073840">
        <w:rPr>
          <w:rStyle w:val="Fett"/>
        </w:rPr>
        <w:t>“</w:t>
      </w:r>
      <w:r>
        <w:rPr>
          <w:rStyle w:val="Fett"/>
        </w:rPr>
        <w:t xml:space="preserve"> Da wandte sie sich um und sprach zu ihm: </w:t>
      </w:r>
      <w:r w:rsidR="00073840">
        <w:rPr>
          <w:rStyle w:val="Fett"/>
        </w:rPr>
        <w:t>„</w:t>
      </w:r>
      <w:r>
        <w:rPr>
          <w:rStyle w:val="Fett"/>
        </w:rPr>
        <w:t>Rabbuni.</w:t>
      </w:r>
      <w:r w:rsidR="00073840">
        <w:rPr>
          <w:rStyle w:val="Fett"/>
        </w:rPr>
        <w:t>“</w:t>
      </w:r>
      <w:r>
        <w:br/>
        <w:t xml:space="preserve">Johannes 20,16 </w:t>
      </w:r>
    </w:p>
    <w:p w14:paraId="4ED81A7B" w14:textId="2B6A3AF3" w:rsidR="00C778DC" w:rsidRDefault="00073840" w:rsidP="00C778DC">
      <w:pPr>
        <w:pStyle w:val="StandardWeb"/>
      </w:pPr>
      <w:r>
        <w:t>„</w:t>
      </w:r>
      <w:r w:rsidR="00C778DC">
        <w:t>Sie hat viel geliebt; deshalb wird ihr viel vergeben</w:t>
      </w:r>
      <w:r>
        <w:t>“</w:t>
      </w:r>
      <w:r w:rsidR="00C778DC">
        <w:t xml:space="preserve">, hat einst Jesus von einer anderen Frau gesagt. Er hat aber auch mit dieser Maria nach derselben Regel gehandelt. Mit ihren Gefäßen voll Salben war sie am Morgen zum Grab gewandert zu seinem getöteten Leib, und als sie ihn nicht mehr fand, jammerte sie bitterlich. Nun war ihr das Letzte genommen, was sie noch von Jesus hatte, der tote Leib. Und als die beiden Jünger, von ihr gerufen, das Grab beschauten und Johannes </w:t>
      </w:r>
      <w:r>
        <w:t>„</w:t>
      </w:r>
      <w:r w:rsidR="00C778DC">
        <w:t>sah und glaubte</w:t>
      </w:r>
      <w:r>
        <w:t>“</w:t>
      </w:r>
      <w:r w:rsidR="00C778DC">
        <w:t xml:space="preserve">, blieb sie in ihrer Trauer gebunden und weinte aufs neue. Sie tat es nicht erst deshalb, weil der Leichnam Jesu ihr entrissen ward. Wie hat sie vollends dann geweint und gelitten, als Jesus nach Golgatha geführt wurde und am Kreuz hing! Nicht einmal vor den Engeln fällt ihr die Hülle von den durch die Tränen gefüllten Augen und sogar der Anblick Jesu hat sie nicht sofort aufgeweckt. Hier war viel zu vergeben, viel Menschliches zuzudecken, was die Schwachheit des menschlichen Herzens offenbart. Aber kein Vorwurf trifft sie. </w:t>
      </w:r>
      <w:r>
        <w:t>„</w:t>
      </w:r>
      <w:r w:rsidR="00C778DC">
        <w:t>Maria</w:t>
      </w:r>
      <w:r>
        <w:t>“</w:t>
      </w:r>
      <w:r w:rsidR="00C778DC">
        <w:t xml:space="preserve">, sagt ihr Jesus und damit ist alles bedeckt und vergeben, alles Zweifeln, Klagen und Weinen. Er kam nicht als Zuchtmeister zu ihr, sondern als ihr Herr, der sie einst zu sich berufen hat und jetzt aufs neue zu sich beruft. Sie gehörte ihm. Maria hat dies erkannt und sagt: </w:t>
      </w:r>
      <w:r>
        <w:t>„</w:t>
      </w:r>
      <w:r w:rsidR="00C778DC">
        <w:t>Mein Herr!</w:t>
      </w:r>
      <w:r>
        <w:t>“</w:t>
      </w:r>
      <w:r w:rsidR="00C778DC">
        <w:t xml:space="preserve"> Es gab Zeiten in der Kirche, in denen man Marias Wort überbieten wollte: </w:t>
      </w:r>
      <w:r>
        <w:t>„</w:t>
      </w:r>
      <w:r w:rsidR="00C778DC">
        <w:t>Du Freund meiner Seele, mein Bräutigam, du bist mein und ich bin dein.</w:t>
      </w:r>
      <w:r>
        <w:t>“</w:t>
      </w:r>
      <w:r w:rsidR="00C778DC">
        <w:t xml:space="preserve"> So sprachen nicht die, die ihn selber kannten, und nicht nur in ihrer Fantasie mit seinem Bilde spielten. Solche Worte stehen tief unter dem, was Maria sagte. Denn sie legen die Festigkeit der Gemeinschaft Jesu mit uns in die Innigkeit unserer Liebe, die sich an Ihn klammern will. Das hat Jesus den Seinen immer unmöglich gemacht und am Ostermorgen war kein solcher Gedanke in Maria. Auf ein zerbrochenes Herz kann man sich nicht stützen, und wenn die Liebe nur noch klagen und weinen, aber nicht mehr glauben und hoffen kann, so wirkt sie nicht mehr als sicheres Band: </w:t>
      </w:r>
      <w:r>
        <w:t>„</w:t>
      </w:r>
      <w:r w:rsidR="00C778DC">
        <w:t>Mein Herr</w:t>
      </w:r>
      <w:r>
        <w:t>“</w:t>
      </w:r>
      <w:r w:rsidR="00C778DC">
        <w:t xml:space="preserve">, sagte sie; das gab ihrer Gemeinschaft mit Jesus die Festigkeit. Weil er ihr Herr war und damit sie es wisse, dass er es sei, kam er zu ihr. Dieses Band zerreißt nicht; denn der Herr verliert nicht, was sein eigen sei. </w:t>
      </w:r>
    </w:p>
    <w:p w14:paraId="537CB307" w14:textId="4EE938C1" w:rsidR="00C778DC" w:rsidRDefault="00C778DC" w:rsidP="00C778DC">
      <w:pPr>
        <w:pStyle w:val="StandardWeb"/>
      </w:pPr>
      <w:r>
        <w:rPr>
          <w:rStyle w:val="Hervorhebung"/>
        </w:rPr>
        <w:t>Über dem Ostertag leuchtet die ewige Hoffnung. Wirst du, Herr, einst auch meinen Namen nennen, so liegt auch darin die Herrlichkeit deines Vergebens und dann darf auch ich Dir antworten: Mein Herr! Amen.</w:t>
      </w:r>
      <w:r>
        <w:t xml:space="preserve"> </w:t>
      </w:r>
    </w:p>
    <w:p w14:paraId="71ED0548" w14:textId="77777777" w:rsidR="00C778DC" w:rsidRDefault="00C778DC" w:rsidP="00C778DC">
      <w:pPr>
        <w:pStyle w:val="berschrift2"/>
      </w:pPr>
      <w:r>
        <w:t>6. April</w:t>
      </w:r>
    </w:p>
    <w:p w14:paraId="2CF09105" w14:textId="77777777" w:rsidR="00C778DC" w:rsidRDefault="00C778DC" w:rsidP="00C778DC">
      <w:pPr>
        <w:pStyle w:val="StandardWeb"/>
      </w:pPr>
      <w:r>
        <w:rPr>
          <w:rStyle w:val="Fett"/>
        </w:rPr>
        <w:t>Gelobt sei Gott und der Vater unseres Herrn Jesus Christi, der uns nach seiner großen Barmherzigkeit wiedergeboren hat zu einer lebendigen Hoffnung durch die Auferstehung Jesu Christi von den Toten.</w:t>
      </w:r>
      <w:r>
        <w:br/>
        <w:t xml:space="preserve">1. Petrus 1,3 </w:t>
      </w:r>
    </w:p>
    <w:p w14:paraId="23F83C05" w14:textId="582F8909" w:rsidR="00C778DC" w:rsidRDefault="00C778DC" w:rsidP="00C778DC">
      <w:pPr>
        <w:pStyle w:val="StandardWeb"/>
      </w:pPr>
      <w:r>
        <w:t xml:space="preserve">Was sucht mein vorwärts zum Kommenden hin gewendeter Blick? Erwartet er den Fortbestand dessen, was schon vorhanden ist? Das kann nicht das sein, worauf ich warte, auch wenn ich bedenke, dass sich das Vorhandene bewegt und der Entwicklung fähig ist in einer Weise, die ich noch nicht übersehen kann. Immer aber baut sich, wenn Entwicklung geschieht, das neue Gebilde aus dem auf, was der frühere Zustand in sich trug, und trägt dieselben Kräfte wie das alte in sich. Wie soll ich auf ein Fortbestehen des Zustandes hoffen, den die Natur mir jetzt bereitet, da er mich sündig und sterblich macht? Ein neues muss werden, ein neuer Anfang geschehen, eine neue Geburt mir beschert sein, die mein Leben auf einem ganz anderen Grund aufbaut, dann habe ich eine Hoffnung. Ich muss aber nicht suchen, ob ich wohl eine solche Hoffnung fände. Sie ist mir ja dadurch zuteil geworden, dass Jesus auferstanden ist. Das ist nicht die Erhaltung, Verbesserung und Verklärung dessen, was vorhanden ist, sondern Neuheit des Lebens, aus neuer Wurzel geboren, aus einer neuen Tat des schaffenden Gottes, und da uns Gott an Jesus zeigt, was Er mit uns im Sinne hat, so sehen wir am Ostertag, dass Er uns in der Tat ein Neuwerden zugedacht hat, mit dem unser Leben auf einem ganz anderen Fundament wieder aufgebaut wird. Petrus nannte das den Erweis der großen Barmherzigkeit Gottes. Hat er nicht recht? Tritt nicht auf diesem Weg die Hilfe so an uns heran, wie wir sie bedürfen? In einem Grab entstand das neue Leben, in dem, der unsere Schulden von uns genommen hat. Damit stellt Gott seine Gabe an unseren Mangel heran und heftet sein Werk, mit dem das völlig Neue wird, fest an das an, was wir jetzt noch sind. Weil aus Jesu Grab die Hoffnung hervorkommt, ist etwas Neues in meine Seele gelegt, was die Natur mir nicht geben kann. Sehnsucht kann ich auch von der Natur empfangen, allein nicht mehr. Sehnsucht kommt im Seufzen und Dichten der Menschen reichlich zum Ausdruck. Zur Hoffnung aber brauche ich mehr als einen drückenden Schmerz, der mich vom Gegenwärtigen wegtreibt. Die Hoffnung verlangt eine deutliche Bezeugung der Absicht Gottes, ein Sichtbarwerden seines Willens in dem, was geschah. Das habe ich in der Auferstehung Jesu vor mir. Sie beschäftigt mich nicht mit dem, was ich mir wünsche, sondern zeigt mir, was Gott tut. Darum ist diese Hoffnung etwas Lebendiges, neu geborenes Leben, so, wie es Raum in unserem gegenwärtigen Zustand hat. </w:t>
      </w:r>
    </w:p>
    <w:p w14:paraId="05233F12" w14:textId="77777777" w:rsidR="00C778DC" w:rsidRDefault="00C778DC" w:rsidP="00C778DC">
      <w:pPr>
        <w:pStyle w:val="StandardWeb"/>
      </w:pPr>
      <w:r>
        <w:rPr>
          <w:rStyle w:val="Hervorhebung"/>
        </w:rPr>
        <w:t>Darum, weil meine Hoffnung ihren Grund nicht in mir selber hat, darum ist sie lebendig. Sie lebt durch Deine Barmherzigkeit, barmherziger Gott; sie lebt, weil dein Vergeben sie rein macht im Blut Deines Sohnes; sie lebt, weil Deine schöpferische Hand den Tod in Leben verwandelt hat. Darum stehen auch wir, die Sterbenden, vor Dir als die, die zu Deinem Lob berufen sind. Amen.</w:t>
      </w:r>
      <w:r>
        <w:t xml:space="preserve"> </w:t>
      </w:r>
    </w:p>
    <w:p w14:paraId="3437524F" w14:textId="77777777" w:rsidR="00C778DC" w:rsidRDefault="00C778DC" w:rsidP="00C778DC">
      <w:pPr>
        <w:pStyle w:val="berschrift2"/>
      </w:pPr>
      <w:r>
        <w:t>7. April</w:t>
      </w:r>
    </w:p>
    <w:p w14:paraId="495D6017" w14:textId="77777777" w:rsidR="00C778DC" w:rsidRDefault="00C778DC" w:rsidP="00C778DC">
      <w:pPr>
        <w:pStyle w:val="StandardWeb"/>
      </w:pPr>
      <w:r>
        <w:rPr>
          <w:rStyle w:val="Fett"/>
        </w:rPr>
        <w:t>Dass er gestorben ist, das ist er der Sünde gestorben zu einem Mal; das er aber lebt, das lebt er Gott.</w:t>
      </w:r>
      <w:r>
        <w:br/>
        <w:t xml:space="preserve">Römer 6,10 </w:t>
      </w:r>
    </w:p>
    <w:p w14:paraId="1E3C1F76" w14:textId="5EDA31DE" w:rsidR="00C778DC" w:rsidRDefault="00C778DC" w:rsidP="00C778DC">
      <w:pPr>
        <w:pStyle w:val="StandardWeb"/>
      </w:pPr>
      <w:r>
        <w:t xml:space="preserve">Weder im Sterben noch im Leben hat Jesus an sich selbst gedacht. Als er sterben wollte, litt er nicht für sich. Der Sünde wegen wollte er leiden und sterben und diese sitzt in uns, nicht in ihm, und nachdem er lebendig geworden war, lebte er nicht für sich. Vom geplagten Lazarus hat Jesus gesagt: </w:t>
      </w:r>
      <w:r w:rsidR="00073840">
        <w:t>„</w:t>
      </w:r>
      <w:r>
        <w:t>Einst hat er gelitten, jetzt wird er getröstet.</w:t>
      </w:r>
      <w:r w:rsidR="00073840">
        <w:t>“</w:t>
      </w:r>
      <w:r>
        <w:t xml:space="preserve"> Das ist aber nicht die Überschrift zur Ostergeschichte. Sie ist nicht die Jesus gewährte Vergeltung für das, was Gott ihm Hartes aufgelegt hat. Nun lebt er für Gott. Gottesdienst war freilich auch das, dass er das Kreuz ergriff, auch das, dass er dürstet, auch das, dass er seine Verlassenheit von Gott als seine große Not empfand. Damals aber bestand sein Dienst darum, dass er sich zu uns herabbeugte, uns sich gleichstellte und das tat, was unsere Lage notwendig machte, und deshalb gab ihm damals unsere Sünde sein Ziel. Aber sein Name </w:t>
      </w:r>
      <w:r w:rsidR="00073840">
        <w:t>„</w:t>
      </w:r>
      <w:r>
        <w:t>Christus der HERR</w:t>
      </w:r>
      <w:r w:rsidR="00073840">
        <w:t>“</w:t>
      </w:r>
      <w:r>
        <w:t xml:space="preserve"> sprach noch von Größerem, nicht nur vom Dienst des Samariters, der den Sterbenden aus der Wüste in die Herberge trägt, sondern von der Offenbarung Gottes, von Gottes Gnadenmacht und Leben schaffender Herrlichkeit, vom Ziel der Schöpfung, die noch auf die Vollendung wartet, vom ewigen Gut, das nicht innerhalb der Zeit entsteht und uns nicht von der Natur dargereicht wird, zu dem wir durch Auferstehung gelangen. Darum, weil Jesus diese Sendung gegeben ist, lebt er und darum ist sein Leben in neuer Weise ein Gottesdienst. Jetzt lebt er für Gott. Am Gang Jesu, der ihn aus dem Tod für die Sünde in das Leben für Gott führte, erkennt Paulus den für uns alle gültigen Willen Gottes. Alles, was uns die Zukunft bringen wird, gründet er darauf, dass Jesus für uns die Vergebung mit seinem Blut erworben hat. Damit bin ich aber noch nicht an das Ziel gelangt, zu dem mich Gottes Gnade führt. Was soll daraus werden, dass Gott mich durch den, der für die Sünde starb, von meiner Schuld befreit und für meine Bosheit tot gemacht hat? Ein verbesserter Mensch, eine verklärte Seele, ein verewigtes Ich? Nein! Wer für die Sünde gestorben ist, der lebt für Gott. Das ist Gottes Ziel und Gabe; den für ihn lebendigen Menschen macht er aus dir. Das halte fest bei allem, was jetzt dein Leben füllt, und halte es auch fest, wenn du an das ewige Leben denkst. Denke nicht nur an die labenden Früchte und den erquickenden Schatten der Paradiesbäume. Die, die ewig leben, leben für Gott. </w:t>
      </w:r>
    </w:p>
    <w:p w14:paraId="038FA1D3" w14:textId="1529175F" w:rsidR="00C778DC" w:rsidRDefault="00C778DC" w:rsidP="00C778DC">
      <w:pPr>
        <w:pStyle w:val="StandardWeb"/>
      </w:pPr>
      <w:r>
        <w:rPr>
          <w:rStyle w:val="Hervorhebung"/>
        </w:rPr>
        <w:t>Du hast mir, Vater, die Erkenntnis des Bösen und des Guten gegeben. Verwerfliche Bosheit ist es, für mich selbst zu leben. Das zeigst Du mir am Kreuz Deines Sohnes, der sterbend die Last unserer Sünde trug. Und herrliche Gnade ist es, für Dich zu leben. Auch das zeigst Du mir an Deinem Sohn, der nun in Herrlichkeit für Dich lebt und an uns Deinen gnädigen Willen wirkt. Ich schaue anbetend auf das Wunder Deiner Hand, die den Tod und das Leben zusammengebunden und durch beides Dich verherrlicht hat. Amen.</w:t>
      </w:r>
      <w:r>
        <w:t xml:space="preserve"> </w:t>
      </w:r>
    </w:p>
    <w:p w14:paraId="383FD8B8" w14:textId="77777777" w:rsidR="00C778DC" w:rsidRDefault="00C778DC" w:rsidP="00C778DC">
      <w:pPr>
        <w:pStyle w:val="berschrift2"/>
      </w:pPr>
      <w:r>
        <w:t>8. April</w:t>
      </w:r>
    </w:p>
    <w:p w14:paraId="0469E61C" w14:textId="5C2F7DBE" w:rsidR="00C778DC" w:rsidRDefault="00C778DC" w:rsidP="00C778DC">
      <w:pPr>
        <w:pStyle w:val="StandardWeb"/>
      </w:pPr>
      <w:r>
        <w:rPr>
          <w:rStyle w:val="Fett"/>
        </w:rPr>
        <w:t xml:space="preserve">Jesus spricht zu Martha: </w:t>
      </w:r>
      <w:r w:rsidR="00073840">
        <w:rPr>
          <w:rStyle w:val="Fett"/>
        </w:rPr>
        <w:t>„</w:t>
      </w:r>
      <w:r>
        <w:rPr>
          <w:rStyle w:val="Fett"/>
        </w:rPr>
        <w:t>Ich bin die Auferstehung und das Leben.</w:t>
      </w:r>
      <w:r w:rsidR="00073840">
        <w:rPr>
          <w:rStyle w:val="Fett"/>
        </w:rPr>
        <w:t>“</w:t>
      </w:r>
      <w:r>
        <w:br/>
        <w:t xml:space="preserve">Johannes 11,25 </w:t>
      </w:r>
    </w:p>
    <w:p w14:paraId="6DAD7CC9" w14:textId="4B83E670" w:rsidR="00C778DC" w:rsidRDefault="00C778DC" w:rsidP="00C778DC">
      <w:pPr>
        <w:pStyle w:val="StandardWeb"/>
      </w:pPr>
      <w:r>
        <w:t xml:space="preserve">Um zu erfassen, was geschah, als Jesus das Kreuz trug, muss ich auf die herrliche Gewissheit des Lebens achten, die Ihn trägt. </w:t>
      </w:r>
      <w:r w:rsidR="00073840">
        <w:t>„</w:t>
      </w:r>
      <w:r>
        <w:t>Wir wollen mit ihm sterben</w:t>
      </w:r>
      <w:r w:rsidR="00073840">
        <w:t>“</w:t>
      </w:r>
      <w:r>
        <w:t xml:space="preserve"> sagten die Jünger. Aber das ist nicht der Sinn, mit dem Jesus nach dem Kreuz greift. Er ging als der Lebendige in den Tod und hat darum an den Eingang seines Leidens die Erweckung des Lazarus gestellt, durch die Er sich uns als die Auferstehung und das Leben bezeugt. Sein Gang nach Golgatha war sein Bekenntnis zur Auferstehung, seine Ehrung Gottes als dessen, der die Schlüssel zum Ort der Toten hat, dessen Werk am Tod keine Schranken hat, dessen Gnade nicht endet, wenn menschliche Hände oder die Natur ihr Leben zerbrechen. Jesus hat aber nie nur an sich selbst gedacht und nicht davon mit Martha gesprochen, wie er sich selbst erhalte und für sich selbst die Vollendung erlange. Er und sein Amt sind eins und sein Werk ist von seinem Leben nicht geschieden. Darum ist er die Auferstehung nicht so, dass sie nur ihm selbst zuteil wird, und das Leben nicht so, dass er es in sich selber hat, sondern er ist die Auferstehung als der, der sie uns bereitet, und das Leben als der, der es uns schenkt. Daher zerfallen die Ziele Jesu nicht in einen zwiespältigen Gegensatz, so dass er zwar jetzt stürbe, dennoch aber lebte, sondern weil er uns das Leben gibt, darum stirbt er. Sein Ziel ist, aus unserem Sterben für uns das Heil und das Leben zu machen. Daraus, dass er sich als das Leben in die Gemeinschaft mit uns stellt, entstand seine Gemeinschaft mit uns im Todeslos. Das legte auf ihn die Pflicht zu sterben. Er ist dadurch das Leben, dass er uns unsere Schuld von uns nimmt, und tut dies als Gottes Lamm, das für Gott das Leben lässt. </w:t>
      </w:r>
    </w:p>
    <w:p w14:paraId="33992933" w14:textId="23BFF2FF" w:rsidR="00C778DC" w:rsidRDefault="00C778DC" w:rsidP="00C778DC">
      <w:pPr>
        <w:pStyle w:val="StandardWeb"/>
      </w:pPr>
      <w:r>
        <w:rPr>
          <w:rStyle w:val="Hervorhebung"/>
        </w:rPr>
        <w:t>Deine mit Gottes Kraft gefüllte Hand einigt, was für uns geschieden ist. Für uns führt aus dem Sterben kein Weg in das Leben; denn für uns gibt es keinen Weg aus der Schuld in die Gnade. Du aber verwandelst Tod in Leben; denn Du verwandelst durch Dein Vergeben Schuld in Gerechtigkeit. Darum verkündigt deine Gemeinde Deinen Tod und empfängt durch das Wort von Deinem Kreuz Gottes Evangelium. Amen.</w:t>
      </w:r>
      <w:r>
        <w:t xml:space="preserve"> </w:t>
      </w:r>
    </w:p>
    <w:p w14:paraId="15CE5EE0" w14:textId="77777777" w:rsidR="00C778DC" w:rsidRDefault="00C778DC" w:rsidP="00C778DC">
      <w:pPr>
        <w:pStyle w:val="berschrift2"/>
      </w:pPr>
      <w:r>
        <w:t>9. April</w:t>
      </w:r>
    </w:p>
    <w:p w14:paraId="291A6695" w14:textId="15D9D756" w:rsidR="00C778DC" w:rsidRDefault="00C778DC" w:rsidP="00C778DC">
      <w:pPr>
        <w:pStyle w:val="StandardWeb"/>
      </w:pPr>
      <w:r>
        <w:rPr>
          <w:rStyle w:val="Fett"/>
        </w:rPr>
        <w:t>Wir wissen, dass wir aus dem Tod in das Leben gekommen sind; denn wir lieben die Brüder. Wer den Bruder nicht liebt, der bleibet im Tod.</w:t>
      </w:r>
      <w:r>
        <w:br/>
        <w:t xml:space="preserve">1. Johannes 3,14 </w:t>
      </w:r>
    </w:p>
    <w:p w14:paraId="74DE263C" w14:textId="008C6A19" w:rsidR="00C778DC" w:rsidRDefault="00C778DC" w:rsidP="00C778DC">
      <w:pPr>
        <w:pStyle w:val="StandardWeb"/>
      </w:pPr>
      <w:r>
        <w:t xml:space="preserve">Einst, sagt Johannes zur Christenheit, gehörtet ihr zur Schar der Toten; aber ihr habt euch von ihr getrennt und seid zur Schar der Lebenden hinübergegangen. Dieser Schritt, der uns aus dem Tod ins Leben führt, überspringt eine gewaltige Kluft. Woran sieht es Johannes, dass er selbst mit seinen Gemeinden zwar zu denen gehört, die im Tode waren, nun aber nicht mehr ihm verfallen, sondern zu den Lebenden gelangt ist? </w:t>
      </w:r>
      <w:r w:rsidR="00073840">
        <w:t>„</w:t>
      </w:r>
      <w:r>
        <w:t>Wir lieben die Brüder.</w:t>
      </w:r>
      <w:r w:rsidR="00073840">
        <w:t>“</w:t>
      </w:r>
      <w:r>
        <w:t xml:space="preserve"> Nicht das meint er, dass wir mit unserer Liebe den Tod in uns bezwungen haben. Von solchem Aberglauben war Johannes ganz erlöst. Das Leben, sagt er, war beim Vater und es ist uns erschienen, weil Jesus bei uns war. Er gibt uns aber nicht nur eine Verheißung, die uns das Leben in der Ferne zeigt, so dass wir noch als die Hoffenden darauf warten müssten, sondern macht es uns sichtbar, dass der Tod für uns vergangen und der Schritt in das Leben hinein vollzogen ist, und die gewisse, deutliche, unverkennbare Tatsache, die uns dies zeigt, ist, dass wir die Brüder lieben. Wer ist die Liebe? Gott! Wie entsteht sie in uns? Durch Gottes Wirken. Weil es Gottes Gabe ist, dass wir lieben, ist dies der Beweis dafür, dass wir leben. </w:t>
      </w:r>
      <w:r w:rsidR="00073840">
        <w:t>„</w:t>
      </w:r>
      <w:r>
        <w:t>Die Brüder</w:t>
      </w:r>
      <w:r w:rsidR="00073840">
        <w:t>“</w:t>
      </w:r>
      <w:r>
        <w:t xml:space="preserve">, sagt Johannes, und dies hat tiefe Bedeutsamkeit, die, die sich mit uns zu Jesus bekennen, sein Wort bewahren und nach seinem Willen handeln. Wird das Werk Jesu in den anderen sichtbar, so erzeugt das in uns keinen Widerwillen; ihr Glauben trennt uns nicht von ihnen und der Ernst, mit dem sie die Sünde hassen, treibt uns nicht von ihnen weg; Gottes Werk in ihnen ist uns teuer und verbindet uns mit ihnen. Darin, dass wir imstande sind, die Brüder zu lieben, besteht das sichere Kennzeichen, dass wir nicht mehr zu den Toten gehören, sondern das Leben empfangen haben. </w:t>
      </w:r>
    </w:p>
    <w:p w14:paraId="096DD046" w14:textId="2EDD80E3" w:rsidR="00C778DC" w:rsidRDefault="00C778DC" w:rsidP="00C778DC">
      <w:pPr>
        <w:pStyle w:val="StandardWeb"/>
      </w:pPr>
      <w:r>
        <w:rPr>
          <w:rStyle w:val="Hervorhebung"/>
        </w:rPr>
        <w:t>Den Vielen, die nicht wissen, was Leben ist, zu zeigen, dass Du uns in das Leben hineingeführt hast, das, Herr, großer Gott, ist Dein köstlicher Auftrag und der herrliche Dienst der Christenheit. Deine Gnade hat mich von denen getrennt, die aus ihrem Leben ein leeres Geschwätz und eine mühevolle Eitelkeit machen. Darum bitte ich Dich um Dein größtes Geschenk, um die Liebe, die mich mit den Brüdern eint, damit meine Seele Dein Lob singe und Dir danksage, dass Du mich zur Schar der Lebenden herzugerufen hast. Amen.</w:t>
      </w:r>
      <w:r>
        <w:t xml:space="preserve"> </w:t>
      </w:r>
    </w:p>
    <w:p w14:paraId="54DBC64D" w14:textId="77777777" w:rsidR="00C778DC" w:rsidRDefault="00C778DC" w:rsidP="00C778DC">
      <w:pPr>
        <w:pStyle w:val="berschrift2"/>
      </w:pPr>
      <w:r>
        <w:t>10. April</w:t>
      </w:r>
    </w:p>
    <w:p w14:paraId="0E534CA5" w14:textId="2A8BA07D" w:rsidR="00C778DC" w:rsidRDefault="00C778DC" w:rsidP="00C778DC">
      <w:pPr>
        <w:pStyle w:val="StandardWeb"/>
      </w:pPr>
      <w:r>
        <w:rPr>
          <w:rStyle w:val="Fett"/>
        </w:rPr>
        <w:t xml:space="preserve">Da sie nun das Mahl gehalten hatten, spricht Jesus zu Simon Petrus: </w:t>
      </w:r>
      <w:r w:rsidR="00073840">
        <w:rPr>
          <w:rStyle w:val="Fett"/>
        </w:rPr>
        <w:t>„</w:t>
      </w:r>
      <w:r>
        <w:rPr>
          <w:rStyle w:val="Fett"/>
        </w:rPr>
        <w:t>Simon Jonas, hast du mich lieber, denn mich diese haben?</w:t>
      </w:r>
      <w:r w:rsidR="00073840">
        <w:rPr>
          <w:rStyle w:val="Fett"/>
        </w:rPr>
        <w:t>“</w:t>
      </w:r>
      <w:r>
        <w:rPr>
          <w:rStyle w:val="Fett"/>
        </w:rPr>
        <w:t xml:space="preserve"> Er spricht zu ihm: </w:t>
      </w:r>
      <w:r w:rsidR="00073840">
        <w:rPr>
          <w:rStyle w:val="Fett"/>
        </w:rPr>
        <w:t>„</w:t>
      </w:r>
      <w:r>
        <w:rPr>
          <w:rStyle w:val="Fett"/>
        </w:rPr>
        <w:t>Ja, Herr, du weißt, dass ich dich lieb habe.</w:t>
      </w:r>
      <w:r w:rsidR="00073840">
        <w:rPr>
          <w:rStyle w:val="Fett"/>
        </w:rPr>
        <w:t>“</w:t>
      </w:r>
      <w:r>
        <w:rPr>
          <w:rStyle w:val="Fett"/>
        </w:rPr>
        <w:t xml:space="preserve"> Spricht er zu ihm: </w:t>
      </w:r>
      <w:r w:rsidR="00073840">
        <w:rPr>
          <w:rStyle w:val="Fett"/>
        </w:rPr>
        <w:t>„</w:t>
      </w:r>
      <w:r>
        <w:rPr>
          <w:rStyle w:val="Fett"/>
        </w:rPr>
        <w:t>Weide meine Lämmer.</w:t>
      </w:r>
      <w:r w:rsidR="00073840">
        <w:rPr>
          <w:rStyle w:val="Fett"/>
        </w:rPr>
        <w:t>“</w:t>
      </w:r>
      <w:r>
        <w:br/>
        <w:t xml:space="preserve">Johannes 21,15 </w:t>
      </w:r>
    </w:p>
    <w:p w14:paraId="2CB01329" w14:textId="71155E1B" w:rsidR="00C778DC" w:rsidRDefault="00073840" w:rsidP="00C778DC">
      <w:pPr>
        <w:pStyle w:val="StandardWeb"/>
      </w:pPr>
      <w:r>
        <w:t>„</w:t>
      </w:r>
      <w:r w:rsidR="00C778DC">
        <w:t>Erwirb mir eine Herde</w:t>
      </w:r>
      <w:r>
        <w:t>“</w:t>
      </w:r>
      <w:r w:rsidR="00C778DC">
        <w:t xml:space="preserve">, das war nicht das Gebot, das Petrus von Jesus empfing, als verschaffte Petrus Jesus die, die ihm gehören. Wenn es uns vorkommt, die Apostel hätten die Kirche hergestellt, so blieb uns das Wort Jesu unverständlich. Die Lämmer, von denen Jesus spricht, sind sein Eigentum, und deshalb, weil sie ihm gehören, verlangt Jesus von Petrus, dass er sie nicht darben lasse, sondern sie nähre und dafür sorge, dass sie geschützt und geleitet seien und zusammen bleiben. Wir dienen den Menschen nicht deshalb, damit sie durch unser Wirken Gottes Eigentum werden, sondern weil sie es sind. Wie können wir einander zur Buße, zum Glauben und zur Liebe helfen, wenn wir nicht von Christus teuer erkauft und zu seinem Eigentum erworben wären? Indem aber Jesus die Seinen seine Lämmlein nennt, sagt, er dass sie nicht für sich allein zurechtkommen, sondern den bedürfen, der sich ihrer annimmt. Zur Herde vereint und in die Gemeinschaft eingefügt, empfangen wir Gottes Gaben. Daher gibt es Ämter und Dienste und gegenseitige Hilfeleistung. Der erste und wichtigste Dienst, den Petrus allen zu leisten hatte, bestand darin, dass er die Erinnerungen an Jesus festhielt und sein Bild allen zeigte. Weil Petrus denen dient, die Jesus angehören, ist klar, was er für sein Amt nötig hat. Um das, was dem anderen gehört, bekümmern wir uns nur dann, wenn wir ihn lieb haben. Sonst sorgen wir nur für das, was uns selber nützt. Willst du, sagt Jesus zu Petrus, der Hirte meiner Lämmlein sein, so musst du mich lieb haben, und wenn ich dir das größte Werk, das Werk des Apostels, vor den anderen anvertrauen soll, so musst du mich mehr als alle anderen lieben. Der großen Liebe kann man den großen Dienst übergeben, und den größten Dienst empfängt der, der die größte Liebe hat. Hast du sie? fragt Jesus. Du weißt, sagt Petrus, dass ich dich lieb habe und nicht an mich denke und nicht für mich arbeite und nicht mich zum Herrn der Menschen mache. Du allein sollst es sein. Das war die Ausrüstung des Petrus zu seinem Werk. </w:t>
      </w:r>
    </w:p>
    <w:p w14:paraId="79DBCEBA" w14:textId="77777777" w:rsidR="00C778DC" w:rsidRDefault="00C778DC" w:rsidP="00C778DC">
      <w:pPr>
        <w:pStyle w:val="StandardWeb"/>
      </w:pPr>
      <w:r>
        <w:rPr>
          <w:rStyle w:val="Hervorhebung"/>
        </w:rPr>
        <w:t>Es gibt kein Glied in Deiner Schar, und wäre es das kleinste, schwächste Lämmlein, das nicht teil an Deinem Werke bekommt. Aber jedes Glied Deiner Herde fragst Du: hast du mich lieb? So wird aus dem, was wir tun, für einander ein heilsamer Dienst. Schöpfer der Liebe, gewähre sie uns, die wir lieblos sind ohne Dich. Amen.</w:t>
      </w:r>
      <w:r>
        <w:t xml:space="preserve"> </w:t>
      </w:r>
    </w:p>
    <w:p w14:paraId="0096B6AD" w14:textId="77777777" w:rsidR="00C778DC" w:rsidRDefault="00C778DC" w:rsidP="00C778DC">
      <w:pPr>
        <w:pStyle w:val="berschrift2"/>
      </w:pPr>
      <w:r>
        <w:t>11. April</w:t>
      </w:r>
    </w:p>
    <w:p w14:paraId="30EABD20" w14:textId="205FF4CF" w:rsidR="00C778DC" w:rsidRDefault="00C778DC" w:rsidP="00C778DC">
      <w:pPr>
        <w:pStyle w:val="StandardWeb"/>
      </w:pPr>
      <w:r>
        <w:rPr>
          <w:rStyle w:val="Fett"/>
        </w:rPr>
        <w:t xml:space="preserve">Spricht Jesus zum dritten Mal zu ihm: </w:t>
      </w:r>
      <w:r w:rsidR="00073840">
        <w:rPr>
          <w:rStyle w:val="Fett"/>
        </w:rPr>
        <w:t>„</w:t>
      </w:r>
      <w:r>
        <w:rPr>
          <w:rStyle w:val="Fett"/>
        </w:rPr>
        <w:t>Simon Jonas, hast du mich lieb?</w:t>
      </w:r>
      <w:r w:rsidR="00073840">
        <w:rPr>
          <w:rStyle w:val="Fett"/>
        </w:rPr>
        <w:t>“</w:t>
      </w:r>
      <w:r>
        <w:rPr>
          <w:rStyle w:val="Fett"/>
        </w:rPr>
        <w:t xml:space="preserve"> Petrus war traurig, dass er zum dritten Mal zu ihm sagte: Hast du mich lieb? und sprach zu Ihm: </w:t>
      </w:r>
      <w:r w:rsidR="00073840">
        <w:rPr>
          <w:rStyle w:val="Fett"/>
        </w:rPr>
        <w:t>„</w:t>
      </w:r>
      <w:r>
        <w:rPr>
          <w:rStyle w:val="Fett"/>
        </w:rPr>
        <w:t>Herr, du weißt alle Dinge, du weißt, dass ich dich lieb habe.</w:t>
      </w:r>
      <w:r w:rsidR="00073840">
        <w:rPr>
          <w:rStyle w:val="Fett"/>
        </w:rPr>
        <w:t>“</w:t>
      </w:r>
      <w:r>
        <w:br/>
        <w:t xml:space="preserve">Johannes 21,17 </w:t>
      </w:r>
    </w:p>
    <w:p w14:paraId="386649E5" w14:textId="3E95BFFE" w:rsidR="00C778DC" w:rsidRDefault="00C778DC" w:rsidP="00C778DC">
      <w:pPr>
        <w:pStyle w:val="StandardWeb"/>
      </w:pPr>
      <w:r>
        <w:t xml:space="preserve">Er, der alle Dinge weiß, fragt und wiederholt seine Frage, damit Petrus sich bewusst werde, wie es mit ihm steht, ob er Jesus lieb hat. Den Schmerz, den ihm die Wiederholung der Frage bereitet, hat Jesus nicht gescheut. Sei du nur betrübt, Petrus, dass man dich so fragen muss; Grund zu dieser Frage hast du reichlich gegeben. Petrus deutete sich den Sinn dieser Fragen richtig, als er sagte: Du weißt alle Dinge. Jesus fragt ihn deshalb, weil er weiß, dass er ihn lieb hat. Darum darf ihm Petrus seine Liebe bekennen, und darum antwortet Jesus seinem Bekenntnis damit, dass er ihm seine Lämmer übergibt. </w:t>
      </w:r>
      <w:r w:rsidR="00073840">
        <w:t>„</w:t>
      </w:r>
      <w:r>
        <w:t>Du weißt alle Dinge</w:t>
      </w:r>
      <w:r w:rsidR="00073840">
        <w:t>“</w:t>
      </w:r>
      <w:r>
        <w:t xml:space="preserve">, das vertreibt aus unserem Verkehr mit Jesus jeden Schein und alle Verstellung. Im Verkehr mit den Menschen mag es manchmal vernünftig scheinen, uns in Schein zu verkleiden. Sie verstehen oft falsch, verdrehen, was sie hören, und missbrauchen, was sie wissen. Vor boshaften Augen eine Maske zu tragen, mag ratsam sein, und es ist auch leicht, sie zu täuschen. Auch wenn wir in der Selbstbeurteilung die Wahrheit fürchten und uns selbst belügen, handeln wir noch einigermaßen mit Verstand, weil wir nicht ohne Grund den Anblick unseres Bildes vermeiden. Aber von dem, der alle Dinge weiß, wird jede Unwahrhaftigkeit zur hellen Unvernunft. Vor ihm sind wir an den Ort gestellt, wo wir nichts scheinen, sondern einzig das sind, was wir sind. Dafür sei Gottes herrliche Gnade gepriesen. Es ist ja eine uns erdrückende Last, wenn wir unsere Hilfe darin suchen müssen, dass wir scheinen, was wir nicht sind, und es ist Gottes seligmachendes Geschenk, dass wir vor ihm ohne diese Last als die stehen, die gekannt sind ganz und gar. Nun darf Petrus sagen: Ich liebe dich. Wer kann sich selber trauen? Wer urteilt richtig über sich? Weiß ich, ob mein Glaube Glaube und meine Liebe Liebe ist und nicht nur fromm gefärbte Eigensucht? Weil aber Petrus vor dem steht, der alle Dinge weiß, dessen flammender Blick jeden Selbstbetrug zerstört, wird er inne, wie es mit seiner Liebe steht, und weil er sie ihm jetzt zu bekennen vermag, übergibt der Herr die Seinen seiner Hut. </w:t>
      </w:r>
    </w:p>
    <w:p w14:paraId="472DB04B" w14:textId="5F2BAD98" w:rsidR="00C778DC" w:rsidRDefault="00C778DC" w:rsidP="00C778DC">
      <w:pPr>
        <w:pStyle w:val="StandardWeb"/>
      </w:pPr>
      <w:r>
        <w:rPr>
          <w:rStyle w:val="Hervorhebung"/>
        </w:rPr>
        <w:t>Du weißt alle Dinge und nimmst dennoch mein Bekenntnis an und erhältst mich dennoch in Deiner Gemeinschaft. Darum darf ich bitten: bin ich krumm, mache mich gerade; täusche ich mich, so mache mich wahr; ist meine Liebe krank, so heile sie. Amen.</w:t>
      </w:r>
      <w:r>
        <w:t xml:space="preserve"> </w:t>
      </w:r>
    </w:p>
    <w:p w14:paraId="3ED1042A" w14:textId="77777777" w:rsidR="00C778DC" w:rsidRDefault="00C778DC" w:rsidP="00C778DC">
      <w:pPr>
        <w:pStyle w:val="berschrift2"/>
      </w:pPr>
      <w:r>
        <w:t>12. April</w:t>
      </w:r>
    </w:p>
    <w:p w14:paraId="73998DB4" w14:textId="29AF77A9" w:rsidR="00C778DC" w:rsidRDefault="00C778DC" w:rsidP="00C778DC">
      <w:pPr>
        <w:pStyle w:val="StandardWeb"/>
      </w:pPr>
      <w:r>
        <w:rPr>
          <w:rStyle w:val="Fett"/>
        </w:rPr>
        <w:t>Ich bitte nicht allein für sie, sondern auch für die, die durch ihr Wort an mich glauben werden, auf dass sie alle eins seien, gleich wie der du, Vater, in mir und ich in dir, dass auch sie eins seien, auf dass die Welt glaube, du habest mich gesandt.</w:t>
      </w:r>
      <w:r>
        <w:br/>
        <w:t xml:space="preserve">Johannes 17,20+21 </w:t>
      </w:r>
    </w:p>
    <w:p w14:paraId="64DE3969" w14:textId="626CBFEE" w:rsidR="00C778DC" w:rsidRDefault="00C778DC" w:rsidP="00C778DC">
      <w:pPr>
        <w:pStyle w:val="StandardWeb"/>
      </w:pPr>
      <w:r>
        <w:t xml:space="preserve">Gott einigt uns. Wer sich von Gott löst und sich selbst zum Herrn über sein Leben macht, ist mit niemand mehr eins. Nun misst er alle Dinge nach seinem eigenen Mass, sieht nur auf seine Zwecke, arbeitet, wirbt und kämpft für sich. Da dies die anderen ebenso tun, ist der Streit da. Wir machen den Versuch, ihn dadurch zu verhüten, dass der eine den anderen unterjocht. So entsteht eine um ihn gescharte Gruppe, die ihm dienen muss. Aber Einigung ist das nicht; denn Einigung gibt es nur zwischen Freien. Die Natur kommt uns zu Hilfe, weil sie uns die anderen unentbehrlich macht. Sie zwingt uns, Frieden zu halten, weil wir uns selbst zerstören, wenn wir die anderen verderben. Aber auch dieser erzwungene Friede ist noch nicht Einigung. Gott dagegen einigt uns; denn er ist derselbe für uns alle und macht uns von uns selber frei. Weil Gott uns einigt, macht Jesus aus der Einheit der Seinen seine Bitte. Sie muss erbeten sein, weil Gott sie wirkt. Solange wir mit unseren eigensüchtigen Gedanken ausgefüllt sind, wissen wir nicht einmal, was Einheit ist. Deshalb zeigt sie uns Jesus an seiner Verbundenheit mit dem Vater. </w:t>
      </w:r>
      <w:r w:rsidR="00073840">
        <w:t>„</w:t>
      </w:r>
      <w:r>
        <w:t>Du Vater, in mir und ich in dir.</w:t>
      </w:r>
      <w:r w:rsidR="00073840">
        <w:t>“</w:t>
      </w:r>
      <w:r>
        <w:t xml:space="preserve"> Das war nicht Unterjochung, sondern Geeintheit in der Gemeinsamkeit des Willens. Der Vater steht in seiner herrlichen Einzigkeit auch über dem Sohn und der Sohn steht in seiner eigenen Lebendigkeit vor dem Vater. Dies trennt sie aber nicht, der Vater ist der im Sohn Redende und Wirkende und der Sohn ist mit allem, was er will und tut, in die gebende Gegenwart des Vaters hineingestellt. Diese Einheit ist das Vorbild für die, die nun Jesus für seine Gemeinde erbittet und für sie empfängt. Sie kann ihren Beruf nicht erfüllen, wenn sie in eine gegeneinander kämpfende Schar zerbricht. Sie soll der Menschheit zeigen, dass ihr Herr die Sendung vom Vater empfangen hat, die ihn zum Schöpfer und Herrn der in Gott geeinten Gemeinde macht. Sie ist aber keine Gemeinde, wenn sie die Einheit verliert. So gleicht sie der Welt, in der jeder gegen den anderen sich wehrt, und hat die Kraft verloren, die die Welt zum Glauben führt. </w:t>
      </w:r>
    </w:p>
    <w:p w14:paraId="3C4D5746" w14:textId="77777777" w:rsidR="00C778DC" w:rsidRDefault="00C778DC" w:rsidP="00C778DC">
      <w:pPr>
        <w:pStyle w:val="StandardWeb"/>
      </w:pPr>
      <w:r>
        <w:rPr>
          <w:rStyle w:val="Hervorhebung"/>
        </w:rPr>
        <w:t>O barmherziger Gott, mache uns eins. Wir finden den Weg zueinander nicht, weil wir das Unsrige suchen. Aber Du vergibst Deiner Christenheit alle ihre Eigensucht und machst uns Deinen Namen groß, der uns von ihr befreit. Um dieses Wunder deiner allmächtigen Barmherzigkeit bitte ich Dich. Amen.</w:t>
      </w:r>
      <w:r>
        <w:t xml:space="preserve"> </w:t>
      </w:r>
    </w:p>
    <w:p w14:paraId="7E19E201" w14:textId="77777777" w:rsidR="00C778DC" w:rsidRDefault="00C778DC" w:rsidP="00C778DC">
      <w:pPr>
        <w:pStyle w:val="berschrift2"/>
      </w:pPr>
      <w:r>
        <w:t>13. April</w:t>
      </w:r>
    </w:p>
    <w:p w14:paraId="42004ECD" w14:textId="77777777" w:rsidR="00C778DC" w:rsidRDefault="00C778DC" w:rsidP="00C778DC">
      <w:pPr>
        <w:pStyle w:val="StandardWeb"/>
      </w:pPr>
      <w:r>
        <w:rPr>
          <w:rStyle w:val="Fett"/>
        </w:rPr>
        <w:t>Brecht diesen Tempel und am dritten Tag will ich ihn aufrichten.</w:t>
      </w:r>
      <w:r>
        <w:br/>
        <w:t xml:space="preserve">Johannes 2,19 </w:t>
      </w:r>
    </w:p>
    <w:p w14:paraId="20DBF3DA" w14:textId="68FD7653" w:rsidR="00C778DC" w:rsidRDefault="00C778DC" w:rsidP="00C778DC">
      <w:pPr>
        <w:pStyle w:val="StandardWeb"/>
      </w:pPr>
      <w:r>
        <w:t xml:space="preserve">Wir haben einen Tempel, jauchzte ganz Israel in stolzer Freude, wir allein haben ihn. Die Tempel der anderen sind leer; der unsere ist dagegen Gottes Eigentum und der Ort, an dem er bei uns ist. Den Tempel abbrechen, das war für ein jüdisches Ohr die furchtbarste Drohung, die Ankündigung des göttlichen Zorns zur schwersten Strafe. Jesus spricht aber so vom Abbruch des Tempels, dass es nicht mehr ein drohendes Gerichtswort ist, das Zorn verkündet. Brecht ihn ab, sagt er; ihr braucht ihn nicht mehr; denn er ist durch eine herrlichere Schöpfung Gottes überholt. Er sprach damit von seinem Leib. Ein Haus macht Gott nicht gegenwärtig; er wohnt im lebenden Menschen, doch nicht im sündigenden Herzen, wohl aber in seinem Sohn. Mit ihm ist uns wahrhaft ein Tempel gegeben, und Israels Freude an seinem Tempel ist zur verklärten Vollendung gebracht. Aber auch dieser Tempel, sein Leib, wird abgebrochen, eben deshalb, weil sie von ihrem alten Abbruch seines Tempels schafft keine Ruine. Er steht am dritten Tag wieder aufgerichtet da, nun erst recht Gottes Tempel, nun erst recht das Zeichen seiner gnädigen Gegenwart, nun erst recht der Ort, von dem die Welt der Sünder die Versöhnung mit Gott empfängt, und die Städte, die die Gemeinde vereinigt zur gemeinsamen Anbetung. </w:t>
      </w:r>
    </w:p>
    <w:p w14:paraId="3126C2D2" w14:textId="77777777" w:rsidR="00C778DC" w:rsidRDefault="00C778DC" w:rsidP="00C778DC">
      <w:pPr>
        <w:pStyle w:val="StandardWeb"/>
      </w:pPr>
      <w:r>
        <w:rPr>
          <w:rStyle w:val="Hervorhebung"/>
        </w:rPr>
        <w:t>Ich will, unser Gott und Vater, zum Tempel gehen, den Du uns gebaut hast, und dort mir Deine guten Gaben holen. Ich will nicht in meinem eigenen Hause bleiben, nicht bei dem verweilen, was ich selber bin und kann. Ich kann nicht in mir Deine Herrlichkeit schauen, sondern in Deinem Sohn, nicht in mir den Frieden mit Dir finden, sondern in Ihm, nicht in mir Deinen Willen erkunden, sondern in Ihm. Ich trete ins Heiligtum, indem ich zu Dir, Herr Christus, aufsehe, und ich tue es mit der ganzen Schar, die Du zu Deiner Gemeinde gesammelt hast. Amen.</w:t>
      </w:r>
      <w:r>
        <w:t xml:space="preserve"> </w:t>
      </w:r>
    </w:p>
    <w:p w14:paraId="370CB6D9" w14:textId="77777777" w:rsidR="00C778DC" w:rsidRDefault="00C778DC" w:rsidP="00C778DC">
      <w:pPr>
        <w:pStyle w:val="berschrift2"/>
      </w:pPr>
      <w:r>
        <w:t>14. April</w:t>
      </w:r>
    </w:p>
    <w:p w14:paraId="7DCF8463" w14:textId="5EB146DC" w:rsidR="00C778DC" w:rsidRDefault="00C778DC" w:rsidP="00C778DC">
      <w:pPr>
        <w:pStyle w:val="StandardWeb"/>
      </w:pPr>
      <w:r>
        <w:rPr>
          <w:rStyle w:val="Fett"/>
        </w:rPr>
        <w:t xml:space="preserve">Ihr habt nicht den Geist der Knechtschaft empfangen, dass ihr euch abermals fürchten müsst, sondern ihr habt den Geist der Kindschaft empfangen, durch welchen wir rufen: Abba, Vater. </w:t>
      </w:r>
      <w:r>
        <w:br/>
        <w:t xml:space="preserve">Römer 8,15 </w:t>
      </w:r>
    </w:p>
    <w:p w14:paraId="1D16B6D7" w14:textId="4F46A919" w:rsidR="00C778DC" w:rsidRDefault="00C778DC" w:rsidP="00C778DC">
      <w:pPr>
        <w:pStyle w:val="StandardWeb"/>
      </w:pPr>
      <w:r>
        <w:t xml:space="preserve">An den Knechten hat Jesus gern den Jüngern gezeigt, was ihre Stellung vor Gott sei, dass sie ihm mit allem, was sie sind und haben, gehören und ihre ganze Arbeit für ihn tun. Ebenso hat Paulus zusammen mit der ganzen Christenheit den Namen </w:t>
      </w:r>
      <w:r w:rsidR="00073840">
        <w:t>„</w:t>
      </w:r>
      <w:r>
        <w:t>Knecht Gottes</w:t>
      </w:r>
      <w:r w:rsidR="00073840">
        <w:t>“</w:t>
      </w:r>
      <w:r>
        <w:t xml:space="preserve"> zu seinem Ehrennamen gemacht, der allen sofort das Große zeigte, was ihm gegeben war und durch ihn zu den Völkern kam. Dabei bleibt Paulus auch in unserem Spruch, weil er die Knechtschaft, die die Alten Gott unterwarf, zu seinem Eigentum machte und in seinen Dienst stellte, als das Werk des Geistes beschreibt. Der Gedanke wäre kindisch, ein Mensch machte sich selbst zu Gottes Knecht. Man wird durch Gott zu Gottes Knecht und Gottes Werk geschieht durch seinen Geist. Dennoch haben wir mit dem Geist, der Knechte Gottes macht, noch nicht das vor uns, was Jesu Gabe für uns ist. Über dem Knecht steht der Sohn, und von Jesus, dem Sohne Gottes, geht der Geist der Kindschaft aus. Wie wird dieser Unterschied in unserem Verhalten sichtbar? Aus der Gebundenheit des Knechts an Gott, sagt Paulus, entstand die Furcht; aus der Versetzung in die Kindschaft entsteht der Ruf, der den Vater ruft. Scheu und still muss der Knecht warten, bis das Urteil des Herrn über seine Arbeit erfolgt, wie er in schweigendem Gehorsam das Gebot des Herrn zu empfangen hat. Der Sohn dagegen spricht zum Vater mit lautem Ruf, befreit von scheuer Ängstlichkeit. Hier ist nichts zu verheimlichen; in heller Öffentlichkeit ergeht das Bekenntnis und mit froher Zuversicht wird die Bitte laut. Ist denn die Furcht aus uns, den Kindern, verschwunden? Das kann nie geschehen. So wenig Paulus das Knechtsein vor Gott schielt, so wenig schilt er die Furcht. Sie bleibt ein unentbehrliches Glied unseres inwendigen Lebens. Aber sie ist nicht mehr die Wurzel unserer Frömmigkeit, nicht mehr die treibende Kraft in unserem Gottesdienst. Die Furcht ist uns dazu gegeben, damit sie uns zum Glauben führe, und dieser hat nun seinen Grund darin gefunden, dass uns Jesus zu sich selbst holt und uns mit sich in die Kindschaft Gottes stellt. </w:t>
      </w:r>
    </w:p>
    <w:p w14:paraId="0B7106BD" w14:textId="51F4309B" w:rsidR="00C778DC" w:rsidRDefault="00C778DC" w:rsidP="00C778DC">
      <w:pPr>
        <w:pStyle w:val="StandardWeb"/>
      </w:pPr>
      <w:r>
        <w:rPr>
          <w:rStyle w:val="Hervorhebung"/>
        </w:rPr>
        <w:t>Dir zu gehören ganz und gar, Vater, das ist der Reichtum und die Ehre Deiner Knechte und Deiner Kinder. Du beugst uns aber nicht durch Deine Hoheit, sondern hebst uns zu Dir empor durch Deine Gnade und wandelst unsere Furcht in den Glauben, durch den Deine väterliche Liebe uns zu sich zieht. O mache mir Tag um Tag wieder Dein Evangelium hell. Amen.</w:t>
      </w:r>
      <w:r>
        <w:t xml:space="preserve"> </w:t>
      </w:r>
    </w:p>
    <w:p w14:paraId="0A1C2FB8" w14:textId="77777777" w:rsidR="00C778DC" w:rsidRDefault="00C778DC" w:rsidP="00C778DC">
      <w:pPr>
        <w:pStyle w:val="berschrift2"/>
      </w:pPr>
      <w:r>
        <w:t>15. April</w:t>
      </w:r>
    </w:p>
    <w:p w14:paraId="765F5C04" w14:textId="77777777" w:rsidR="00C778DC" w:rsidRDefault="00C778DC" w:rsidP="00C778DC">
      <w:pPr>
        <w:pStyle w:val="StandardWeb"/>
      </w:pPr>
      <w:r>
        <w:rPr>
          <w:rStyle w:val="Fett"/>
        </w:rPr>
        <w:t>Wen da dürstet, der komme zu mir und trinke. Wer an mich glaubt, wie die Schrift sagt, von dessen Leibe werden Ströme des lebendigen Wassers fließen.</w:t>
      </w:r>
      <w:r>
        <w:br/>
        <w:t xml:space="preserve">Johannes 7,37+38 </w:t>
      </w:r>
    </w:p>
    <w:p w14:paraId="4359EBCE" w14:textId="00C967BF" w:rsidR="00C778DC" w:rsidRDefault="00C778DC" w:rsidP="00C778DC">
      <w:pPr>
        <w:pStyle w:val="StandardWeb"/>
      </w:pPr>
      <w:r>
        <w:t xml:space="preserve">Wenn der Dürstende trinkt, empfängt er, was er selbst bedarf. Ihm wird das eigene Verlangen gestillt, das Erfüllung finden muss, wenn sein Leben nicht verwelken und zerfallen soll. Aber das, was er in sich hineintrank, tritt wieder aus ihm hervor, und nun als Strom in überreicher Wirkung, die alle Erwartung übersteigt. Durch dieses Wort durchleuchtet Jesus das Geheimnis, das an seinem Wirken haftet, aber auch in der Arbeit der Kirche und aller ihrer Glieder wiederkehrt. Zu wem spricht Jesus und für wen tut Jesus sein Werk? Zu mir, dem einzelnen, spricht er; mir, dem einzelnen, gilt seine Gnade. Denn mein Verhältnis zu Gott ist mein eigenstes Anliegen und kann nur in meinem eigenen Innern Grund und Festigkeit erhalten. Mein Glaube kann nicht eine Nachahmung zu dem sein, was ein anderer ist und tut; er ist mein eigentliches Verhalten, das in mir selbst begründet ist und mir durch meine Geschichte und Erfahrung vermittelt wird. Meine Pflicht kann ich ebensowenig von einem anderen entlehnen; sie entspringt in mir, in meinem Vermögen, aus meiner Lage, weshalb ich nur das tun kann, was mir mein eigenes Gewissen sagt. Mein Durst ist mein Durst; ich selbst muss trinken und das belebende Wasser zu eigenem Besitz empfangen. Zersplittert sich nun nicht das Werk der Christenheit in die unendliche Vielheit der Einzelleben? Versinkt es nicht in die Verborgenheit der unsichtbaren Innerlichkeit? Allein da, was mir Jesus tut, endigt nicht in mir und hat nicht schon damit sein Ziel erreicht, dass der Dürstende trinkt. Denn das, was er empfangen hat, flutet aus ihm heraus, und der, der getrunken hat, wird zum Quellort des belebenden Stroms. Tausendfach strahlen aus jedem Leben die Wirkungen aus in unberechenbare Weiten. Bleibt ein Leben von engen Grenzen umschlossen, immer werden viele mit ihm in Berührung gebracht, und das, was von Jesus stammt, hat immer und für alle die wirksame Macht. Das von ihm Empfangene geht vom ersten Empfänger hinüber zu den anderen. Sein Wort strömt von Mund zu Mund und sein Friede senkt sich aus einem Herzen in das andere. Glaube zündet Glaube an und Liebe zeugt Liebe. Käme der Strom nicht aus uns heraus, so hätten wir nicht wirklich getrunken. Denn das lebendige Wasser lässt sich nicht in den einschließen, der es trank. Würden wir eine Massenwirkung versuchen, die auf die einzelnen verzichtete, so hätten wir uns vom Ziele Jesu abgewandt. Denn dergleichen erreicht den innersten Vorgang im Menschen nicht. So entsteht nicht Leben. Jesus schafft Leben, und darum ist der Ort, an dem er wirksam wird, in jedem seine verborgene Innerlichkeit. Wo aber Leben ist, da bringt es Unendliches hervor. </w:t>
      </w:r>
    </w:p>
    <w:p w14:paraId="6BB81C78" w14:textId="77777777" w:rsidR="00C778DC" w:rsidRDefault="00C778DC" w:rsidP="00C778DC">
      <w:pPr>
        <w:pStyle w:val="StandardWeb"/>
      </w:pPr>
      <w:r>
        <w:rPr>
          <w:rStyle w:val="Hervorhebung"/>
        </w:rPr>
        <w:t>Ich erfasse, Herr Jesus Christ, Dein teures Wort, dass Du nicht nur an mich denkst, wenn Du mir Dein Wort gibst, und nicht nur für mich sorgst, wenn Du mein Leben gnädig regierst, sondern mit dem, was Du mir gibst, vielen hilfst und den Strom entspringen lässest, der manchen dürren Boden befruchtet und manches welkende Leben erneuert. Dazu hilf Deiner ganzen Schar, die sich von Deiner Hand führen lässt. Amen.</w:t>
      </w:r>
      <w:r>
        <w:t xml:space="preserve"> </w:t>
      </w:r>
    </w:p>
    <w:p w14:paraId="1129113F" w14:textId="77777777" w:rsidR="00C778DC" w:rsidRDefault="00C778DC" w:rsidP="00C778DC">
      <w:pPr>
        <w:pStyle w:val="berschrift2"/>
      </w:pPr>
      <w:r>
        <w:t>16. April</w:t>
      </w:r>
    </w:p>
    <w:p w14:paraId="6F8755DB" w14:textId="77777777" w:rsidR="00C778DC" w:rsidRDefault="00C778DC" w:rsidP="00C778DC">
      <w:pPr>
        <w:pStyle w:val="StandardWeb"/>
      </w:pPr>
      <w:r>
        <w:rPr>
          <w:rStyle w:val="Fett"/>
        </w:rPr>
        <w:t>Das Gesetz des Geistes, der da lebendig macht in Christus Jesus, hat mich frei gemacht vom Gesetz der Sünde und des Todes.</w:t>
      </w:r>
      <w:r>
        <w:br/>
        <w:t xml:space="preserve">Römer 8,2 </w:t>
      </w:r>
    </w:p>
    <w:p w14:paraId="35F5A6B3" w14:textId="21091756" w:rsidR="00C778DC" w:rsidRDefault="00C778DC" w:rsidP="00C778DC">
      <w:pPr>
        <w:pStyle w:val="StandardWeb"/>
      </w:pPr>
      <w:r>
        <w:t xml:space="preserve">Überall, wohin Paulus blickt, sieht er ein wirksames, unser Leben bestimmendes Gesetz. Auch in unserem Sündigen waltet ein Gesetz, eine von Gott zugeordnete Notwendigkeit, an die wir gebunden sind. Ebenso ist es ein von Gott uns auferlegtes Gesetz, dass wir sterben. Auch in dem, was unsere Vernunft von uns verlangt, ist ein Gesetz wirksam, das uns Gottes guten Willen zeigt. Wie steht es mit dem Geist? Auch er ist eins mit einem Gesetz, mit einer gültigen, wirksamen Ordnung, durch die der feste Wille Gottes mit einer unbedingten Geltung zur Erfüllung kommt. Der Geist trägt nicht Willkür in mich hinein und bedeutet nicht die freie Bewegung meiner Fantasie, durch die ich mir Ziele erfinde, als wäre mir durch den Geist die Vollmacht erteilt, mein Leben nach meinen Plänen zu ordnen. Der Geist macht Gottes Willen in mir wirksam; denn er trägt Gottes Wirken in mein inwendiges Leben hinein. Er macht mich darum von Launen und Zufall, von schwankendem Wechsel und grundlosem Belieben gänzlich frei. Der Weg, den er mich führt, leitet mich in Stetigkeit und Sicherheit zu Gottes Ziel, und dieses Ziel ist das Leben. Wie kommt dieses Gesetz zu mir? Wo erfasst es mich? In Christus, sagt Paulus. In Christus sein heißt im Gesetz des </w:t>
      </w:r>
      <w:r w:rsidR="00151C0A">
        <w:t>Geistes</w:t>
      </w:r>
      <w:r>
        <w:t xml:space="preserve"> sein und in Christus handeln heißt im Gesetz handeln. Damit ist der Ausgang meines Lebens gesichert und dem inneren Zwiespalt, der mich entzweit, die Entscheidung gegeben. Ohne den Geist steht meine Vernunft neben dem vom Körper mir gegebenen Trieb und meine Zustimmung zum göttlichen Gebot wird wertlos durch mein Unvermögen, es zu tun. Nun aber, da ich unter das Gesetz des Geistes gestellt bin, tritt eine Kraft in mich hinein, die stärker ist als der sündliche Wille; denn dieser ist der meine, der Geist aber ist Gottes. Führt mich das Sündigen in den Tod, so führt mich der Geist in das Leben und das Leben überwindet den Tod. Das Gesetz der Sünde und des Todes vergeht vor dem Gesetz des Geistes, und durch dieses Gesetz wird mir die Freiheit beschert. Indem ich sündigen und sterben muss, wird meine Unfreiheit sichtbar. Hier wurde über mich verfügt. Bei all dem dagegen, was der Geist mir gibt, bewege ich mich frei. Ich bin selbst der Glaubende und selbst der Liebende. Nun bin ich der Wollende und Handelnde, weil Gott mich bewegt. </w:t>
      </w:r>
    </w:p>
    <w:p w14:paraId="2C08E97C" w14:textId="0995E796" w:rsidR="00C778DC" w:rsidRDefault="00C778DC" w:rsidP="00C778DC">
      <w:pPr>
        <w:pStyle w:val="StandardWeb"/>
      </w:pPr>
      <w:r>
        <w:rPr>
          <w:rStyle w:val="Hervorhebung"/>
        </w:rPr>
        <w:t>Alles, was in mir frei ist, ist Deine Gabe, o heiliger Geist, alles, was ich mit ganzem Willen begehre, ohne dass mich meine Sündlichkeit und Sterblichkeit hindern kann. Daran erkenne ich deine schaffende Gnade, die in uns, die Gebundenen, die Sehnsucht nach der Freiheit legt und uns auch erfahren lässt, dass Du unsere Fesseln sprengst. Amen.</w:t>
      </w:r>
      <w:r>
        <w:t xml:space="preserve"> </w:t>
      </w:r>
    </w:p>
    <w:p w14:paraId="6CF20652" w14:textId="77777777" w:rsidR="00C778DC" w:rsidRDefault="00C778DC" w:rsidP="00C778DC">
      <w:pPr>
        <w:pStyle w:val="berschrift2"/>
      </w:pPr>
      <w:r>
        <w:t>17. April</w:t>
      </w:r>
    </w:p>
    <w:p w14:paraId="1BE9748C" w14:textId="56E212F9" w:rsidR="00C778DC" w:rsidRDefault="00C778DC" w:rsidP="00C778DC">
      <w:pPr>
        <w:pStyle w:val="StandardWeb"/>
      </w:pPr>
      <w:r>
        <w:rPr>
          <w:rStyle w:val="Fett"/>
        </w:rPr>
        <w:t>Die Nacht ist vorgerückt, der Tag herangenaht. So lasst uns ablegen die Werke der Finsternis und anlegen die Waffen des Lichts.</w:t>
      </w:r>
      <w:r>
        <w:br/>
        <w:t xml:space="preserve">Römer 13,12 </w:t>
      </w:r>
    </w:p>
    <w:p w14:paraId="6628E2F8" w14:textId="294FDFD0" w:rsidR="00C778DC" w:rsidRDefault="00C778DC" w:rsidP="00C778DC">
      <w:pPr>
        <w:pStyle w:val="StandardWeb"/>
      </w:pPr>
      <w:r>
        <w:t xml:space="preserve">Nacht nennt Paulus den gegenwärtigen Stand der Christenheit, und doch jubelt er in der Gnade, dankt für alles und verherrlicht Gott in allem. Dennoch heißt er unsere Gegenwart noch nicht Tag, sondern Nacht. Denn er denkt nicht nur an sich selbst und seinen eigenen Anteil an Gottes Liebe, auch nicht nur an die Christenheit und das, was sie durch Jesus geworden ist, sondern schaut auf die Menschheit mit ihrer Schuld und ihrem Jammer. Paulus blieb ihr Glied und rang mit ihrer Sünde und litt unter ihrem Jammer. Ist Gott, fragte er, nur der Juden Gott? Und er antwortete: Nein! Er ist auch der Gott der Völker. Die Christenheit darf ebensowenig meinen, Gott sei nur ihr Gott. Er ist größer als unser Herz und die in unser Herz gelegte Gnade; er ist auch größer als die Christenheit, und das, was sie in ihrer Gemeinschaft erarbeitet und besitzt, reicht bei weitem nicht aus, um sichtbar zu machen, was Gott schaffen wird. Das wird erst dann offenbar, wenn Gott alles, was sein Werk ist, mit seiner Herrlichkeit erfüllt, und dies geschieht erst durch Christus in seinem künftigen Reich. Darum heißt Paulus unsere Gegenwart Nacht, aber nicht eine bleibende, unbewegliche, endlose, sondern eine weichende Nacht, die sich zum Tag hinbewegt. Die nächtliche Art unseres Lebens zeigt sich darin, dass es noch mit Gefahr verbunden ist. Wir bedürfen noch Waffen, und solange uns solche unentbehrlich sind, ist der Tag noch nicht da. Dieser verscheucht die Gefahr. Im Dunkeln leben zu müssen, ist deshalb gefährlich, weil es uns verleitet, die Werke der Finsternis zu tun, die lichtscheuen Werke, die die Heimlichkeit nötig haben, damit sie nicht als schändlich erwiesen seien, all das, was nur mit einem gefälschten Titel und unwahren Schein geschehen kann, alles, was seine boshafte und gottlose Art unter einem unechten Glanz versteckt. Dieser Glanz kann uns nur locken, solange es Nacht ist; fällt auf ihn das Licht, so ist die Verwerflichkeit dieser Werke offenbar. Christus ist aber nicht nur einst das Licht, das die Nacht beenden und den hellen Tag herbeiführen wird, sondern ist auch jetzt bei uns und durch ihn wird uns das Licht als unsere Waffe gegeben, die uns auch in der dunklen Welt unangreifbar macht und die Werke der Finsternis verscheucht. </w:t>
      </w:r>
    </w:p>
    <w:p w14:paraId="49982234" w14:textId="77777777" w:rsidR="00C778DC" w:rsidRDefault="00C778DC" w:rsidP="00C778DC">
      <w:pPr>
        <w:pStyle w:val="StandardWeb"/>
      </w:pPr>
      <w:r>
        <w:rPr>
          <w:rStyle w:val="Hervorhebung"/>
        </w:rPr>
        <w:t>Herr Gott, dein Tag ist uns verheißen, damit wir uns seiner freuen, auch wenn wir im finsteren Tal wandeln mitten im Getriebe dieser dunklen Welt. Sende uns, wenn wir uns im Finstern verirren, einen Strahl Deines Lichts, damit wir unser Antlitz dahin wenden, wo die Nacht vergangen ist und der Tag scheint. Amen.</w:t>
      </w:r>
      <w:r>
        <w:t xml:space="preserve"> </w:t>
      </w:r>
    </w:p>
    <w:p w14:paraId="6C65041F" w14:textId="77777777" w:rsidR="00C778DC" w:rsidRDefault="00C778DC" w:rsidP="00C778DC">
      <w:pPr>
        <w:pStyle w:val="berschrift2"/>
      </w:pPr>
      <w:r>
        <w:t>18. April</w:t>
      </w:r>
    </w:p>
    <w:p w14:paraId="7A5C144A" w14:textId="77777777" w:rsidR="00C778DC" w:rsidRDefault="00C778DC" w:rsidP="00C778DC">
      <w:pPr>
        <w:pStyle w:val="StandardWeb"/>
      </w:pPr>
      <w:r>
        <w:rPr>
          <w:rStyle w:val="Fett"/>
        </w:rPr>
        <w:t>Der Buchstabe tötet; aber der Geist macht lebendig.</w:t>
      </w:r>
      <w:r>
        <w:br/>
        <w:t xml:space="preserve">2. Korinther 3,6 </w:t>
      </w:r>
    </w:p>
    <w:p w14:paraId="398364FA" w14:textId="7933DD23" w:rsidR="00C778DC" w:rsidRDefault="00C778DC" w:rsidP="00C778DC">
      <w:pPr>
        <w:pStyle w:val="StandardWeb"/>
      </w:pPr>
      <w:r>
        <w:t xml:space="preserve">In Schrift verfasst liegt das göttliche Wort vor mir, so dass es durch Buchstaben zu mir spricht. Dadurch ist es zu unserem ernsten Anliegen gemacht, dass wir das göttliche Wort der Wahrheit gemäß schätzen. Paulus hilft uns zur rechten Verehrung und gläubigen Aneignung der Schrift dadurch, dass er uns zeigt, warum die Schrift nicht Gottes einzige und letzte Gabe für uns ist, noch nicht die, die uns hilft. Die Gabe Gottes, mit der uns geholfen ist, ist der Geist; denn dieser schafft das Leben, während die Schrift, wenn ich nichts als sie habe, tötend wirkt. Das tut sie deshalb, weil sie Gesetz ist und Gottes Gesetz keinen Widerspruch erträgt, sondern dem, der ihm widerspricht, das Leben nimmt. Die Schrift verkündet mir, dass Gott gut ist und das Gute will und das Böse nicht will und von mir verlangt, dass auch ich das wolle, was gut ist vor Gott. Allein damit, dass ich das lese und mir vorhalte und einübe, ist es noch nicht zu meinem eigenen Willen geworden. Damit ist die inwendige Entzweiung noch in mir vorhanden, durch die das, was ich soll, von dem, was ich bin, geschieden bleibt und aus der Frömmigkeit die Hülle wird, die meinen wirklichen Zustand versteckt. Darum spricht Gott nicht nur durch Worte zu uns, die durch die Schrift vor unsere Augen und in unser Gedächtnis kommen, sondern wirkt im Bereich unseres inwendigen Lebens durch seinen Geist. Nun fordert sein Wort nicht nur den Glauben, sondern schafft ihn in mir und verlangt von mir nicht nur die Liebe, sondern verleiht sie mir. Jetzt ist die uns drohende Gefahr überwunden und das Leben erschienen. Indem Gott durch seinen Geist zu uns spricht, wird die Schrift für uns zu seinem heilsamen Wort. </w:t>
      </w:r>
    </w:p>
    <w:p w14:paraId="00C59BAC" w14:textId="77777777" w:rsidR="00C778DC" w:rsidRDefault="00C778DC" w:rsidP="00C778DC">
      <w:pPr>
        <w:pStyle w:val="StandardWeb"/>
      </w:pPr>
      <w:r>
        <w:rPr>
          <w:rStyle w:val="Hervorhebung"/>
        </w:rPr>
        <w:t>Ich höre Deines süßen Wortes Schall, Deines heiligen Willens Bezeugung. Nun sprich zu mir durch Deine gebende Gnade, die das Wollen und das Vollbringen verleiht, damit Dein Wort mich nicht verklage, sondern die seligmachende Gotteskraft sei. Amen.</w:t>
      </w:r>
      <w:r>
        <w:t xml:space="preserve"> </w:t>
      </w:r>
    </w:p>
    <w:p w14:paraId="37F1C896" w14:textId="77777777" w:rsidR="00C778DC" w:rsidRDefault="00C778DC" w:rsidP="00C778DC">
      <w:pPr>
        <w:pStyle w:val="berschrift2"/>
      </w:pPr>
      <w:r>
        <w:t>19. April</w:t>
      </w:r>
    </w:p>
    <w:p w14:paraId="51A8F7B0" w14:textId="77777777" w:rsidR="00C778DC" w:rsidRDefault="00C778DC" w:rsidP="00C778DC">
      <w:pPr>
        <w:pStyle w:val="StandardWeb"/>
      </w:pPr>
      <w:r>
        <w:rPr>
          <w:rStyle w:val="Fett"/>
        </w:rPr>
        <w:t>Auf Moses Stuhl sitzen die Schriftgelehrten und Pharisäer. Alles nun, was sie euch sagen, das ihr halten sollt, das haltet und tut es; aber nach ihren Werken sollt ihr nicht tun; sie sagen es wohl und tun es nicht.</w:t>
      </w:r>
      <w:r>
        <w:br/>
        <w:t xml:space="preserve">Matthäus 23,2+3 </w:t>
      </w:r>
    </w:p>
    <w:p w14:paraId="5A32EE08" w14:textId="4EF47AFC" w:rsidR="00C778DC" w:rsidRDefault="00C778DC" w:rsidP="00C778DC">
      <w:pPr>
        <w:pStyle w:val="StandardWeb"/>
      </w:pPr>
      <w:r>
        <w:t xml:space="preserve">Braucht die Welt neue Schriftgelehrte? Jesus sagt: Nein! Die alte Bibel zeigt euch, was recht und gut vor Gott ist, und sie spricht so deutlich, dass sogar einer, der aus der Schule Gamaliels kam, sie auslegen kann. Soll ich fragen: Lieber Herr, wozu sendest du denn deine Jünger, wenn es genug ist, dass es einen Lehrstuhl für Mose bei uns gibt? Lasten binden, antwortet der Herr, ist nicht dasselbe wie die Lasten tragen, und andere sie tragen heißen, ist nicht dasselbe wie sie selber tragen. Woran krankte der alte Lehrstand? In seinem Inneren zerriss ihn ein unheilbarer Riss. Es fiel auseinander, was er sagte und was er war, was er lehrte und was er tat. Das ändert keine Schriftgelehrsamkeit, kein Bibelstudium, keine Kirchlichkeit. Es sind kostbare Erwerbungen, die wir uns dadurch verschaffen, religiöse Haltung , christliche Sitte, der biblische Gedankenkreis. Aber der Mensch ist etwas anderes als seine Tracht, etwas anderes als seine Worte, etwas anderes als seine Gedanken. Den inneren Riss heilt keine Gelehrsamkeit. Es wäre töricht, wenn wir meinten, heute brächte es unsere christliche Erziehung zu etwas anderem, als was sie damals erreichten. Was Unterricht und Erziehung geben kann, war damals in höherem Masse vorhanden als bei uns, befestigte Überzeugung, unerschütterliche Sitte, Treue in der Ausführung der Gebote. Was hilft? Das, was Jesus hatte, die Sohnschaft Gottes, und was er denen gibt, die an seinen Namen glauben, die Kindschaft Gottes, das, was uns zur Kindschaft Gottes bringt, der Geist. Jetzt erhalten wir nicht nur eine religiöse Tracht und Dressur; jetzt ist der Mensch geheilt. Darum hat Jesus den Glauben zu dem gemacht, was er in uns schafft. Denn der Glaube ist derjenige Vorgang, durch den Gottes Wirken unseren Willen bewegt. Darum ist im Glauben alles drin, Gottes Tat und mein Entschluss, Denken und Wollen, Erkenntnis und Tat. </w:t>
      </w:r>
    </w:p>
    <w:p w14:paraId="6EE2939A" w14:textId="77777777" w:rsidR="00C778DC" w:rsidRDefault="00C778DC" w:rsidP="00C778DC">
      <w:pPr>
        <w:pStyle w:val="StandardWeb"/>
      </w:pPr>
      <w:r>
        <w:rPr>
          <w:rStyle w:val="Hervorhebung"/>
        </w:rPr>
        <w:t>Was krank ist an uns und was Du uns gibst, das, treuer Herr, stimmt zusammen. Du heilst uns da, wo wir krank sind, und so, dass wir genesen. Ich bitte Dich um einen starken Hass gegen jedes leere Wort und allen bloßen Schein. Mach es unserer lieben Christenheit sichtbar, dass Dein Reich nicht in Worten steht, sondern in Kraft.</w:t>
      </w:r>
      <w:r>
        <w:t xml:space="preserve"> </w:t>
      </w:r>
    </w:p>
    <w:p w14:paraId="05456DF7" w14:textId="77777777" w:rsidR="00C778DC" w:rsidRDefault="00C778DC" w:rsidP="00C778DC">
      <w:pPr>
        <w:pStyle w:val="berschrift2"/>
      </w:pPr>
      <w:r>
        <w:t>20. April</w:t>
      </w:r>
    </w:p>
    <w:p w14:paraId="53984950" w14:textId="77777777" w:rsidR="00C778DC" w:rsidRDefault="00C778DC" w:rsidP="00C778DC">
      <w:pPr>
        <w:pStyle w:val="StandardWeb"/>
      </w:pPr>
      <w:r>
        <w:rPr>
          <w:rStyle w:val="Fett"/>
        </w:rPr>
        <w:t>Wo zwei unter euch eins werden auf Erden, was es auch sei, warum sie bitten wollen, das soll ihnen widerfahren von meinem Vater im Himmel.</w:t>
      </w:r>
      <w:r>
        <w:br/>
        <w:t xml:space="preserve">Matthäus 18,19 </w:t>
      </w:r>
    </w:p>
    <w:p w14:paraId="14415ED4" w14:textId="7549A1C9" w:rsidR="00C778DC" w:rsidRDefault="00C778DC" w:rsidP="00C778DC">
      <w:pPr>
        <w:pStyle w:val="StandardWeb"/>
      </w:pPr>
      <w:r>
        <w:t xml:space="preserve">Wenn die Gemeinschaft auf uns drückt und uns das Gebet verdirbt, so macht uns Jesus von ihr frei. Das tut er aber nicht deshalb, damit wir einsam werden. Wie könnten wir der Gemeinschaft entbehren müssen, da er unser aller Herr ist? Sein königlicher Name spricht aus, dass es der Schöpfer und Führer der in Gott verbundenen Gemeinde ist. Darum führt er den Beter zum Beter und gibt ihrem einträchtigen Bitten seine besondere Verheißung. Erhörlich wird mein Gebet dann, wenn ich nicht gegen, sondern nach Gottes Willen bete. Ob aber mein Begehren in Gottes Ordnung bleibt, dafür ist es eine heilsame Erprobung, wenn ich den Versuch mache, mit einem anderen eins zu werden. In dem, was als Gottes große Verheißung über der ganzen Menschheit und der ganzen Kirche steht, sind alle Glaubenden ohne Mühe geeint. Wenn wir den Inhalt des Evangeliums in unser Gebet aufnehmen, kommen wir, auch wenn wir viele sind, leicht zusammen. Jesus spricht aber hier von dem, was meine besondere Lage und Pflicht zum Inhalt meines Bittens macht, und wenn ich in meiner Beurteilung meiner Lage und in meinem Verlangen nach Gottes Hilfe nicht einsam bleibe, sondern mich mit meinem Verlangen nach Gottes Hilfe nicht einsam bleibe, sondern mich mit meinem Bruder einigen kann, dann ist etwas erreicht, was meiner Bitte Richtigkeit gibt und ihre Übereinstimmung mit Gottes Willen verstärkt. Wir sind dazu beisammen, damit wir eins seien und unser Wort nicht als das unsrige, sondern gemeinsam betreiben. Entsteht zwischen uns die Gemeinschaft des Gebets, so sind wir an den Ort gelangt, zu dem uns die Gnade Jesu führt, die keinen nur für sich selbst begabt, sondern unser Leben zum gemeinsamen Dienst ineinander flicht. </w:t>
      </w:r>
    </w:p>
    <w:p w14:paraId="2ADF998C" w14:textId="77777777" w:rsidR="00C778DC" w:rsidRDefault="00C778DC" w:rsidP="00C778DC">
      <w:pPr>
        <w:pStyle w:val="StandardWeb"/>
      </w:pPr>
      <w:r>
        <w:rPr>
          <w:rStyle w:val="Hervorhebung"/>
        </w:rPr>
        <w:t>Nun hat mir Dein Wort, Herr Jesus, wieder ein kostbares Kleinod aus dem Schatz gezeigt, den Dein Reich uns gewährt. Wir dürfen vor Dir eins werden, eins als die Bittenden. Denn Du pflanzest in uns den einen Glauben und die eine Liebe und schaffst den lebendigen Leib, in dem wir Glieder sind. Das gib uns, lieber Herr. Amen.</w:t>
      </w:r>
      <w:r>
        <w:t xml:space="preserve"> </w:t>
      </w:r>
    </w:p>
    <w:p w14:paraId="5F1261FB" w14:textId="77777777" w:rsidR="00C778DC" w:rsidRDefault="00C778DC" w:rsidP="00C778DC">
      <w:pPr>
        <w:pStyle w:val="berschrift2"/>
      </w:pPr>
      <w:r>
        <w:t>21. April</w:t>
      </w:r>
    </w:p>
    <w:p w14:paraId="5F45B705" w14:textId="77777777" w:rsidR="00C778DC" w:rsidRDefault="00C778DC" w:rsidP="00C778DC">
      <w:pPr>
        <w:pStyle w:val="StandardWeb"/>
      </w:pPr>
      <w:r>
        <w:rPr>
          <w:rStyle w:val="Fett"/>
        </w:rPr>
        <w:t>Wer den Willen tut meines Vaters im Himmel, derselbe ist mein Bruder, Schwester und Mutter.</w:t>
      </w:r>
      <w:r>
        <w:br/>
        <w:t xml:space="preserve">Matthäus 12,50 </w:t>
      </w:r>
    </w:p>
    <w:p w14:paraId="108B16AF" w14:textId="1D2A8EF5" w:rsidR="00C778DC" w:rsidRDefault="00C778DC" w:rsidP="00C778DC">
      <w:pPr>
        <w:pStyle w:val="StandardWeb"/>
      </w:pPr>
      <w:r>
        <w:t xml:space="preserve">Die Bande, die die Natur zwischen uns knüpft, vereinen uns fest. Wir empfangen reiche Güter dadurch, dass wir nach der Ordnung der Natur Eltern, Brüder und Schwestern haben, ebenso auch, dass wir als Zeitgenossen zum selben Geschlecht und durch dieselbe Rasse, Sprache und Geschichte zu einem Volk verbunden sind. Es gibt aber noch eine festere Verbundenheit und vollständige Gemeinschaft; das ist die, die uns Jesus bereitet hat. Seine Mutter und seine Brüder machten die Ansprüche geltend, die ihnen ihre natürliche Verbundenheit mit Jesus gab. Jesus wies aber diese Ansprüche ab, nicht weil er das natürliche Recht zerträte und die natürliche Gemeinschaft vernichtete. Er anerkannt sie willig; es muss aber sichtbar werden, dass es noch etwas Größeres gibt, eine Gemeinschaft, die auch da besteht, wo die natürlichen Bande nicht vorhanden sind, und auch das Persönlichste in uns erfasst und uns daher ganz miteinander vereint. In diese Gemeinschaft sind alle hineingesetzt, die den Willen Gottes tun. Mit ihnen macht sich Jesus eins und verbindet sie so fest mit sich, wie die Natur uns zusammenführt. Was diese macht, lässt sich nicht ändern. Unsere Mutter ist für immer unsere Mutter und unsere Brüder bleiben es unser Leben lang. Ebenso unzerbrechlich heißt Jesus seine Gemeinschaft mit denen, die den Willen Gottes tun, und indem er sich mit ihnen verbindet, sind sie auch miteinander vereint. Wenn unsere Einigung nicht an dieser tiefsten Stelle ihren Grund hat, bricht sie. Manche Mütter sahen sich von ihren Kindern verlassen und zwischen Brüdern entsteht oft grimmiger Hass. Wenn aber der Wille Gottes unser Wille wird und von uns nicht nur gekannt, sondern getan wird, dann trennt uns nichts von Jesus und trennt uns nichts voneinander. So werden wir eins. </w:t>
      </w:r>
    </w:p>
    <w:p w14:paraId="42F1DF36" w14:textId="77777777" w:rsidR="00C778DC" w:rsidRDefault="00C778DC" w:rsidP="00C778DC">
      <w:pPr>
        <w:pStyle w:val="StandardWeb"/>
      </w:pPr>
      <w:r>
        <w:rPr>
          <w:rStyle w:val="Hervorhebung"/>
        </w:rPr>
        <w:t>Du nimmst Dich unser an, o Jesus, gönnst uns deine Gemeinschaft und gibst ihr den sicheren Grund im Willen Gottes. Nichts wird mich von Deiner Liebe scheiden, wenn ich im Willen Gottes bleibe. Um die Verbundenheit mit Dir bitte ich Dich; denn sie ist mein Friede, meine Kraft und mein Heil. Amen.</w:t>
      </w:r>
      <w:r>
        <w:t xml:space="preserve"> </w:t>
      </w:r>
    </w:p>
    <w:p w14:paraId="540CF7D4" w14:textId="77777777" w:rsidR="00C778DC" w:rsidRDefault="00C778DC" w:rsidP="00C778DC">
      <w:pPr>
        <w:pStyle w:val="berschrift2"/>
      </w:pPr>
      <w:r>
        <w:t>22. April</w:t>
      </w:r>
    </w:p>
    <w:p w14:paraId="108C585C" w14:textId="77777777" w:rsidR="00C778DC" w:rsidRDefault="00C778DC" w:rsidP="00C778DC">
      <w:pPr>
        <w:pStyle w:val="StandardWeb"/>
      </w:pPr>
      <w:r>
        <w:rPr>
          <w:rStyle w:val="Fett"/>
        </w:rPr>
        <w:t>Achtet es für eitel Freude, wenn ihr in mancherlei Anfechtungen fallet.</w:t>
      </w:r>
      <w:r>
        <w:br/>
        <w:t xml:space="preserve">Jakobus 1,2 </w:t>
      </w:r>
    </w:p>
    <w:p w14:paraId="73267AD0" w14:textId="1F765B4F" w:rsidR="00C778DC" w:rsidRDefault="00C778DC" w:rsidP="00C778DC">
      <w:pPr>
        <w:pStyle w:val="StandardWeb"/>
      </w:pPr>
      <w:r>
        <w:t xml:space="preserve">Sie waren eine sieghafte Schar, die, die mit Jesus nach Golgatha gingen und von ihm von Golgatha in die Osterzeit hinübergeführt wurden. Gab es je eine bedrücktere Christenheit als die, die in Jerusalem ausharrte? Gebannt, mit schweigender Verachtung in einen Winkel gedrängt, von den Heiligtümern getrennt, an denen von Jugend an ihre Seele hing, hielten sie aus, obwohl über der nächsten Zukunft eine schwarze Wetterwolke stand, die dem Vorblick auf den Greuel der Verwüstung im Tempel und auf die von den Feinden umringte Stadt, die in der Umklammerung ihrer Feinde ein bitteres Sterben erleiden wird. Dennoch erklomm sie ihren ersten steilen Weg mit dem jubelnden Ruf der Sieger: Haltet es für lauter Freude, wenn euch Versuchung auf Versuchung bestürmt. Ich lebe in geordneten, friedlichen Verhältnissen. Es ballt sich keine Faust gegen mich, und was böse Zungen sagen, versteckt sich heimlich. Doch gibt auch mir und allen unsere Lage an der Versuchung teil. Der Druck der Welt liegt auf uns und die Gefährdung unseres Volkes schmerzt und der Zustand unserer Christenheit lähmt. Man spricht nicht ohne Grund von einer </w:t>
      </w:r>
      <w:r w:rsidR="00073840">
        <w:t>„</w:t>
      </w:r>
      <w:r>
        <w:t>Krisis unserer Kultur</w:t>
      </w:r>
      <w:r w:rsidR="00073840">
        <w:t>“</w:t>
      </w:r>
      <w:r>
        <w:t xml:space="preserve"> und von einer </w:t>
      </w:r>
      <w:r w:rsidR="00073840">
        <w:t>„</w:t>
      </w:r>
      <w:r>
        <w:t>Krisis in unserer Kirche</w:t>
      </w:r>
      <w:r w:rsidR="00073840">
        <w:t>“</w:t>
      </w:r>
      <w:r w:rsidR="00151C0A">
        <w:t xml:space="preserve"> </w:t>
      </w:r>
      <w:r>
        <w:t xml:space="preserve">Mitten im lauten Lärm über die Torheit des Glaubens und im starken Wellenschlag einer Strömung, die sich den Geboten Jesu widersetzt, kann sich keiner ohne Anstrengung und ohne Schmerzen gläubig verhalten. So müssen auch wir es wie die Gefährten Jesu lernen, dass Versuchung Freude verschafft, ganze, klare Freude ohne die Beimischung einer Klage. Dass im Kampf Wunden empfangen werden und die Wunden schmerzen, das bleibt unbestritten. Das zeigt die Erfahrung mir wie allen. Allein eine Trübung der Freude entsteht aus diesen Schmerzen nicht. Sie schwebt als der reine Klang der vollen Danksagung über dem Lärm des inwendigen Kampfes. Warum? Die Versuchung, sagt Jakobus, gilt deinem Glauben. Dieser wird erprobt und durch die bestandene Versuchung bewährt. Und glauben können, das ist Freude; denn das ist mein Heil. </w:t>
      </w:r>
    </w:p>
    <w:p w14:paraId="26428303" w14:textId="77777777" w:rsidR="00C778DC" w:rsidRDefault="00C778DC" w:rsidP="00C778DC">
      <w:pPr>
        <w:pStyle w:val="StandardWeb"/>
      </w:pPr>
      <w:r>
        <w:rPr>
          <w:rStyle w:val="Hervorhebung"/>
        </w:rPr>
        <w:t>Was Du gibst, heiliger Gott, und von uns verlangst, hat das Merkmal der Wahrheit. Vor Dir besteht kein Schein und ein geteiltes Herz hat nicht Dein Wohlgefallen. Darum machst Du aus den Deinen die kämpfende Schar. Deine Gnade hat auch mich zu ihr gesellt. Ich sehe die Gefahr des Kampfes und habe nicht in mir die siegende Kraft. Dein Wort ist mein Halt und Dein Wort beruft mich zur Freude und zum Dank auch für den Kampf. Amen.</w:t>
      </w:r>
      <w:r>
        <w:t xml:space="preserve"> </w:t>
      </w:r>
    </w:p>
    <w:p w14:paraId="60A8D0E5" w14:textId="77777777" w:rsidR="00C778DC" w:rsidRDefault="00C778DC" w:rsidP="00C778DC">
      <w:pPr>
        <w:pStyle w:val="berschrift2"/>
      </w:pPr>
      <w:r>
        <w:t>23. April</w:t>
      </w:r>
    </w:p>
    <w:p w14:paraId="4762D3FB" w14:textId="77777777" w:rsidR="00C778DC" w:rsidRDefault="00C778DC" w:rsidP="00C778DC">
      <w:pPr>
        <w:pStyle w:val="StandardWeb"/>
      </w:pPr>
      <w:r>
        <w:rPr>
          <w:rStyle w:val="Fett"/>
        </w:rPr>
        <w:t>Der Herr ist nahe bei denen, die zerbrochenen Herzens sind, und hilft denen, die ein zerschlagenes Gemüt haben.</w:t>
      </w:r>
      <w:r>
        <w:br/>
        <w:t xml:space="preserve">Psalm 34,19 </w:t>
      </w:r>
    </w:p>
    <w:p w14:paraId="356B2883" w14:textId="62C42573" w:rsidR="00C778DC" w:rsidRDefault="00C778DC" w:rsidP="00C778DC">
      <w:pPr>
        <w:pStyle w:val="StandardWeb"/>
      </w:pPr>
      <w:r>
        <w:t xml:space="preserve">Was bleibt dem Menschen, wenn sein Herz zerbrochen und sein Geist zerschlagen wurde? Mag die Sonne ihren Lichtstrom auf die Erde schütten, für ihn scheint sie nicht mehr. Wir brauchen, damit die Natur uns diene und erfreue, ein unverletztes Herz. Sein Besitz mag unversehrt sein. Nun kann er ihm aber nichts helfen; was ist ein Besitztum noch, wenn sein Besitzer ein toter Mann ist? Von den Menschen hat er nichts zu hoffen; denn den Menschen ist es versagt, Herzen zu heilen. Ist er hilflos? Nein, sagt der Psalmist; denn der Herr ist ihnen nahe, die innerlich todwund sind. Hat ein schmerzhafter Stoß meine Pläne zerbrochen, meine Hoffnungen zerstört und alle meine Gedanken entwurzelt, so hat er mir doch meinen Gott nicht genommen. Er ist mir eben jetzt, da ein schmerzhafter Bruch mein Innerstes verletzt hat, nahe, nach seiner heiligen Regel, dass er zur Not seine Hilfe und zur Armut seine Gabe fügt und da, wo der Mensch zu Ende ist, mit seinem Werk beginnt. In solcher Lage bewährt sich die selige Botschaft, dass alles zum Guten hilft. Sie umfasst auch das Schwerste, was uns treffen kann, und dies ist nicht der Verlust unserer Habe, auch nicht der Zusammenbruch unseres Leibes, sondern der inwendige Bruch, der Schlag, der unseren Geist verletzt. Nun hilft uns auch er zum Guten, da er uns Gottes Nähe verschafft. Darum dürfen wir dem Apostel glauben, der uns sagt, dass uns jede Versuchung zur Freude werden kann. Auf die gefährliche Höhe steigt die Versuchung dann hinauf, wenn unser Herz zerbricht; denn dann ist uns die Verzweiflung nahe. Aber auch unsere Rat und Hilflosigkeit wird zum Band, das uns mit Gott vereint. Das gibt den Stunden, in denen das Herz krampfhaft zuckt und aus tiefen Wunden blutet, eine feierliche Weihe. Nun bedenke: jetzt ist Gott mir nahe. Denn selig sind die Armen im Geist, weil Gott zu ihrer Armut seinen Reichtum fügt. </w:t>
      </w:r>
    </w:p>
    <w:p w14:paraId="6AFE0BBE" w14:textId="77777777" w:rsidR="00C778DC" w:rsidRDefault="00C778DC" w:rsidP="00C778DC">
      <w:pPr>
        <w:pStyle w:val="StandardWeb"/>
      </w:pPr>
      <w:r>
        <w:rPr>
          <w:rStyle w:val="Hervorhebung"/>
        </w:rPr>
        <w:t>Führe mich nicht in Versuchung! Ich bebe, wenn ich daran denke, wie zerbrechlich mein Herz ist und wie tief die Schläge, die den Geist treffen, dringen. Aber auch, wenn Du mich in Versuchung führst, offenbarst Du die Herrlichkeit Deiner Gnade. Wenn ich nichts mehr bin und keine Stütze mehr habe, zeigst Du mir, dass Du meine Stütze bist, und lehrst mich glauben. Amen.</w:t>
      </w:r>
      <w:r>
        <w:t xml:space="preserve"> </w:t>
      </w:r>
    </w:p>
    <w:p w14:paraId="2F157647" w14:textId="77777777" w:rsidR="00C778DC" w:rsidRDefault="00C778DC" w:rsidP="00C778DC">
      <w:pPr>
        <w:pStyle w:val="berschrift2"/>
      </w:pPr>
      <w:r>
        <w:t>24. April</w:t>
      </w:r>
    </w:p>
    <w:p w14:paraId="65675E2D" w14:textId="77777777" w:rsidR="00C778DC" w:rsidRDefault="00C778DC" w:rsidP="00C778DC">
      <w:pPr>
        <w:pStyle w:val="StandardWeb"/>
      </w:pPr>
      <w:r>
        <w:rPr>
          <w:rStyle w:val="Fett"/>
        </w:rPr>
        <w:t>Führe uns nicht in Versuchung, sondern erlöse uns von dem Bösen.</w:t>
      </w:r>
      <w:r>
        <w:br/>
        <w:t xml:space="preserve">Matthäus 6,13 </w:t>
      </w:r>
    </w:p>
    <w:p w14:paraId="4994E320" w14:textId="4DDA5A3C" w:rsidR="00C778DC" w:rsidRDefault="00C778DC" w:rsidP="00C778DC">
      <w:pPr>
        <w:pStyle w:val="StandardWeb"/>
      </w:pPr>
      <w:r>
        <w:t xml:space="preserve">Wer viel empfangen hat, von dem wird viel gefordert. Überreich waren die Jünger beschenkt, sie, die Träger des Evangeliums, das aus ihnen das Licht der Welt gemacht hat. Darum stehen sie auch unter dem mächtigen Anspruch, den ihr Amt an sie stellt und der ihnen gewährte Vorzug auf sie legt. Der Dienst Gottes gebührt denen, die die Versuchung bestehen. Nicht dadurch rüstete sie Jesus für ihren Dienst, dass er sie jubelnd auf den Kampfplatz stellt, nicht dadurch, dass er sie als die Helden beschreibt, denen er den Kampfpreis schon jetzt zusagt, weil sie ohne Gefährdung immer siegend durch die Versuchung gehen. Vielmehr gibt er ihnen die gebeugte Haltung: </w:t>
      </w:r>
      <w:r w:rsidR="00073840">
        <w:t>„</w:t>
      </w:r>
      <w:r>
        <w:t>führe uns nicht in Versuchung</w:t>
      </w:r>
      <w:r w:rsidR="00073840">
        <w:t>“</w:t>
      </w:r>
      <w:r>
        <w:t xml:space="preserve">. So rüstet er sie zum Sieg. Die Versuchung kommt; sie kommt um der Gnade willen, die ihnen gegeben ist, weil ihnen das Herrlichste anvertraut ist, was ein Mensch empfangen kann, Gottes Dienst. Sie bringt sie aber in die Nähe des Falls. Sie lernen in der Versuchung nicht nur ihre Kraft, sondern auch ihre Schwachheit kennen. Sie wüssten nicht, was ihre Kraft ist, würden sie nicht auch ihre Schwachheit sehen. Daraus beschenkt sie Jesus mit der Frucht vor Gott. Das gehört zur Wunderbarkeit Jesu, dass er uns beides schenkt, den Glauben und die Frucht, ohne dass ein innerer Riss uns lähmt. Ohne Glauben sind sie nicht seine Jünger; eben deshalb, weil sie glauben und damit sie glauben, ordnet ihnen Gottes Liebe die Versuchung zu. Mit dem Glauben geht aber die Furcht Gottes Hand in Hand. Denn die Versuchung öffnet ihnen das Auge für ihr Sündigen und enthüllt ihnen den Abgrund, dessen Rand ihr Weg begleitet. Neben ihrem Fall steht der Verkläger, der nach ihrem Sturz begehrt und ihn für seinen Zweck benützt, und über ihrem Fell steht der richtende Gott, bei dem es kein Ansehen der Person gibt, weil er jeder Gottlosigkeit widersteht. Allein entzweien können sich die Frucht und der Glaube nicht; denn ihr Ursprung verbindet sie. Beide entstehen dadurch, dass sich unser Blick zu Gott wendet. Aus seiner Gnade entsteht unser Glaube und aus Gottes Widerstand gegen alle Gottlosigkeit entsteht unsere Frucht. Sehen wir auf zu Ihm, so sehen wir im einen und selben Gott stets beides, seine strafende und seine rettende Tat. </w:t>
      </w:r>
    </w:p>
    <w:p w14:paraId="6FDA2959" w14:textId="76A8C64E" w:rsidR="00C778DC" w:rsidRDefault="00C778DC" w:rsidP="00C778DC">
      <w:pPr>
        <w:pStyle w:val="StandardWeb"/>
      </w:pPr>
      <w:r>
        <w:rPr>
          <w:rStyle w:val="Hervorhebung"/>
        </w:rPr>
        <w:t>Vor Dir, Vater, verstummt jeder Ruhm und jeder Mund wird verschlossen vor Deinem Gericht. Deiner Kinderschar geziemt es, Dich so zu fürchten, dass sie dir glaubt und Dir so zu glauben, dass sie Dich fürchtet. Du ordnest meine Last, dass ich sie tragen kann, und führst mich so durch das dunkle Tal, dass ich Deinen Stecken und Stab höre und weiß, dass du bei mir bist. Ich bitte dich um deinen Frieden, der unser Herz bewacht. Amen.</w:t>
      </w:r>
      <w:r>
        <w:t xml:space="preserve"> </w:t>
      </w:r>
    </w:p>
    <w:p w14:paraId="1F713CA9" w14:textId="77777777" w:rsidR="00C778DC" w:rsidRDefault="00C778DC" w:rsidP="00C778DC">
      <w:pPr>
        <w:pStyle w:val="berschrift2"/>
      </w:pPr>
      <w:r>
        <w:t>25. April</w:t>
      </w:r>
    </w:p>
    <w:p w14:paraId="5630E6A6" w14:textId="77777777" w:rsidR="00C778DC" w:rsidRDefault="00C778DC" w:rsidP="00C778DC">
      <w:pPr>
        <w:pStyle w:val="StandardWeb"/>
      </w:pPr>
      <w:r>
        <w:rPr>
          <w:rStyle w:val="Fett"/>
        </w:rPr>
        <w:t>So jemand den Herrn Jesum Christus nicht lieb hat, der sei Anathema.</w:t>
      </w:r>
      <w:r>
        <w:br/>
        <w:t xml:space="preserve">1. Korinther 16,22 </w:t>
      </w:r>
    </w:p>
    <w:p w14:paraId="2D0D648B" w14:textId="09C231D2" w:rsidR="00C778DC" w:rsidRDefault="00C778DC" w:rsidP="00C778DC">
      <w:pPr>
        <w:pStyle w:val="StandardWeb"/>
      </w:pPr>
      <w:r>
        <w:t xml:space="preserve">Die korinthischen Christen waren recht verschieden. Die einen hatten Jesus durch Paulus kennengelernt. Andere hatten sich, solange Paulus in ihrer Stadt war, von ihm ferngehalten und waren erst später durch Apollo gewonnen worden. Wieder andere waren aus den östlichen Kirchen nach Korinth gekommen und hatten das Evangelium durch Petrus gehört, und dazu gab es solche, die keinen Anschluss an irgendeinen Apostel begehrten, sondern der Meinung waren, ihre Verbundenheit mit Christus mache sie von allen Menschen frei. Was gäbe dieser mannigfaltigen Schar die Einheit, so dass aus ihr eine geeinte Kirche entstand? Mit dem letzten Wort seines Briefes sprach Paulus aus, wie weit er die Gemeinschaft ausdehnt und wo sie endet. Von Gott verworfen und geschieden, sagt er, ist jeder, der für Jesus keine Liebe hat, jeder, der für seinen eigenen Vorteil arbeitet, für seine eigene Größe wirkt und in seiner Frömmigkeit, sei sie, wie sie sei, nur an sich selber denkt. Wer aber Jesus lieb hat, den kann nichts von Paulus trennen. Das gibt die Einigkeit über alle Unterschiede in der Herkunft und Rasse, in der Erkenntnis und Sitte hinweg. Die eine Liebe, die dem Herrn gegebene, einigt ganz. </w:t>
      </w:r>
    </w:p>
    <w:p w14:paraId="75D6F419" w14:textId="77777777" w:rsidR="00C778DC" w:rsidRDefault="00C778DC" w:rsidP="00C778DC">
      <w:pPr>
        <w:pStyle w:val="StandardWeb"/>
      </w:pPr>
      <w:r>
        <w:rPr>
          <w:rStyle w:val="Hervorhebung"/>
        </w:rPr>
        <w:t>Es ist Deine Gnade, lieber Herr, die uns in Deine Gemeinde gebracht hat, die dadurch verbunden ist, dass Du ihr Deine Liebe zeigst und sie in uns erweckst. Es will mir manchmal scheinen, ich sei einsam und gehe meinen Weg allein. Das meint aber nur mein törichtes Herz. Du schaffst Dir die, die Dich lieb haben, und machst aus ihnen in der weiten Welt Deine große Gemeinde. Erhalte mich in Dir, indem Du mich in Deiner Liebe erhältst. Amen.</w:t>
      </w:r>
      <w:r>
        <w:t xml:space="preserve"> </w:t>
      </w:r>
    </w:p>
    <w:p w14:paraId="525F477C" w14:textId="77777777" w:rsidR="00C778DC" w:rsidRDefault="00C778DC" w:rsidP="00C778DC">
      <w:pPr>
        <w:pStyle w:val="berschrift2"/>
      </w:pPr>
      <w:r>
        <w:t>26. April</w:t>
      </w:r>
    </w:p>
    <w:p w14:paraId="2C46492C" w14:textId="77777777" w:rsidR="00C778DC" w:rsidRDefault="00C778DC" w:rsidP="00C778DC">
      <w:pPr>
        <w:pStyle w:val="StandardWeb"/>
      </w:pPr>
      <w:r>
        <w:rPr>
          <w:rStyle w:val="Fett"/>
        </w:rPr>
        <w:t>So ihr bleiben werdet in meiner Rede, so werdet ihr die Wahrheit erkennen.</w:t>
      </w:r>
      <w:r>
        <w:br/>
        <w:t xml:space="preserve">Johannes 8,31+32 </w:t>
      </w:r>
    </w:p>
    <w:p w14:paraId="1F71F0C2" w14:textId="299D66A5" w:rsidR="00C778DC" w:rsidRDefault="00C778DC" w:rsidP="00C778DC">
      <w:pPr>
        <w:pStyle w:val="StandardWeb"/>
      </w:pPr>
      <w:r>
        <w:t xml:space="preserve">Wer scheidet Schein und Wahrheit? Wer ist dazu fähig? Wenn ich auf die Weise sehe, wie sich die anderen verhalten, was ist hier echt und was nachgemacht, was erlebt und was erlernt, was Wirklichkeit und Leben und was Theaterspiel? Doch lass die anderen. Es trägt jeder seine eigene Last, hat seine eigene Verantwortlichkeit und steht oder fällt seinem Herrn. Frage dich, was ist an dir Wahrheit und was Einbildung, was ist in dir gewurzelt und gewachsen und was ist fremdes Eigentum, das du als Schaustück in dir trägst, als wäre es dein? Es gibt unter uns nicht wenige, die die Frage quält: ist nicht alles, was man Christentum nennt, Einbildung, </w:t>
      </w:r>
      <w:r w:rsidR="00073840">
        <w:t>„</w:t>
      </w:r>
      <w:r>
        <w:t>Autosuggestion</w:t>
      </w:r>
      <w:r w:rsidR="00073840">
        <w:t>“</w:t>
      </w:r>
      <w:r>
        <w:t xml:space="preserve">, nicht nur die Geschichte Jesu mit ihren Wundern, sondern auch das eigene religiöse Empfinden, das, was wir unsere Erfahrung heißen, unsere Gegenwehr gegen unseren boshaften Willen, unser Gott hingegebener Glaube bleibt, unsere zum Dienst bereite Liebe, ist nicht alles Schein, alles nur der natürliche Trieb der Eigensucht, hier nur verhüllt in einer phantastischen Tracht? Weil uns diese Sorge quälen kann, wollen wir Jesus dafür danken, da er uns einen Maßstab gegeben hat, der das Echte vom Unechten trennt und uns die Wahrheit erkennbar macht. Dieser Maßstab ist das Bleiben in seinem Wort. Wenn sein Wort klar wie die Tageshelle, durchdringend wie ein Sonnenstrahl, mächtig wie der Hieb eines zweischneidigen Schwerts in mich hineintritt, dann flüchtet sich alles, was nur Schein und Farbe und Traumbild ist. Was sein Wort aushält und an seinem Wort sich bewährt, das ist echt, hat Wirklichkeit und ist von Gott gepflanzt. </w:t>
      </w:r>
    </w:p>
    <w:p w14:paraId="712DF8CC" w14:textId="111D9C5C" w:rsidR="00C778DC" w:rsidRDefault="00C778DC" w:rsidP="00C778DC">
      <w:pPr>
        <w:pStyle w:val="StandardWeb"/>
      </w:pPr>
      <w:r>
        <w:rPr>
          <w:rStyle w:val="Hervorhebung"/>
        </w:rPr>
        <w:t>Erforsche mich, Herr, und prüfe mich. Vertreibe den Schein, befreie mich vom Lügen und stelle mich auf den Felsen der Wahrheit. Dein Wort ist die Schule der Wahrhaftigkeit. In der Schule der Menschen lerne ich Verstellung und Falschheit. Du aber bist der Weg für mich, weil Du die Wahrheit bist. Amen.</w:t>
      </w:r>
      <w:r>
        <w:t xml:space="preserve"> </w:t>
      </w:r>
    </w:p>
    <w:p w14:paraId="0BAE9E67" w14:textId="77777777" w:rsidR="00C778DC" w:rsidRDefault="00C778DC" w:rsidP="00C778DC">
      <w:pPr>
        <w:pStyle w:val="berschrift2"/>
      </w:pPr>
      <w:r>
        <w:t>27. April</w:t>
      </w:r>
    </w:p>
    <w:p w14:paraId="44FF854C" w14:textId="77777777" w:rsidR="00C778DC" w:rsidRDefault="00C778DC" w:rsidP="00C778DC">
      <w:pPr>
        <w:pStyle w:val="StandardWeb"/>
      </w:pPr>
      <w:r>
        <w:rPr>
          <w:rStyle w:val="Fett"/>
        </w:rPr>
        <w:t>Nun aber ist Gottes Gerechtigkeit geoffenbart, nämlich Gottes Gerechtigkeit durch den Glauben an Jesus Christus für alle Glaubenden.</w:t>
      </w:r>
      <w:r>
        <w:br/>
        <w:t xml:space="preserve">Römer 3,21+22 </w:t>
      </w:r>
    </w:p>
    <w:p w14:paraId="19A99113" w14:textId="4A042E53" w:rsidR="00C778DC" w:rsidRDefault="00C778DC" w:rsidP="00C778DC">
      <w:pPr>
        <w:pStyle w:val="StandardWeb"/>
      </w:pPr>
      <w:r>
        <w:t xml:space="preserve">Uns, die wie Jesus kennen, sagt Paulus, ist Gottes Gerechtigkeit sichtbar geworden. Die Natur zeigt sie mir noch nicht. Denn sie spendet ihre Gaben freigebig den Guten und den Bösen und das ihr eingepflanzte Gesetz des Sterbens rafft die Gerechten und die Ungerechten weg. Auch im Verlauf der menschlichen Geschichte ist Gottes Gerechtigkeit noch nicht sichtbar. Sie zeigt nur mit erschütternder Deutlichkeit, dass Gott dem Bösen widersteht und den Menschen an seiner Bosheit verderben lässt, und zeigt ebenso deutlich Gottes Langmut und Geduld, die die Sünde übersieht und ihren Täter durch Güte zur Umkehr bewegt. Auch das Gesetz bringt die Gerechtigkeit noch nicht zustande. Es fordert sie, macht sie mir unentbehrlich und schafft den Hunger und Durst nach ihr; aber es gibt sie mir nicht. Solange Gott nur durch sein Gebot zu mir spricht, bleibt mir seine Gerechtigkeit noch verhüllt. Sie ist größer als der Zorn, an dem wir verderben, und größer als die Geduld, die die Strafe aufschiebt und auf uns wartet, und größer als das Gesetz, das sie von uns fordert. Erst dann ist sie sichtbar geworden, wenn der Bosheit das Ende bereitet ist und ich in das wahrheitsgemäße Verhältnis zu Gott gebracht bin. Gibt es das überhaupt an unserem irdischen Ort? Wo hat Gott seine Gerechtigkeit für mich und alle sichtbar gemacht in wirksamer Tat? Sieh auf Jesus, antwortet Paulus, sieh auf sein Kreuz. Dort ist das Böse beseitigt und die Schuld abgetan und du kommst an den dir gebührenden Platz, bei dem Gott Gott und du Mensch, Mensch bleibst. Nun hat das Verhältnis zwischen Gott und mir die richtige Gestalt. Gott spricht das wirksame Nein, an dem meine Sünde und Schuld vergeht, und das wirksame Ja, das aus mir das macht, was ich sein soll, einen Glaubenden. So wird das böse nicht entschuldigt, sondern gerichtet, nicht mächtig gemacht, sondern abgetan und Gott wird für mich der Gebende und ich das, was ich sein soll, der Empfangende. Nun hat Gott die Herrlichkeit und ich habe das Leben. So hat Gott seine Gerechtigkeit offenbar gemacht. </w:t>
      </w:r>
    </w:p>
    <w:p w14:paraId="192F3EED" w14:textId="1D72077D" w:rsidR="00C778DC" w:rsidRDefault="00C778DC" w:rsidP="00C778DC">
      <w:pPr>
        <w:pStyle w:val="StandardWeb"/>
      </w:pPr>
      <w:r>
        <w:rPr>
          <w:rStyle w:val="Hervorhebung"/>
        </w:rPr>
        <w:t>Alles bleibt an mir krumm, unwahr und ungerecht, bis Du mich zurecht bringst, und alles kommt zurecht, weil Du mich in den Glauben stellst. Nun sehe ich auf Dein Gericht und murre nicht und empfange Dein Vergeben und mache keine Erlaubnis zum Bösen daraus und empfange Deine Erkenntnis und bereite mir aus ihr keinen Ruhm und empfange Deine Leitung und tue mein Werk nach Deinem Willen. O du Geber der Gerechtigkeit, Du bist die Sonne des Heils. Amen.</w:t>
      </w:r>
      <w:r>
        <w:t xml:space="preserve"> </w:t>
      </w:r>
    </w:p>
    <w:p w14:paraId="448DC657" w14:textId="77777777" w:rsidR="00C778DC" w:rsidRDefault="00C778DC" w:rsidP="00C778DC">
      <w:pPr>
        <w:pStyle w:val="berschrift2"/>
      </w:pPr>
      <w:r>
        <w:t>28. April</w:t>
      </w:r>
    </w:p>
    <w:p w14:paraId="0DFED2F2" w14:textId="77777777" w:rsidR="00C778DC" w:rsidRDefault="00C778DC" w:rsidP="00C778DC">
      <w:pPr>
        <w:pStyle w:val="StandardWeb"/>
      </w:pPr>
      <w:r>
        <w:rPr>
          <w:rStyle w:val="Fett"/>
        </w:rPr>
        <w:t>Unser Glaube ist der Sieg, der die Welt überwunden hat.</w:t>
      </w:r>
      <w:r>
        <w:br/>
        <w:t xml:space="preserve">1. Johannes 5,4 </w:t>
      </w:r>
    </w:p>
    <w:p w14:paraId="03EF5181" w14:textId="7DBA96A0" w:rsidR="00C778DC" w:rsidRDefault="00C778DC" w:rsidP="00C778DC">
      <w:pPr>
        <w:pStyle w:val="StandardWeb"/>
      </w:pPr>
      <w:r>
        <w:t xml:space="preserve">Ein Sieg ist immer die Beendigung eines Kampfes. Wenn der Glaube der Sieg ist, der die Welt überwunden hat, so heißt das: die Welt widersetzt sich dem Glauben. Tut sie das? O ja, beständig. Jedermann rät mir: lass doch das Sichtbare nicht fahren; du baust in die Luft, wenn du dich auf Gott verlässest. Und vollends Jesus – das sind alte Geschichten; wie kannst du sie glauben? Wie schmiedest du dein Glück? Wenn du selbst es dir schmiedest. Wer hat die Macht in den Händen? Wer die natürlichen Machtmittel hat. Kapital gibt Macht, und wer eine Partei für sich hat, regiert. Weißt du nicht, wie man zur Freude kommt? Willst du in trübseliger Busse dein Leben verderben, vollends, wenn du noch jung bist? Siehst du nicht, wo die Rosen wachsen? Pflücke sie! Die Menschen werden beredet, wenn sie gegen den Glauben streiten. Aber all dies ist an dem gescheitert, der mit Johannes sagen kann </w:t>
      </w:r>
      <w:r w:rsidR="00073840">
        <w:t>„</w:t>
      </w:r>
      <w:r>
        <w:t>unser Glaube</w:t>
      </w:r>
      <w:r w:rsidR="00073840">
        <w:t>“</w:t>
      </w:r>
      <w:r>
        <w:t xml:space="preserve">. Da ist die Lockung und der Zwang der Welt erfolglos geblieben und der Glaube dennoch entstanden, und indem er trotz der Welt entstanden ist, sind wir die Sieger über sie. Darum sagte Johannes nicht, dass der Glaube einst den Sieg über die Welt erringen werde, sondern dass er die Welt besiegt habe. Denn der Sieg besteht nicht erst in dem, was auf den Glauben folgt und als seine Erhörung in unsere Erfahrung tritt, sondern darin, dass wir glauben, darin, dass uns Jesus Gottes Gnade brachte, darin, dass sein Wort uns Gottes Willen zeigte, darin, dass wir Gottes gewiss geworden sind und für ihn leben. Es kann freilich auf einen Sieg oder eine Niederlage folgen und dies geschieht dann, wenn ich dem Druck und der Lockung der Welt nachgebe und mein Gewissen beflecke, so dass ich nicht mehr glauben kann. Mit dem Ende des Glaubens wäre auch mein Sieg vernichtet. Das widerlegt aber nicht, sondern bestätigt, dass der Glaube der Sieg ist, der die Welt überwunden hat. </w:t>
      </w:r>
    </w:p>
    <w:p w14:paraId="0F166F33" w14:textId="77777777" w:rsidR="00C778DC" w:rsidRDefault="00C778DC" w:rsidP="00C778DC">
      <w:pPr>
        <w:pStyle w:val="StandardWeb"/>
      </w:pPr>
      <w:r>
        <w:rPr>
          <w:rStyle w:val="Hervorhebung"/>
        </w:rPr>
        <w:t>Ich muss, Herr, auf die Welt hören; denn ich muss mit ihr reden; und ich muss mit ihr verkehren; denn ich soll ihr dienen. Du kennst die Gefährlichkeit unseres Weges. Darum zeigst Du uns, wie wir den Sieg erlangen, und machst uns durch Dein süßes Wort Deiner gewiss. Amen.</w:t>
      </w:r>
      <w:r>
        <w:t xml:space="preserve"> </w:t>
      </w:r>
    </w:p>
    <w:p w14:paraId="6AB4A6E1" w14:textId="77777777" w:rsidR="00C778DC" w:rsidRDefault="00C778DC" w:rsidP="00C778DC">
      <w:pPr>
        <w:pStyle w:val="berschrift2"/>
      </w:pPr>
      <w:r>
        <w:t>29. April</w:t>
      </w:r>
    </w:p>
    <w:p w14:paraId="2F72FE26" w14:textId="77777777" w:rsidR="00C778DC" w:rsidRDefault="00C778DC" w:rsidP="00C778DC">
      <w:pPr>
        <w:pStyle w:val="StandardWeb"/>
      </w:pPr>
      <w:r>
        <w:rPr>
          <w:rStyle w:val="Fett"/>
        </w:rPr>
        <w:t>Wenn ich nur dich habe, so frage ich nichts nach Himmel und Erde.</w:t>
      </w:r>
      <w:r>
        <w:br/>
        <w:t xml:space="preserve">Psalm 73,25 </w:t>
      </w:r>
    </w:p>
    <w:p w14:paraId="698CCDAC" w14:textId="34D1449B" w:rsidR="00C778DC" w:rsidRDefault="00C778DC" w:rsidP="00C778DC">
      <w:pPr>
        <w:pStyle w:val="StandardWeb"/>
      </w:pPr>
      <w:r>
        <w:t xml:space="preserve">Es schien der Christenheit oft vorteilhaft, wenn sie auch unter den Himmlischen Freunde habe. Kann uns ihre Fürbitte nicht beistehen und ist es nicht ein Trost, der uns den Gedanken an den Tod erleichtern kann, wenn uns drüben himmlische Helfer erwarten? Im Herzen des Psalmisten hatten solche Gedanken keinen Raum mehr. Er erwartete von denen, die im Himmel sind, keine Hilfe und keinen Trost. Noch näher liegt es, auf der Erde Helfer und Tröster zu suchen. Es gibt ja dort Machthaber, deren Gunst uns wertvoll sein kann und Freundschaften, die uns wirksam unterstützen. Aber auch von denen, die ihm auf der Erde nahe sind, wendet sich der Psalmist ab. Er stützt sich nicht auf ihre Hilfe und sucht seinen Trost nicht bei ihnen. Warum sucht er weder im Himmel noch auf Erden einen Helfer? </w:t>
      </w:r>
      <w:r w:rsidR="00073840">
        <w:t>„</w:t>
      </w:r>
      <w:r>
        <w:t>Weil ich dich habe.</w:t>
      </w:r>
      <w:r w:rsidR="00073840">
        <w:t>“</w:t>
      </w:r>
      <w:r>
        <w:t xml:space="preserve"> Er erkennt, dass er Gott deshalb habe, damit er in ihm alles habe, nicht einen unter vielen Helfern, sondern den Helfer, nicht einen Herrscher neben anderen, sondern den Herrn, nicht einen unter vielen Tröstern, sondern den, der ihm die ganze Freude gibt. Er hat es kraftvoll empfunden, dass es bei Gott immer um das Ganze geht, um die ganze Welt, so weit sie ist, mit allem, was sie enthält, nicht weniger aber auch um das ganze Herz, was immer in mein Sehfeld hineintreten mag, und um das ganze Leben, was immer mein Schicksal werden mag. Für unser Verhältnis zu Gott ist es ein wesentliches Merkmal, dass es jedes gleichwertige Verhältnis ausschließt und uns ganz an ihn bindet. Wenn ich Gott habe, so hat Er mich ganz. Wenn ich Ihm glaube, gibt es nicht noch Raum für einen anderen Glauben. Ich kann mich nicht auf Ihn und neben Ihm noch auf etwas anderes stützen. Wenn ich ihm nicht ganz glaube, so glaube ich ihm nicht. Es steht ebenso mit meiner Liebe und mit meinem Gehorsam. Eine Liebe, die ihm nicht alles gibt, ist keine Liebe Gottes, und wenn mein Gottesdienst nicht aus meinem ganzen Handeln besteht, so ist es kein Gottesdienst. Darum wendet sich der Psalmist von allen himmlischen und irdischen Helfern und Genossen weg. Wie sollte er sie neben Gott setzen? Wendet er sich zu ihnen, so verlässt er Gott. Er hat ihn aber; denn er hat ihn an seiner rechten Hand erfasst und er spürt diesen Griff Gottes, der ihn zu Gottes Eigentum macht, damit er in ihm alles habe, was er bedarf und begehren kann. </w:t>
      </w:r>
    </w:p>
    <w:p w14:paraId="59BB1F77" w14:textId="77777777" w:rsidR="00C778DC" w:rsidRDefault="00C778DC" w:rsidP="00C778DC">
      <w:pPr>
        <w:pStyle w:val="StandardWeb"/>
      </w:pPr>
      <w:r>
        <w:rPr>
          <w:rStyle w:val="Hervorhebung"/>
        </w:rPr>
        <w:t>Lass mich spüren, dass Du meine Hand erfasst hast, damit ich nach nichts begehre als nach Dir. Ich will es meiner Seele sagen, dass sie Dich loben soll, Dich allein, und Dir trauen soll, Dir allein. Amen.</w:t>
      </w:r>
      <w:r>
        <w:t xml:space="preserve"> </w:t>
      </w:r>
    </w:p>
    <w:p w14:paraId="7AB30C37" w14:textId="77777777" w:rsidR="00C778DC" w:rsidRDefault="00C778DC" w:rsidP="00C778DC">
      <w:pPr>
        <w:pStyle w:val="berschrift2"/>
      </w:pPr>
      <w:r>
        <w:t>30. April</w:t>
      </w:r>
    </w:p>
    <w:p w14:paraId="41E8A114" w14:textId="44DFAABB" w:rsidR="00C778DC" w:rsidRDefault="00C778DC" w:rsidP="00C778DC">
      <w:pPr>
        <w:pStyle w:val="StandardWeb"/>
      </w:pPr>
      <w:r>
        <w:rPr>
          <w:rStyle w:val="Fett"/>
        </w:rPr>
        <w:t>Wenn mir gleich Leib und Seele verschmachten, so bist du doch, Gott, allezeit meines Herzens Trost und mein Teil.</w:t>
      </w:r>
      <w:r>
        <w:br/>
        <w:t xml:space="preserve">Psalm 73,26 </w:t>
      </w:r>
    </w:p>
    <w:p w14:paraId="147842ED" w14:textId="2FA34068" w:rsidR="00C778DC" w:rsidRDefault="00C778DC" w:rsidP="00C778DC">
      <w:pPr>
        <w:pStyle w:val="StandardWeb"/>
      </w:pPr>
      <w:r>
        <w:t xml:space="preserve">Die Vergänglichkeit unseres Leibes sieht jedes Auge. Wenn wir sie uns zeitweilig verbergen, so ist das immer nur kindische Eitelkeit. Der Psalmist denkt aber nicht nur an das Verwelken des Leibes. Das Altern und Kranksein wäre weit weniger schwer, wenn nur die leiblichen Organe ihre Kraft einstellten, dagegen das inwendige Leben in ungeschwächter Kraft fortbestände. Das Welken trifft aber auch unsere Seele und bei der festen Verbundenheit, die aus unserem leiblichen und seelischen Leben eine Einheit macht, muss es so sein. Wenn aber alles ermattet und versagt, was bleibt uns noch? Der Psalmist, der weder im Himmel noch auf Erden einen Helfer gesucht hat, klammert sich auch nicht an seinen Leib und an seine Seele, als umschlösse sie das, was ihm das Leben gibt. </w:t>
      </w:r>
      <w:r w:rsidR="00073840">
        <w:t>„</w:t>
      </w:r>
      <w:r>
        <w:t>Weil ich dich habe</w:t>
      </w:r>
      <w:r w:rsidR="00073840">
        <w:t>“</w:t>
      </w:r>
      <w:r>
        <w:t xml:space="preserve">, das gilt auch dann, wenn Leib und Seele vergehen. Der Eine, sagt der Psalmist, bleibt mir auch dann: Gott. Er ist auch dann meines Herzens Fels, wenn Leib und Seele kraftlos sind, und er ist auch dann meines Herzens Fels, wenn Leib und Seele kraftlos sind, und er ist auch dann mein Teil, Besitz und Reichtum, wenn mein eigenstes Eigentum, Leib und Seele, mir verloren gehen. </w:t>
      </w:r>
      <w:r w:rsidR="00073840">
        <w:t>„</w:t>
      </w:r>
      <w:r>
        <w:t>Weil ich dich habe</w:t>
      </w:r>
      <w:r w:rsidR="00073840">
        <w:t>“</w:t>
      </w:r>
      <w:r>
        <w:t xml:space="preserve">, das ist das Ende der Todesfurcht. Mit seinem Gott geht er dem Sterben entgegen als ein Lebender. So zeigt uns der Psalmist, wie wir das ewige Leben ergreifen, wie es in uns wurzelt und der Grund zur lebendigen Hoffnung in uns entsteht. Keine Naturbetrachtung, kein Studium des seelischen Lebens, kein Hochgefühl, mit dem uns eine wertvolle und gelingende Lebensarbeit beglücken kann, kein Schluss, der aus dem, was wir von Gottes Gnade wissen, einen Anspruch an ihn ableitet, macht uns zu solchen, die des ewigen Lebens gewiss und froh sind. Dahin gibt es nur einen Weg: </w:t>
      </w:r>
      <w:r w:rsidR="00073840">
        <w:t>„</w:t>
      </w:r>
      <w:r>
        <w:t>weil ich dich habe</w:t>
      </w:r>
      <w:r w:rsidR="00073840">
        <w:t>“</w:t>
      </w:r>
      <w:r>
        <w:t xml:space="preserve">. Gott ist der Gott der Lebenden. Wenn er mich wie den Psalmisten an meiner Hand erfasst, so bedeutet das, er führt mich ins Leben. </w:t>
      </w:r>
    </w:p>
    <w:p w14:paraId="64AC3C96" w14:textId="77777777" w:rsidR="00C778DC" w:rsidRDefault="00C778DC" w:rsidP="00C778DC">
      <w:pPr>
        <w:pStyle w:val="StandardWeb"/>
      </w:pPr>
      <w:r>
        <w:rPr>
          <w:rStyle w:val="Hervorhebung"/>
        </w:rPr>
        <w:t>Was Du uns gibst, Vater, hat Deine Treue in sich; darum kann unser Leib unbrauchbar werden und die Seele verwelken, so dass uns das Ende unsres Lebens wieder zu schwachen Kindlein macht. Denn Du bleibst bei uns, und was Du uns gabst, verwelkt nicht. Darum preisen wir Dich als den lebendigen Gott, der Du Dich dadurch an uns offenbarst, dass Du uns das Leben schenkst. Amen.</w:t>
      </w:r>
      <w:r>
        <w:t xml:space="preserve"> </w:t>
      </w:r>
    </w:p>
    <w:p w14:paraId="452D8321" w14:textId="77777777" w:rsidR="00C778DC" w:rsidRDefault="00C778DC" w:rsidP="00C778DC">
      <w:pPr>
        <w:pStyle w:val="berschrift1"/>
        <w:rPr>
          <w:sz w:val="48"/>
        </w:rPr>
      </w:pPr>
      <w:r>
        <w:t>Mai</w:t>
      </w:r>
    </w:p>
    <w:p w14:paraId="7E0C5A82" w14:textId="77777777" w:rsidR="00C778DC" w:rsidRDefault="00C778DC" w:rsidP="00C778DC">
      <w:pPr>
        <w:pStyle w:val="berschrift2"/>
      </w:pPr>
      <w:r>
        <w:t>1. Mai</w:t>
      </w:r>
    </w:p>
    <w:p w14:paraId="3AF91F0B" w14:textId="77777777" w:rsidR="00C778DC" w:rsidRDefault="00C778DC" w:rsidP="00C778DC">
      <w:pPr>
        <w:pStyle w:val="StandardWeb"/>
      </w:pPr>
      <w:r>
        <w:rPr>
          <w:rStyle w:val="Fett"/>
        </w:rPr>
        <w:t>Wir wissen nicht, was wir beten sollen, wie sichs gebührt, sondern der Geist selbst vertritt uns aufs beste mit unaussprechlichem Seufzen.</w:t>
      </w:r>
      <w:r>
        <w:t xml:space="preserve"> </w:t>
      </w:r>
      <w:r>
        <w:rPr>
          <w:rStyle w:val="Hervorhebung"/>
        </w:rPr>
        <w:t>Römer 8,26</w:t>
      </w:r>
      <w:r>
        <w:t xml:space="preserve"> </w:t>
      </w:r>
    </w:p>
    <w:p w14:paraId="0228BF8B" w14:textId="77777777" w:rsidR="00C778DC" w:rsidRDefault="00C778DC" w:rsidP="00C778DC">
      <w:pPr>
        <w:pStyle w:val="StandardWeb"/>
      </w:pPr>
      <w:r>
        <w:t xml:space="preserve">Von den Juden und Heiden sagte Jesus, sie plappern beim Beten und machen viele Worte. Von der Christenheit sagt Paulus: wir wissen nicht, was wir beten sollen, und von dem Geist sagt er: er steht uns dadurch bei, dass er uns klagende Seufzer schenkt, für die es keine Worte gibt. Je weiter weg der Beende von Gott steht, desto mehr verkürzt sich sein Gebet. Warum braucht der Mensch, bevor er Jesus begegnet ist, für sein Beten viele Worte? Er meint, sagte Jesus, wegen der Menge seiner Worte werde er erhört. Dann ist es freilich nötig, dass er aus seinem Gebet ein Kunstwerk mache, damit auf diese Weise sein Gott geehrt sei. Daher wiederholt er auch die Formeln seines Gebets, damit sie sicher wirken, und wenn er in Not ist, beschreibt er sie, um Gott zu rühmen. Hier geht das Gebet vom Menschen aus, der im Gebet ein Mittel sieht, um Gott zu bewegen. Nun wird das Gebet freilich eine schwierige Sache. Wer an sein Gebet glaubt, der macht es lang. Warum stellt dagegen die Christenheit in vielen Fällen das Gebet ein? Sie meidet auch im Gebet die Versündigung und will so beten, wie es sich gebührt. Dazu muss sie wissen, um was sie beten soll; denn sie kann nicht gegen Gottes Willen beten, sondern einigt betend ihren Willen mit Gottes Willen. Hier zeigen sich aber Schranken, über die sie nicht hinwegkommen kann. Wenn sie aber nicht weiß, was sie bitten soll, so schweigt sie vor Gott. Warum gibt ihr der Geist nicht die Erleuchtung, die ihr zeigt, was sie bitten soll, sondern lässt sie in ihrer Unwissenheit? Weil der Geist nicht dazu bei uns ist, damit uns das Glauben erspart sei, sondern damit wir es empfangen und es auch behalten, wenn wir nicht wissen, was wir begehren und tun sollen. Dadurch sind wir in das Leiden versetzt. Nicht beten können, nicht wissen, was geschehen soll, ist Not. Dass wir diese Not fühlen, dazu hilft uns der Geist. Er macht sie uns empfindlich und erweckt die Klage in uns. Allein dieses vom Geist gewirkte Stöhnen ist das Gebet, das erhört wird. Obwohl es keine Worte hat, bringt es die Hilfe herbei. </w:t>
      </w:r>
    </w:p>
    <w:p w14:paraId="7048E31A" w14:textId="77777777" w:rsidR="00C778DC" w:rsidRDefault="00C778DC" w:rsidP="00C778DC">
      <w:pPr>
        <w:pStyle w:val="StandardWeb"/>
      </w:pPr>
      <w:r>
        <w:t xml:space="preserve">Eins weiß ich, was ich bitten darf, nicht nur mit Seufzen, sondern als klar erfasstes Ziel, nicht mit vielen Worten, als müsste ich Dich erst unterweisen. Es ist die Bitte Deines lieben Sohnes: Geheiligt werden Dein Name. Amen. </w:t>
      </w:r>
    </w:p>
    <w:p w14:paraId="373D51B6" w14:textId="77777777" w:rsidR="00C778DC" w:rsidRDefault="00C778DC" w:rsidP="00C778DC">
      <w:pPr>
        <w:pStyle w:val="berschrift2"/>
      </w:pPr>
      <w:r>
        <w:t>2. Mai</w:t>
      </w:r>
    </w:p>
    <w:p w14:paraId="467487DC" w14:textId="77777777" w:rsidR="00C778DC" w:rsidRDefault="00C778DC" w:rsidP="00C778DC">
      <w:pPr>
        <w:pStyle w:val="StandardWeb"/>
      </w:pPr>
      <w:r>
        <w:rPr>
          <w:rStyle w:val="Fett"/>
        </w:rPr>
        <w:t>So seid ihr nun nicht mehr Gäste und Fremdlinge, sondern Bürger mit den Heiligen und Gottes Hausgenossen, erbaut auf den Grund der Apostel und Propheten, da Jesus Christus der Eckstein ist, auf welchem der ganze Bau ineinander gefügt wächst zu einem heiligen Tempel in dem Herrn, auf welchem auch ihr miterbaut werdet zu einer Behausung Gottes im Geist.</w:t>
      </w:r>
      <w:r>
        <w:t xml:space="preserve"> </w:t>
      </w:r>
      <w:r>
        <w:rPr>
          <w:rStyle w:val="Hervorhebung"/>
        </w:rPr>
        <w:t>Epheser 2,19–22</w:t>
      </w:r>
      <w:r>
        <w:t xml:space="preserve"> </w:t>
      </w:r>
    </w:p>
    <w:p w14:paraId="7F8CED77" w14:textId="77777777" w:rsidR="00C778DC" w:rsidRDefault="00C778DC" w:rsidP="00C778DC">
      <w:pPr>
        <w:pStyle w:val="StandardWeb"/>
      </w:pPr>
      <w:r>
        <w:t xml:space="preserve">Nicht einsam verbringe ich meine Tage, sondern hineingebaut in den von Gott errichteten Bau. Seine erste Mauer, die seinen ganzen Oberbau trägt, sind die Boten Gottes, die die Kirche gesammelt haben, und die Propheten der Christenheit, die ihr den Willen Gottes gesagt haben, durch den sein Wort zu allen Völkern kam. Ich würde mich vom Bau trennen, wenn ich nicht in der bleibenden Gemeinschaft mit den Aposteln bliebe, die mir unser Neues Testament verschafft. Der Bau hat aber einen Eckstein, einen zuerst gelegten Stein, der dem ganzen Bau den Ort und seiner Mauer die Richtung gibt. Dieser Eckstein ist Jesus. Ich brauche also meine Bibel dann richtig, wenn sie mich vor Jesus stellt, sein Wort in mich pflanzt und mir für sein Werk das Auge gibt. Er gibt allen seinen Boten, die sein Wort sagen, die Einheit und die Geltung, die keine Zeit schwächt, und er allein macht aus der Christenheit eine Gemeinde, die deshalb ein gemeinsames Leben hat, weil alle ihre Glieder mit ihm verbunden sind. Weil Jesus der Eckstein ist, darum ist der Bau der Tempel, der uns das in Wahrheit verschafft, wofür jeder Tempel, sei er jüdisch oder christlich, nur ein Zeichen ist. Nun gibt es für uns in Wahrheit eine Stätte der göttlichen Gegenwart, einen Ort, an dem Gottes Gnade zu uns kommt und wir ihre Gaben empfangen, In diesen Bau, der durch alle Zeiten besteht und so weit reicht, als Gottes Wort erschallt, bin ich hineingefügt. Auch mir hat Jesus Anteil und Bürgerrecht in seiner Gemeinde gegeben, in der Gott wohnt, spricht und wirkt, weil Sein Geist sie regiert. </w:t>
      </w:r>
    </w:p>
    <w:p w14:paraId="5C7EF9AC" w14:textId="77777777" w:rsidR="00C778DC" w:rsidRDefault="00C778DC" w:rsidP="00C778DC">
      <w:pPr>
        <w:pStyle w:val="StandardWeb"/>
      </w:pPr>
      <w:r>
        <w:t xml:space="preserve">Nicht als ein Fremder, Herr, nicht als ein Heimatloser wandere ich von Tag zu Tag, sondern habe meinen sicheren Ort als ein Stein in Deinem Bau. Auch für die Kleinen hast Du in Deinem Tempel Raum und machst den Reichtum Deiner Gnade dadurch sichtbar, dass sie auch zu mir herniedersteigt, damit ich als ein Stein in Deinem Tempel an unserem priesterlichen Dienst Anteil habe, Deine Gnade preise, mich an Deiner Wahrheit freue und in Deinem Frieden meine Arbeit tue Tag um Tag. Amen. </w:t>
      </w:r>
    </w:p>
    <w:p w14:paraId="0E3D16AD" w14:textId="77777777" w:rsidR="00C778DC" w:rsidRDefault="00C778DC" w:rsidP="00C778DC">
      <w:pPr>
        <w:pStyle w:val="berschrift2"/>
      </w:pPr>
      <w:r>
        <w:t>3. Mai</w:t>
      </w:r>
    </w:p>
    <w:p w14:paraId="589BA07F" w14:textId="77777777" w:rsidR="00C778DC" w:rsidRDefault="00C778DC" w:rsidP="00C778DC">
      <w:pPr>
        <w:pStyle w:val="StandardWeb"/>
      </w:pPr>
      <w:r>
        <w:rPr>
          <w:rStyle w:val="Fett"/>
        </w:rPr>
        <w:t>Lasset uns wachsen in allen Stücken zu dem hin, der das Haupt ist, Christus, aus welchem der ganze Leib zusammengefügt ist und ein Glied am anderen hängt durch alle Gelenke, dadurch eins dem anderen Handreichung tut nach dem Werk eines jeglichen Glieds in seinem Maße, und macht, dass der Leib wächst zu seiner selbst Besserung, und das alles in der Liebe.</w:t>
      </w:r>
      <w:r>
        <w:t xml:space="preserve"> </w:t>
      </w:r>
      <w:r>
        <w:rPr>
          <w:rStyle w:val="Hervorhebung"/>
        </w:rPr>
        <w:t>Epheser 4,15–16</w:t>
      </w:r>
      <w:r>
        <w:t xml:space="preserve"> </w:t>
      </w:r>
    </w:p>
    <w:p w14:paraId="65690412" w14:textId="77777777" w:rsidR="00C778DC" w:rsidRDefault="00C778DC" w:rsidP="00C778DC">
      <w:pPr>
        <w:pStyle w:val="StandardWeb"/>
      </w:pPr>
      <w:r>
        <w:t xml:space="preserve">Alles, was in der Christenheit Wert hat und Frucht schafft, hängt an Christus; das ist das eine, was uns Paulus sagt. Zum Bestehen und Gedeihen der Kirche ist die Arbeit aller unentbehrlich; das ist das andere, was uns Paulus sagt. Vom Haupt aus wächst der Leib, nicht gelöst von ihm, nicht in eigener Kraft, sondern durch das, was er vom Christus empfängt. Er gelangt aber dadurch zum Wachstum, dass er ineinander gefügt und zum gemeinsamen Leben verbunden ist. Jeder Lebenslauf ist mit dem der anderen verschlungen. Vor Christus steht jeder als ein Glied des Ganzen und wird als solches von Ihm behandelt. Die Gabe, die Ihm dargereicht wird, erhält Er nicht für sich allein, sondern als ein Teil des Leibes, als ein Glied der Gemeinde. In der engen Verbundenheit, in der wir alle miteinander stehen, die uns alle wechselseitig zu Gebern und Empfängern der göttlichen Gabe macht, wird die Gemeinde Jesu zum Ort der Liebe. Das wäre nicht so, wenn der eine nur regierte, der andere gehorchte, der eine die Arbeit täte, der anderen nur in der Ruhe bliebe. Nun aber, weil Christus jeden als Glied seiner Gemeinde in Seine Gnade aufnimmt und jeden dazu begabt, dass alle durch ihn gesegnet werden, und jedem die ihm zugeteilte Arbeit gibt, jetzt hat die Liebe auf unserer friedlosen Erde eine Heimat gefunden. </w:t>
      </w:r>
    </w:p>
    <w:p w14:paraId="08CE21E0" w14:textId="77777777" w:rsidR="00C778DC" w:rsidRDefault="00C778DC" w:rsidP="00C778DC">
      <w:pPr>
        <w:pStyle w:val="StandardWeb"/>
      </w:pPr>
      <w:r>
        <w:t xml:space="preserve">Gepriesen bist Du, unerschöpflicher reicher Gott, dass Du uns den einzigen Sohn Deiner Liebe zum Haupt gegeben hast, der über dem ganzen Leibe steht und für alle seine Glieder sorgt. Gepriesen bist Du, Gott der Geduld, dass Du allen, auch uns Kleinen, an Deinem Werk einen Anteil gibst, dass auch wir am Wachstum Deines Leibes teilhaben dürfen und empfangen und geben, hören und reden, Liebe erhalten und Liebe spenden nach Deinem Willen, der uns reich und selig macht. Amen. </w:t>
      </w:r>
    </w:p>
    <w:p w14:paraId="66F64119" w14:textId="77777777" w:rsidR="00C778DC" w:rsidRDefault="00C778DC" w:rsidP="00C778DC">
      <w:pPr>
        <w:pStyle w:val="berschrift2"/>
      </w:pPr>
      <w:r>
        <w:t>4. Mai</w:t>
      </w:r>
    </w:p>
    <w:p w14:paraId="102C5B2A" w14:textId="77777777" w:rsidR="00C778DC" w:rsidRDefault="00C778DC" w:rsidP="00C778DC">
      <w:pPr>
        <w:pStyle w:val="StandardWeb"/>
      </w:pPr>
      <w:r>
        <w:rPr>
          <w:rStyle w:val="Fett"/>
        </w:rPr>
        <w:t>So steht nun fest, umgürtet eure Lenden mit Wahrheit und angezogen mit dem Panzer der Gerechtigkeit und an den Beinen gestiefelt als fertig zu treiben das Evangelium des Friedens, damit ihr bereitet seid. Vor allen Dingen aber ergreift den Schild des Glaubens, mit welchem ihr auslöschen könnt alle feurigen Pfeile des Bösewichts, und nehmet den Helm des Heils und das Schwert des Geistes, welches ist das Wort Gottes.</w:t>
      </w:r>
      <w:r>
        <w:t xml:space="preserve"> </w:t>
      </w:r>
      <w:r>
        <w:rPr>
          <w:rStyle w:val="Hervorhebung"/>
        </w:rPr>
        <w:t>Epheser 6,14–17</w:t>
      </w:r>
      <w:r>
        <w:t xml:space="preserve"> </w:t>
      </w:r>
    </w:p>
    <w:p w14:paraId="10B21022" w14:textId="77777777" w:rsidR="00C778DC" w:rsidRDefault="00C778DC" w:rsidP="00C778DC">
      <w:pPr>
        <w:pStyle w:val="StandardWeb"/>
      </w:pPr>
      <w:r>
        <w:t xml:space="preserve">Es ist Kampfeszeit. Jeder Blick auf das Kreuz Jesu zeigt es uns und jeder Blick auf die vorhandenen Zustände bestätigt es. Nicht einzig Fleisch und Blut, sagt Paulus, nicht einzig der Mensch mit seinen Meinungen und Leidenschaften und seinen menschlichen Kampfmitteln widersteht euch. Der Druck, der auf uns Menschen liegt und sie für die Botschaft Jesu unempfänglich macht, hat tiefere Gründe. Der Widerstand, der das Werk Jesu hemmt und immer wieder zum Teil verdirbt, geht von höheren Mächten aus. Kann ich kämpfen? Paulus sagt ja. Was muss ich haben, um bewaffnet zu sein? Zuerst nennt Paulus die Wahrheit. Wäre mein Christenstand Einbildung und Träumerei, dann wäre die Schlacht von Anfang an verloren. Die Christenheit gewinnt die Zustimmung der Gewissen nur dann, wenn ihr das Zeugnis nicht verweigert werden kann, sie handle aufrichtig und rede die Wahrheit. Dann nennt er als den Panzer, der unverwundbar macht, die Gerechtigkeit. Wäre die Schuldfrage noch offen, so wäre der Kampf verloren. Er führt nur dann zum Sieg, wenn Gott für uns ist, und dies geschieht dann, wenn seine Gerechtigkeit uns zur Gerechtigkeit half. Nun können wir denen, die von ihren Schulden bedrückt und von ihren Sünden gequält sind, das bringen, was ihnen hilft. Dann nennt uns Paulus die Bereitschaft für das Evangelium des Friedens. Wir führen den Kampf nicht dann richtig, wenn wir die anderen schelten, ihre Bosheit ans Licht ziehen und nach dem göttlichen Gesetz bestrafen. Den Frieden bringt das Evangelium; denn es zeigt uns Jesus, der uns mit Gott versöhnt. Weil es keinen Kampf gibt, der uns nicht in Gefahr brächte, gibt es keinen Sieg ohne Glauben und mit dem Glauben ist das Heil verbunden, weil sich Gott zum Glauben bekennt und ihn erhört. Wer den Schild des Glaubens ergreift, setzt sich damit auch den Helm des Heils auf. Als die Waffe, die die Angreifer von uns wegscheucht, legt uns Paulus das Wort Gottes in die Hand als unser Schwert, in das nicht unser eigener Arm die Kraft hineinlegen muss, weil ihm der Geist Gottes die Kraft einpflanzt. Das ist deutlich: die Waffen, die uns schirmen, fehlen uns nicht. Der Apostel mahnt mich: lege sie an. </w:t>
      </w:r>
    </w:p>
    <w:p w14:paraId="1A21B2D5" w14:textId="77777777" w:rsidR="00C778DC" w:rsidRDefault="00C778DC" w:rsidP="00C778DC">
      <w:pPr>
        <w:pStyle w:val="StandardWeb"/>
      </w:pPr>
      <w:r>
        <w:t xml:space="preserve">Den Kampf hast Du uns verordnet, heiliger Gott. Du hast uns aber auch die feste Burg gebaut, in der wir sicher wohnen. Unsere feste Burg bist Du, Herr, allein. Ich suche meine Sicherheit in jeder Anfechtung bei Dir, bei Deinem Heil, bei Deinem Wort, in Deinem Evangelium, das uns den Frieden gibt. Amen. </w:t>
      </w:r>
    </w:p>
    <w:p w14:paraId="19D65DFD" w14:textId="77777777" w:rsidR="00C778DC" w:rsidRDefault="00C778DC" w:rsidP="00C778DC">
      <w:pPr>
        <w:pStyle w:val="berschrift2"/>
      </w:pPr>
      <w:r>
        <w:t>5. Mai</w:t>
      </w:r>
    </w:p>
    <w:p w14:paraId="4FE066C3" w14:textId="77777777" w:rsidR="00C778DC" w:rsidRDefault="00C778DC" w:rsidP="00C778DC">
      <w:pPr>
        <w:pStyle w:val="StandardWeb"/>
      </w:pPr>
      <w:r>
        <w:rPr>
          <w:rStyle w:val="Fett"/>
        </w:rPr>
        <w:t>Meine Kindlein, solches schreibe ich euch, auf dass ihr nicht sündigt. Und ob jemand sündigt, so haben wir einen Fürsprecher beim Vater, Jesus Christus, der gerecht ist, und derselbe ist die Versöhnung für unsere Sünden, nicht allein aber für die unseren, sondern für die der ganzen Welt.</w:t>
      </w:r>
      <w:r>
        <w:t xml:space="preserve"> </w:t>
      </w:r>
      <w:r>
        <w:rPr>
          <w:rStyle w:val="Hervorhebung"/>
        </w:rPr>
        <w:t>1. Johannes 2,1+2</w:t>
      </w:r>
      <w:r>
        <w:t xml:space="preserve"> </w:t>
      </w:r>
    </w:p>
    <w:p w14:paraId="6ED314FD" w14:textId="77777777" w:rsidR="00C778DC" w:rsidRDefault="00C778DC" w:rsidP="00C778DC">
      <w:pPr>
        <w:pStyle w:val="StandardWeb"/>
      </w:pPr>
      <w:r>
        <w:t xml:space="preserve">Wo geschieht das größere Wunder, wenn dem Christen, der seinem Christenstand untreu wird, oder wenn der Welt, die Christus nicht kennt oder ablehnt, die Sünden vergeben sind? Die Frage ist töricht; denn beim Wunder gibt es keinen Unterschied zwischen Größe und Kleinheit mehr. Die Versöhnung, die Jesus für uns hergestellt hat, ist immer ein unbegreifliches Wunder, das darum möglich ist, weil Christus bei Gott steht in der Herrlichkeit seiner Gottessohnschaft und in der wirksamen Macht seines in Seinem Tod vollbrachten Gehorsams und in der Majestät seiner Erhöhung zu Gott, die ihn für uns zu unserem Fürsprecher macht. Der Apostel lässt es weder der Menschheit noch der Christenheit zu, dass sie mit eigener Hand nach Gottes Vergebung greife, als könnten wir sie bei Gott beanspruchen um dessen willen, was wir sind. Jeder Anspruch endet an unserer Schuld und der Mund muss sich vor Gott schließen in jenem Schweigen, das Gottes Gericht ehrt. Weil aber Gott der Welt seinen Sohn gab, gab er ihr mit Ihm auch die Vergebung, und weil er die Christenheit zu Jesus rief, gibt es auch für den sündigenden Christen nicht nur Anklage, sondern auch Freispruch, nicht nur Jammer und Reue mit bitterem Tod, sondern auch Umkehr und Aufstehen und Wandel im Licht. Warum wird es mir leichter, dies zu glauben als das, dass die Menschen, mit denen ich zusammenlebe, versöhnt sind? Ich denke doch immer, dass die Befreiung von der Schuld durch unsere Reue und unsere Besserung und unseren Glauben erworben werden müsse. Dass ich Gott seine Gnade lasse, die Sein eigener Wille ist und weder von der Welt noch von der Christenheit erworben wird, das fällt mir schwer. Aber die Strafe für meinen Unglauben, mit dem ich die anderen von Gottes Gnade ausschließe, ist immer die, dass ich selbst nicht an Gottes Vergebung glauben kann und sie für mich selbst verliere. Wer könnte sie erwerben, wenn es seine Sache wäre, sie zu bewirken? Nur Gottes selbsteigene Tat reicht sie mir dar. Das ist bei mir genau so wie bei jedem anderen und deshalb ist mir das Wort des Apostels unentbehrlich, dass Christus sowohl für die Sünden der Christen als auch für die der ganzen Welt der Versöhner sei. </w:t>
      </w:r>
    </w:p>
    <w:p w14:paraId="32D9190F" w14:textId="77777777" w:rsidR="00C778DC" w:rsidRDefault="00C778DC" w:rsidP="00C778DC">
      <w:pPr>
        <w:pStyle w:val="StandardWeb"/>
      </w:pPr>
      <w:r>
        <w:t xml:space="preserve">Lehre mich, Herr, mit Deinem barmherzigen Blick die Welt zu betrachten, damit ich nicht nur ihre Sünden sehe, sondern auch Dein Versöhnen vor Augen habe, das uns alle vor dem schützt, was wir uns durch unser verwerfliches Handeln bereiten. Amen. </w:t>
      </w:r>
    </w:p>
    <w:p w14:paraId="4DA324B2" w14:textId="77777777" w:rsidR="00C778DC" w:rsidRDefault="00C778DC" w:rsidP="00C778DC">
      <w:pPr>
        <w:pStyle w:val="berschrift2"/>
      </w:pPr>
      <w:r>
        <w:t>6. Mai</w:t>
      </w:r>
    </w:p>
    <w:p w14:paraId="06C3AF1D" w14:textId="77777777" w:rsidR="00C778DC" w:rsidRDefault="00C778DC" w:rsidP="00C778DC">
      <w:pPr>
        <w:pStyle w:val="StandardWeb"/>
      </w:pPr>
      <w:r>
        <w:rPr>
          <w:rStyle w:val="Fett"/>
        </w:rPr>
        <w:t>Wer in ihm bleibt, der sündigt nicht.</w:t>
      </w:r>
      <w:r>
        <w:t xml:space="preserve"> </w:t>
      </w:r>
      <w:r>
        <w:rPr>
          <w:rStyle w:val="Hervorhebung"/>
        </w:rPr>
        <w:t>1. Johannes 3,6</w:t>
      </w:r>
      <w:r>
        <w:t xml:space="preserve"> </w:t>
      </w:r>
    </w:p>
    <w:p w14:paraId="1C2194F9" w14:textId="77777777" w:rsidR="00C778DC" w:rsidRDefault="00C778DC" w:rsidP="00C778DC">
      <w:pPr>
        <w:pStyle w:val="StandardWeb"/>
      </w:pPr>
      <w:r>
        <w:t xml:space="preserve">Gottes Burg, die er uns dadurch erbaut hat, dass uns Christus mit seiner Gnade umfasst, ist fest, und die Mauer, die unser Verhalten vom Sündigen trennt, wird durch keinen Ansturm feindlicher Gewalten zerbrochen. Das ist das Evangelium und dieses wird mir dazu gesagt, damit ich mich an ihm freue, nicht, damit ich angstvoll mich selbst ansehe und mein Vermögen messe, ob es wohl zu dem gewaltigen Satz ausreiche: er kann nicht sündigen; das Lügen ist ihm unmöglich geworden und zum Hassen ist er unfähig gemacht und kann keine Ungerechtigkeit mehr fertig bringen und kann Gott nicht mehr vergessen und nicht mehr gottlos denken. Denn das, was ihm Christus gebracht hat, ist die Zerstörung der Werke des Teufels und ist die wirksame Hilfe, die ihn vom Bösen trennt. Mit diesen Worten preist Johannes die Herrlichkeit der göttlichen Gnade und verkündet mit ihnen den Ruhm Jesu und so soll ich sie hören. So dienen sie mir als Waffe und Schutz und werden mir zur Quelle der Kraft; denn sie machen meinen Glauben wach. Oder gerate ich doch auf diesem Weg in Einbildungen hinein? Aber Einbildung und Glaube sind niemals beisammen. Weil der Glaube dadurch entsteht, dass die Wahrheit von mir aufgenommen wird, treibt er alle Einbildung aus. Ist meine Natur verwandelt? Sind die natürlichen Triebe in mir erloschen? Nein; ich lebe im Fleisch. Sind meine Beziehungen zur Welt zerschnitten und die Menschen verschwunden, die mich in ihren Willen hinüberziehen? Nein; ich lebe in der Welt. Aber ich, der ich im Fleisch und in der Welt lebe, bin nicht nur mit diesen Mächten, sondern auch mit meinem Herrn verbunden und sein gnädiger Wille hat die Macht und die Herrschaft über mich. Darin besteht mein Unvermögen zur Bosheit, nur darin, nicht in der Kräftigung meines Glaubens, auch nicht in der Wachsamkeit meiner Busse oder in der Tatkraft meines Glaubens, auch nicht in der Wachsamkeit meiner Busse oder in der Tatkraft meiner Liebe, sondern darin, dass es der Wille Jesu ist, dass ich nicht sündige, und dass die Gabe der Gnade darin besteht, dass sie mich vom Bösen erlöst. Was soll ich tun, wenn ich nicht nur erkenne, dass ich die sündliche Art an mir trage, sondern dass ich wieder so gehandelt habe, dass Ungerechtigkeit daraus entstand? Dann habe ich nicht Christus zu beschuldigen, nicht seine Heilandsmacht anzuzweifeln und seine Verheißung wegzulegen – so wird aus meinem Sündigen ein mich zerstörender Fall –, sondern ich habe daran zu denken, dass seine Verheißung: ich bin dein Schutz gegen dein Sündigen, darauf beruht, dass er auch für mich, der ich ihn kenne und den Glauben an ihn empfangen habe, der Versöhner meiner Sünden ist, wie Er es ist für die der ganzen Welt. </w:t>
      </w:r>
    </w:p>
    <w:p w14:paraId="4F5CD917" w14:textId="77777777" w:rsidR="00C778DC" w:rsidRDefault="00C778DC" w:rsidP="00C778DC">
      <w:pPr>
        <w:pStyle w:val="StandardWeb"/>
      </w:pPr>
      <w:r>
        <w:t xml:space="preserve">Dein Gesetz, Herr Gott, sagt mir; du darfst nicht sündigen. Damit ist das Heil mir noch nicht erschienen. Deine Gnade sagt mir: du kannst nicht sündigen; denn ich bin bei dir. Das ist mein Heil. Ich kann es nur aus Deiner Hand empfangen und suche es mit herzlichem Verlangen bei Dir. Amen. </w:t>
      </w:r>
    </w:p>
    <w:p w14:paraId="38012FE2" w14:textId="77777777" w:rsidR="00C778DC" w:rsidRDefault="00C778DC" w:rsidP="00C778DC">
      <w:pPr>
        <w:pStyle w:val="berschrift2"/>
      </w:pPr>
      <w:r>
        <w:t>7. Mai</w:t>
      </w:r>
    </w:p>
    <w:p w14:paraId="2096B37E" w14:textId="77777777" w:rsidR="00C778DC" w:rsidRDefault="00C778DC" w:rsidP="00C778DC">
      <w:pPr>
        <w:pStyle w:val="StandardWeb"/>
      </w:pPr>
      <w:r>
        <w:rPr>
          <w:rStyle w:val="Fett"/>
        </w:rPr>
        <w:t>Ihr seid selig geworden, nicht aus den Werken, auf dass sich nicht jemand rühme. Denn wir sind sein Werk, geschaffen in Christus Jesus zu guten Werken, zu welchen Gott uns zuvor bereitet hat, dass wir darinnen wandeln sollen.</w:t>
      </w:r>
      <w:r>
        <w:t xml:space="preserve"> </w:t>
      </w:r>
      <w:r>
        <w:rPr>
          <w:rStyle w:val="Hervorhebung"/>
        </w:rPr>
        <w:t>Epheser 2,9+10</w:t>
      </w:r>
      <w:r>
        <w:t xml:space="preserve"> </w:t>
      </w:r>
    </w:p>
    <w:p w14:paraId="507099B3" w14:textId="77777777" w:rsidR="00C778DC" w:rsidRDefault="00C778DC" w:rsidP="00C778DC">
      <w:pPr>
        <w:pStyle w:val="StandardWeb"/>
      </w:pPr>
      <w:r>
        <w:t xml:space="preserve">Alle, denen Paulus das Wort Jesu brachte, hatten das süße Gift des Eigenruhmes getrunken. Denn sie waren alle, Griechen und Juden, nach ihrer Meinung Edelmenschen, die einen als die bevorzugte Rasse, die durch lange fortgesetzte Zucht die Menschlichkeit zu besonderer Schönheit bei sich entwickelt hat, die anderen als die durch ihren gottesdienstlichen Beruf Bevorzugten. Nun aber hebt Paulus sie auf einen Gipfel empor, der ihnen eine völlig neue Aussicht gewährt. Wir, das haben sie nun erkannt, sind Gottes Werk, nicht das, was wir selbst aus uns machten, sondern das, was er aus uns machte, nicht das, was wir uns erworben, sondern das, was Er uns gab. Weil wir empfangen haben, was uns Christus gab, stellen wir nicht aus, was unsere Kraft kann, sondern machen das Wunder seiner Gnade offenbar. Dadurch sind sie von dem Gift befreit, das früher alle ihre Gedanken verdarb und alles, was sie taten, beschädigte; denn nun ist ihr Eigenruhm verstummt. In ungeahnter Weite breitet sich nun ihr Leben vor ihnen aus und bekommt eine Füllung, an die sie früher nicht denken konnten. Denn jetzt gibt es Arbeit für sie, nicht nur geschäftigen Müßiggang, der die Tage damit vergeudet, dass sie ihr Persönchen schmücken. Denn sie sind nun zur Schar derer hinzugetan, die Gutes zu wirken berufen sind. Denn Gottes Gnade sorgt für alles, was sie bedürfen, nicht nur für ihr Herz, sondern auch für ihr Werk. Wie Er ihr inwendiges Leben dadurch begnadet, dass sein Wort dort Gerechtigkeit, Friede und Freude heimisch macht, so hat er ihnen auch in vorsorgender Güte ihre Werke vorbereitet. Von innen wie von außen wird ihnen nun der Weg zur Tat gebahnt, die nicht ohne ein mannigfaches göttliches geben gelingen kann. Sie hat die Gelegenheit nötig, ohne die sie unmöglich bleibt, und braucht das Auge, das die Gelegenheit sieht, und erwächst aus der inwendigen Ausrüstung, aus der freudigen, tapferen Liebe, die den Dienst gern anfasst, und ist an die Mitwirkung der anderen gebunden, die keiner bei seinem Wirken entbehren kann. Indem ihnen die Begabung und Leitung von oben zuteil wird, erreichen sie das Höchste, was uns geschenkt werden kann, das den Willen Gottes vollbringende Werk, und doch lebt die alte Not des Eigenruhms nicht wieder in ihnen auf; denn gerade dann, wenn sie wirken dürfen, tritt es hell in ihre Wahrnehmung: wir sind Gottes Werk! </w:t>
      </w:r>
    </w:p>
    <w:p w14:paraId="0AC55953" w14:textId="77777777" w:rsidR="00C778DC" w:rsidRDefault="00C778DC" w:rsidP="00C778DC">
      <w:pPr>
        <w:pStyle w:val="StandardWeb"/>
      </w:pPr>
      <w:r>
        <w:t xml:space="preserve">Zu dem, Vater, was ich tun soll und tun darf, bin ich nicht durch mich selbst gekommen. Mein Platz ist mir von Dir bereitet und mein Vermögen von Dir mir geschenkt. So bin ich ein Glied Deiner Schar, die im Himmel und auf Erden dir freudig dient und das ausrichtet, was Du ihr verordnet hast. Nimm das Werk meiner Hand an, dass es nach Deinem Willen geschehe. Amen. </w:t>
      </w:r>
    </w:p>
    <w:p w14:paraId="50006AD7" w14:textId="77777777" w:rsidR="00C778DC" w:rsidRDefault="00C778DC" w:rsidP="00C778DC">
      <w:pPr>
        <w:pStyle w:val="berschrift2"/>
      </w:pPr>
      <w:r>
        <w:t>8. Mai</w:t>
      </w:r>
    </w:p>
    <w:p w14:paraId="3B0FA1F5" w14:textId="77777777" w:rsidR="00C778DC" w:rsidRDefault="00C778DC" w:rsidP="00C778DC">
      <w:pPr>
        <w:pStyle w:val="StandardWeb"/>
      </w:pPr>
      <w:r>
        <w:rPr>
          <w:rStyle w:val="Fett"/>
        </w:rPr>
        <w:t>Das Reich Gottes besteht nicht in Worten, sondern in Kraft.</w:t>
      </w:r>
      <w:r>
        <w:t xml:space="preserve"> </w:t>
      </w:r>
      <w:r>
        <w:rPr>
          <w:rStyle w:val="Hervorhebung"/>
        </w:rPr>
        <w:t>1. Korinther 4,20</w:t>
      </w:r>
      <w:r>
        <w:t xml:space="preserve"> </w:t>
      </w:r>
    </w:p>
    <w:p w14:paraId="61C50466" w14:textId="77777777" w:rsidR="00C778DC" w:rsidRDefault="00C778DC" w:rsidP="00C778DC">
      <w:pPr>
        <w:pStyle w:val="StandardWeb"/>
      </w:pPr>
      <w:r>
        <w:t xml:space="preserve">Was bedarf ich mehr als Gottes Wort? Mit ihm ist mir alles gegeben. Durch Sein Wort kommt Sein Reich zu mir. Gottes königliche Gnade regiert mich dadurch, dass sein Wort mich erfasst. Kein Dank ist zu stark dafür, dass uns das Wort gegeben ist, kein Lob zu überspannt, das die Herrlichkeit des Wortes preist. Gott ist das Wort. Wenn ich aber vom Wort nur Lust zum Denken und Geschicklichkeit im Sprechen empfange, also aus dem Wort bloß Worte mache, so habe ich das Wort nicht gehört und seine Wirkung nicht empfangen. Gott ist das Wort. Gottes ist aber die Kraft; daher ist sein Wort Kraft und besteht sein Reich, das durch sein Wort zu mir kommt, nicht in Worten, sondern in Kraft. Ich hätte dem Wort mein Innerstes verschlossen, wenn mein Glaube nur dadurch ans Licht träte, dass ich weiß, wie Gott sich zu mir verhält, und davon reden kann. Mich will das Wort fassen, nicht nur meine Zunge, nicht nur mein Gehirn und den Apparat, mit dem ich denke, nicht nur mein Bewusstsein, sondern mich mit dem, was Kraft in mir ist, und mit dem, was Mangel an Kraft, Schwäche, Sünde und Tod in mir ist. Das will es heilen und in mein nichtiges, verwerfliches und totes Wesen Gottes Kraft hineintragen, weshalb es keinen echten Hörer des Wortes gibt, der nicht sein Täter wird. Wenn ich mich der Kraft des Wortes entziehe, so halte ich meinen eigensüchtigen Willen fest, der sich Gott nicht unterstellen will, und ich bleibe an meinen natürlichen Trieb gebunden und decke über diesen Jammer den Glanz der von Jesus mir gesagten Worte, als ob mir geholfen wäre, wenn ich mit Worten verleugne und verhülle, was mich verdirbt. Ich kann Gottes nicht gewiss sein und kann ihn auch keinem anderen zeigen, wenn sich nicht seine Kraft an mir und durch mich offenbart. Darin liegt der Grund, dass keine Theologie uns helfen kann, wenn sie nichts ist als Theologie. </w:t>
      </w:r>
    </w:p>
    <w:p w14:paraId="5E46B96F" w14:textId="77777777" w:rsidR="00C778DC" w:rsidRDefault="00C778DC" w:rsidP="00C778DC">
      <w:pPr>
        <w:pStyle w:val="StandardWeb"/>
      </w:pPr>
      <w:r>
        <w:t xml:space="preserve">Ich will, Vater, meine Not nicht vor Dir verbergen; Du kennst sie ja. Worte habe ich reichlich; aber Worte sind nicht das Merkmal Deines Reiches. Durch das, was uns fehlt, leitest Du uns zum Bitten. Darum bitte ich Dich: behüte mich vor aller Einbildung, die in Worten schwelgt und mache mich zum Täter Deines Worts. Ich bin nur ein irdenes Gerät. Du aber legst auch in das irdene Gerät den Schatz Deiner Kraft. Darum bitte ich Dich in Jesu Namen. Amen. </w:t>
      </w:r>
    </w:p>
    <w:p w14:paraId="5A44C53E" w14:textId="77777777" w:rsidR="00C778DC" w:rsidRDefault="00C778DC" w:rsidP="00C778DC">
      <w:pPr>
        <w:pStyle w:val="berschrift2"/>
      </w:pPr>
      <w:r>
        <w:t>9. Mai</w:t>
      </w:r>
    </w:p>
    <w:p w14:paraId="1B4FC746" w14:textId="77777777" w:rsidR="00C778DC" w:rsidRDefault="00C778DC" w:rsidP="00C778DC">
      <w:pPr>
        <w:pStyle w:val="StandardWeb"/>
      </w:pPr>
      <w:r>
        <w:rPr>
          <w:rStyle w:val="Fett"/>
        </w:rPr>
        <w:t>Ich will den Vater bitten und Er soll euch einen anderen Anwalt geben, dass er bei euch bleibe ewiglich, den Geist der Wahrheit.</w:t>
      </w:r>
      <w:r>
        <w:t xml:space="preserve"> </w:t>
      </w:r>
      <w:r>
        <w:rPr>
          <w:rStyle w:val="Hervorhebung"/>
        </w:rPr>
        <w:t>1, Johannes 14,16+17</w:t>
      </w:r>
      <w:r>
        <w:t xml:space="preserve"> </w:t>
      </w:r>
    </w:p>
    <w:p w14:paraId="5E9C838C" w14:textId="77777777" w:rsidR="00C778DC" w:rsidRDefault="00C778DC" w:rsidP="00C778DC">
      <w:pPr>
        <w:pStyle w:val="StandardWeb"/>
      </w:pPr>
      <w:r>
        <w:t xml:space="preserve">Diese Verheißung Jesu ragt so hoch wie das Kreuz auf Golgatha und strahlt in der Herrlichkeit, die unseren sterblichen Herrn verklärt. Er hinterließ seinen Jüngern keinen greifbaren Besitz, keine Waffen, kein Machtmittel irgendwelcher Art. Zu ihrem Anwalt, der für sie sprach, auf dessen Zeugnis ihre Sache stand, machte er einzig den Geist. So spricht das Lamm Gottes, das für uns arm wurde, damit wir durch seine Armut reich würden. Indem Jesus den Geist für die Jünger zu dem machte, was ihre Stärke und Hilfe ist, gründete er ihr Werk nicht auf ein Gesetz, nicht auf eine Lehrvorschrift, nicht auf eine Verfassung, die sie der von ihnen gesammelten Kirche zu geben hatten. So ging der in den Tod, der sich zum Lösegeld machte, durch das Er uns die Freiheit erwarb. Freiheit gibt uns die Gnade dadurch, dass sie Leben schafft. Er machte aus seinen Jüngern seine Zeugen und das wurden sie durch das, was sie waren, nicht nur durch das, was sie sagten, sondern durch die Weise, wie sie lebten, weil sie ihr Leben von oben empfingen. Leben zu schaffen ist aber einzig das Werk des Geistes. Nun aber merke auf das, was Jesus dir als das Merkmal und die Gabe des Geistes zeigt. Er ist der Geist der Wahrheit, der die, zu denen er kommt, wahrhaftig macht. Wo das Gesetz regiert, entsteht der Schein, der das Wirkliche verhüllt, und die Vorstellung, die das vor Gott und den Menschen verdecken möchte, was in uns ist. Von dorther kommen die Worte ohne Kraft und die träumerischen Ziele; dort benehmen wir uns so, als ob wir fromm wären. Diesem unserem Unwesen macht der Geist ein Ende, weil das, was er ist und gibt, Wahrheit ist. Darum ist er auch der Anwalt, der allein dem Dienst der Christenheit die Wirksamkeit und Fruchtbarkeit verschafft. Denn es gibt nichts, was den Menschen innerlich bände und zum Glauben fähig machte, als die Wahrheit allein. Damit die Wahrheit in uns sei, dazu ist Jesus gekommen und dazu ist er gestorben, weil er allein bewirken kann, dass die Wahrheit nicht schrecklich ist und uns verdammt. Durch Ihn gibt es aber für uns eine Wahrheit, die uns Gott so zeigt, wie er ist, und den Menschen so, wie er ist, und dies so, dass daraus Gerechtigkeit, Friede und Freude entsteht. Darin wird offenbar, dass der Geist der Wahrheit bei uns ist. </w:t>
      </w:r>
    </w:p>
    <w:p w14:paraId="356F77C3" w14:textId="77777777" w:rsidR="00C778DC" w:rsidRDefault="00C778DC" w:rsidP="00C778DC">
      <w:pPr>
        <w:pStyle w:val="StandardWeb"/>
      </w:pPr>
      <w:r>
        <w:t xml:space="preserve">Was ich habe, habe ich aus Deiner Fülle empfangen, herrlicher Vater und heiliger Gott, der Du Deine Hand mit Deinen großen gaben füllst, mit dem, was Dein Geist in unsere Seelen trägt, der Feind alles Scheins, der Pfleger aller Wahrheit, der Schöpfer des Lebens, das nicht stirbt, weil es aus Dir geboren ist. Amen. </w:t>
      </w:r>
    </w:p>
    <w:p w14:paraId="10524EE2" w14:textId="77777777" w:rsidR="00C778DC" w:rsidRDefault="00C778DC" w:rsidP="00C778DC">
      <w:pPr>
        <w:pStyle w:val="berschrift2"/>
      </w:pPr>
      <w:r>
        <w:t>10. Mai</w:t>
      </w:r>
    </w:p>
    <w:p w14:paraId="40A8DBD0" w14:textId="77777777" w:rsidR="00C778DC" w:rsidRDefault="00C778DC" w:rsidP="00C778DC">
      <w:pPr>
        <w:pStyle w:val="StandardWeb"/>
      </w:pPr>
      <w:r>
        <w:rPr>
          <w:rStyle w:val="Fett"/>
        </w:rPr>
        <w:t>Ich lebe aber; doch nicht ich, sondern Christus lebt in mir. Denn was ich jetzt lebe im Fleisch, das lebe ich im Glauben des Sohnes Gottes, der mich geliebt hat und sich selbst für mich dargegeben.</w:t>
      </w:r>
      <w:r>
        <w:t xml:space="preserve"> </w:t>
      </w:r>
      <w:r>
        <w:rPr>
          <w:rStyle w:val="Hervorhebung"/>
        </w:rPr>
        <w:t>Galater 2,20</w:t>
      </w:r>
      <w:r>
        <w:t xml:space="preserve"> </w:t>
      </w:r>
    </w:p>
    <w:p w14:paraId="29059EBE" w14:textId="77777777" w:rsidR="00C778DC" w:rsidRDefault="00C778DC" w:rsidP="00C778DC">
      <w:pPr>
        <w:pStyle w:val="StandardWeb"/>
      </w:pPr>
      <w:r>
        <w:t xml:space="preserve">Paulus hat beides von sich ausgesagt, dass er gestorben sei und dass er lebe. Gestorben ist er durch das Gesetz, an dem er sich versündigt hat, und durch das Kreuz Jesu, das Jesus für ihn, den Sünder, gelitten hat. Die richtende Macht des Gesetzes hat Paulus aber so erfahren, dass er dadurch zum leben kam. Den Grund seines Lebens findet er darin, dass Christus lebt. Paulus leitet sein Leben nicht von dem ab, was er selber, der Tote, ist und tut. Er weiß aber, dass Christus nicht bloß für seine eigene Person zur Herrlichkeit des Lebens gelangt ist, sondern auch aus uns ein Geschöpf zum Zeugnis seines Lebens macht. Wie kann das sein, da Jesus bei Gott ist und Gottes Gestalt und Herrlichkeit hat, wir dagegen in der Natur stehen und die Gestalt haben, die die Natur uns gibt? Wir sind deshalb Fleisch, sterbendes Fleisch. Wie kann nun das Leben Jesu in mir wirksam sein? Freilich, sagt Paulus, lebe ich im Fleisch; aber das trennt mich von Christus nicht. Denn es gibt ein Band, das mich, der ich im Fleisch lebe, mit Jesus verbindet und sein leben in mir wirksam macht. Das ist der Glaube. Durch den Glauben weiß ich, trotz meiner irdischen Art, dass Er in mir lebt. Denn ich habe meinen Glauben von Ihm empfangen, und was von ihm kommt, ist Leben. Habe ich aber Grund für meinen Glauben? Der Glaube, sagt Paulus, hat seinen Grund in der Liebe Jesu, in der durch den Tod bewährten Liebe des Sohnes Gottes. Darauf lässt sich bauen mit festem Glauben, der sich auf Ihn verlässt. Das Leben Jesu, sagt Paulus, sehe ich freilich jetzt noch nicht; ich sehe aber seine Liebe; denn Er hat sich für mich dahingegeben, und darum glaube ich. </w:t>
      </w:r>
    </w:p>
    <w:p w14:paraId="57A7B33E" w14:textId="77777777" w:rsidR="00C778DC" w:rsidRDefault="00C778DC" w:rsidP="00C778DC">
      <w:pPr>
        <w:pStyle w:val="StandardWeb"/>
      </w:pPr>
      <w:r>
        <w:t xml:space="preserve">Heiliger Gott! Was Du in mir tötest, das muss sterben, weil es mir das Leben nimmt. Du gibst unser menschliches Wesen in den Tod, weil Du uns das Leben bereitet hast. An Dir, Herr Christus, sehe ich, wie aus dem Tod das Leben wird; ich sehe es nicht an mir selbst. Du aber ziehst uns empor zu Dir, hebst uns über alles hinauf, was wir in uns selber finden, und sagst zu uns: seht mich an, glaubt mir; ich bin der für euch Gestorbene und für euch Lebendige. Darum darf ich bitten: Gib mir Teil an Deines Todes Kraft und an Deines Lebens Macht. Amen. </w:t>
      </w:r>
    </w:p>
    <w:p w14:paraId="579431A8" w14:textId="77777777" w:rsidR="00C778DC" w:rsidRDefault="00C778DC" w:rsidP="00C778DC">
      <w:pPr>
        <w:pStyle w:val="berschrift2"/>
      </w:pPr>
      <w:r>
        <w:t>11. Mai</w:t>
      </w:r>
    </w:p>
    <w:p w14:paraId="6B41D597" w14:textId="77777777" w:rsidR="00C778DC" w:rsidRDefault="00C778DC" w:rsidP="00C778DC">
      <w:pPr>
        <w:pStyle w:val="StandardWeb"/>
      </w:pPr>
      <w:r>
        <w:rPr>
          <w:rStyle w:val="Fett"/>
        </w:rPr>
        <w:t>Trachtet nach dem, das droben ist, nicht nach dem, das auf Erden ist. Denn ihr seid gestorben und euer Leben ist verborgen mit Christus in Gott.</w:t>
      </w:r>
      <w:r>
        <w:t xml:space="preserve"> </w:t>
      </w:r>
      <w:r>
        <w:rPr>
          <w:rStyle w:val="Hervorhebung"/>
        </w:rPr>
        <w:t>Kolosser 3,2+3</w:t>
      </w:r>
      <w:r>
        <w:t xml:space="preserve"> </w:t>
      </w:r>
    </w:p>
    <w:p w14:paraId="57AC00B5" w14:textId="77777777" w:rsidR="00C778DC" w:rsidRDefault="00C778DC" w:rsidP="00C778DC">
      <w:pPr>
        <w:pStyle w:val="StandardWeb"/>
      </w:pPr>
      <w:r>
        <w:t xml:space="preserve">Droben ist unser Vater, droben unser Herr, droben das, was durch die vollendete Gemeinschaft mit Gott entsteht. Unten auf der Erde ist, was die Natur mir gibt, unser Leib und seine Triebe und die menschliche Gemeinschaft mit ihren Abhängigkeiten und ihrer Dienstpflicht. Um von diesen Mächten frei zu werden, bedarf es eines Sterbens; denn sie rühren mich nicht nur von außen an, sondern fassen mich im Grund meines Lebens. ich kann sie nicht von mir abstreifen und ohne sie weiter leben, sondern werde nur dadurch von ihnen gelöst, dass mein gegenwärtiges Leben endet. Dieses Ende ist mir dadurch bereitet, dass ich das Eigentum Jesu in. Das ist die Kraft, die mein Verlangen von allem wegzieht, was die Erde mir gibt. Dieses sterben ist kein Verlust und nicht die Wirkung des vergeltenden göttlichen Zorns, sondern es verschafft mir das Leben. Es ist in Gott für mich vorhanden, bei dem Christus ist. Darum ist es noch verborgen, nicht schon an mir sichtbar, nicht schon in meinem Leib und meinen irdischen Verhältnissen wirksam. Es ist deshalb mein eigen, weil Christus lebt und sein Heilandsamt an mir vollbringt und mir seine Gemeinschaft verleiht. Ich kann die Herrlichkeit des Lebens darum nicht durch meine Erfahrung beweisen und nicht durch mein Verhalten den anderen aufzeigen. Nur dadurch kann ich es zeigen, dass ich auf Christus hinweise, weil er unser Leben ist. Weil es aber bei Gott verborgen ist, ist es in guter Hut an einem sicheren Orte. Darum fort mit der Furcht und fort mit dem Zweifel. Nur das Eine ist notwendig, dass ich aufwärts sehe, nicht nur abwärts, und nicht an die Erde meinen Glauben hänge, sondern an den, der beim Vater ist. </w:t>
      </w:r>
    </w:p>
    <w:p w14:paraId="7CA40D85" w14:textId="77777777" w:rsidR="00C778DC" w:rsidRDefault="00C778DC" w:rsidP="00C778DC">
      <w:pPr>
        <w:pStyle w:val="StandardWeb"/>
      </w:pPr>
      <w:r>
        <w:t xml:space="preserve">Ich will nach dem Leben streben, lebendiger Gott. Bei Dir hast Du es uns bereitet, uns, die wir sterben, deren Himmel die Erde ist. Du stellst mich aber nicht darum auf die Erde, weil Du mir versagst, was droben ist. Gib mir den aufwärts gerichteten Blick, das aufgedeckte Angesicht, das nach oben gewendet ist. Amen. </w:t>
      </w:r>
    </w:p>
    <w:p w14:paraId="3CA7AB7E" w14:textId="77777777" w:rsidR="00C778DC" w:rsidRDefault="00C778DC" w:rsidP="00C778DC">
      <w:pPr>
        <w:pStyle w:val="berschrift2"/>
      </w:pPr>
      <w:r>
        <w:t>12. Mai</w:t>
      </w:r>
    </w:p>
    <w:p w14:paraId="076AC423" w14:textId="77777777" w:rsidR="00C778DC" w:rsidRDefault="00C778DC" w:rsidP="00C778DC">
      <w:pPr>
        <w:pStyle w:val="StandardWeb"/>
      </w:pPr>
      <w:r>
        <w:rPr>
          <w:rStyle w:val="Fett"/>
        </w:rPr>
        <w:t>Wo zwei oder drei versammelt sind in meinem Namen, da bin ich mitten unter ihnen.</w:t>
      </w:r>
      <w:r>
        <w:t xml:space="preserve"> </w:t>
      </w:r>
      <w:r>
        <w:rPr>
          <w:rStyle w:val="Hervorhebung"/>
        </w:rPr>
        <w:t>Matthäus 18,20</w:t>
      </w:r>
      <w:r>
        <w:t xml:space="preserve"> </w:t>
      </w:r>
    </w:p>
    <w:p w14:paraId="25F33182" w14:textId="619CE74A" w:rsidR="00C778DC" w:rsidRDefault="00C778DC" w:rsidP="00C778DC">
      <w:pPr>
        <w:pStyle w:val="StandardWeb"/>
      </w:pPr>
      <w:r>
        <w:t xml:space="preserve">Mit großer Zuversicht verspricht uns Jesus: </w:t>
      </w:r>
      <w:r w:rsidR="00073840">
        <w:t>„</w:t>
      </w:r>
      <w:r>
        <w:t>Ich bin immer bei euch, wenn mein Name euch zusammenführt, und überall, wo ihr euch zum Gebet vereinigt.</w:t>
      </w:r>
      <w:r w:rsidR="00073840">
        <w:t>“</w:t>
      </w:r>
      <w:r>
        <w:t xml:space="preserve"> Diese Verheißung lässt das menschliche Maß ganz und gar hinter sich. Wer kann sich über den Raum und die Zeit erheben? So wirkt Gott, der Schöpfer des Raumes und der Zeit. Darum, weil dies die Weise ist, wie Gott wirkt, weiß sich Jesus zu dieser Verheißung ermächtigt, mit der er den Jüngern versprach: Der Tod trennt mich nicht von euch; keine räumliche und zeitliche Entfernung scheidet euch von mir; ich bin bei euch, denn alles, was der Vater hat, ist mein, und seine Allgegenwärtigkeit gibt auch mir die Gegenwart bei euch. Denen hat er dies versprochen, die sein Name zusammenführt. Ihre Gemeinschaft verbindet sie nicht nur miteinander; denn sie sind deshalb verbunden, weil Er sie zusammenbrachte. Darum vollendet Er ihre Gemeinschaft dadurch, dass auch Er bei ihnen ist. Sie sollen nicht meinen, diese Verheißung trete erst dann in Kraft, wenn sie eine große Schar sind, an der sichtbar wird, wie reich ihr Herr ist, und wie mächtig Er regiert. Sie ziehen ihn nicht durch die Größe ihres Verbands zu sich hinab. Seien es nur zwei oder drei, so sind sie eine Gemeinde, die nicht von Jesus, ihrem Haupt, geschieden ist, der vielmehr Jesus dadurch die Vollendung gibt, dass er bei ihnen ist. Nun sind sie in den Stand gesetzt, das zu tun, was eine christliche Gemeinde tun soll. Nun können sie beten. Weil er bei ihnen ist, wird ihrem Gebet die Erhörung geschenkt. Weil er bei ihnen ist, können sie lösen und binden, können vergeben, so dass im Himmel vergeben ist, und Sünde richten, so dass sie im Himmel gerichtet ist. Weil er bei ihnen ist, bekommt ihr Wort die Kraft des Zeugnisses; nun können sie so reden, dass ihr Wort Glauben schafft. Weil er bei ihnen ist, können sie tun, was der Hirt dem entlaufenen Schaf tut. Nun können sie barmherzig sein mit heilsamer Kraft. Das könnten sie nicht, wären sie allein, auch nicht, wenn sie eine große Schar wären mit vielen hervorragenden Kräften. Nun aber können sie es, und wären sie nur zwei oder drei, weil da, wo sein Name ist, auch er bei ihnen ist. Diese Verheißung kann er ihnen deshalb geben, weil der Vater den Sohn lieb hat und ihm alles zeigt, was er tut. Darum empfängt auch er durch Gottes Allgegenwart die Allgegenwart. </w:t>
      </w:r>
    </w:p>
    <w:p w14:paraId="7DBF03F1" w14:textId="77777777" w:rsidR="00C778DC" w:rsidRDefault="00C778DC" w:rsidP="00C778DC">
      <w:pPr>
        <w:pStyle w:val="StandardWeb"/>
      </w:pPr>
      <w:r>
        <w:t xml:space="preserve">Nun, Herr, endet jede Sorge, Frage und Angst. Gehe es mit uns, wie es gehen mag, bist Du dabei, so hat es keine Not. Du bist bei uns wohl auf dem Plan mit Deinem Geist und Gaben. Nun ist das Eine notwendig, dass wir Deinem Gebot gehorchen: bleibt bei Mir. Amen. </w:t>
      </w:r>
    </w:p>
    <w:p w14:paraId="24072BD7" w14:textId="77777777" w:rsidR="00C778DC" w:rsidRDefault="00C778DC" w:rsidP="00C778DC">
      <w:pPr>
        <w:pStyle w:val="berschrift2"/>
      </w:pPr>
      <w:r>
        <w:t>13. Mai</w:t>
      </w:r>
    </w:p>
    <w:p w14:paraId="4229912D" w14:textId="7869BFAB" w:rsidR="00C778DC" w:rsidRDefault="00C778DC" w:rsidP="00C778DC">
      <w:pPr>
        <w:pStyle w:val="StandardWeb"/>
      </w:pPr>
      <w:r>
        <w:rPr>
          <w:rStyle w:val="Fett"/>
        </w:rPr>
        <w:t xml:space="preserve">Als sie ihm nachsahen gen Himmel fahrend, siehe, da standen bei ihnen zwei Männer in weißen Kleidern, welche auch sagten: </w:t>
      </w:r>
      <w:r w:rsidR="00073840">
        <w:rPr>
          <w:rStyle w:val="Fett"/>
        </w:rPr>
        <w:t>„</w:t>
      </w:r>
      <w:r>
        <w:rPr>
          <w:rStyle w:val="Fett"/>
        </w:rPr>
        <w:t>Ihr Männer von Galiläa, was steht ihr und seht gen Himmel? Dieser Jesus, welcher von euch ist aufgenommen gen Himmel, wird kommen, wie ihr ihn zuletzt habt gesehen gen Himmel fahren.</w:t>
      </w:r>
      <w:r w:rsidR="00073840">
        <w:rPr>
          <w:rStyle w:val="Fett"/>
        </w:rPr>
        <w:t>“</w:t>
      </w:r>
      <w:r>
        <w:t xml:space="preserve"> </w:t>
      </w:r>
      <w:r>
        <w:rPr>
          <w:rStyle w:val="Hervorhebung"/>
        </w:rPr>
        <w:t>Apostelgeschichte 1,10+11</w:t>
      </w:r>
      <w:r>
        <w:t xml:space="preserve"> </w:t>
      </w:r>
    </w:p>
    <w:p w14:paraId="4FB33C6B" w14:textId="77777777" w:rsidR="00C778DC" w:rsidRDefault="00C778DC" w:rsidP="00C778DC">
      <w:pPr>
        <w:pStyle w:val="StandardWeb"/>
      </w:pPr>
      <w:r>
        <w:t xml:space="preserve">Jedesmal, wenn Jesus sich von den Jüngern trennte, empfanden sie, wie fest und völlig sie mit ihm verbunden waren. So war es schon in der Zeit gewesen, als sie mit ihm wanderten. War er nicht bei ihnen, dann sank ihnen der Mut, so dass sie sich ohnmächtig fühlten. So war es in den Stunden vor der Kreuzigung Jesu. Wenn ich dich nur begleiten dürfte, sagte Petrus, wenn uns nur keine Trennung von dir beschieden wäre. Darum liefen sie, als Jesus tot war, zu seinem Grab, zuerst mit ihren Salben, dann zum leeren Grab und schauten mit verlangenden Blicken nach der Stelle, auf die der Leib Jesu hingelegt worden war. So war es wieder, als Jesus nach der letzten Begegnung in der Osterzeit von ihnen schied. Nun brachten sie ihre Blicke nicht vom Himmel weg, sondern schauten hinauf, als müssten ihre Blicke ihn auch jetzt noch erreichen. Wie die Jünger die Trennung von Jesus immer als Pein empfanden, so war auch Jesus immer bemüht, auch bei der Trennung sie seiner Gemeinschaft mit ihnen gewiss zu machen. Er hat ihnen immer wieder gezeigt, dass nichts ihn von ihnen trennte. Schickte er seine Jünger in stürmischer Nacht von sich weg hinüber über den See, so kam er zu ihnen, damit sie es mit Augen sehen, dass er sie nicht verlässt. Als er, um an das Kreuz zu gehen, von ihnen Abschied nahm, sagte er ihnen so kräftig, als er konnte: Ihr bleibt mit mir verbunden wie die Rebe am Weinstock hängt, und als sein Tod sie getrennt hatte, zeigte er sich ihnen in der Neuheit seines Lebens eben dazu, damit sie wüssten, er bleibe ihr Herr und sie seien die Seinen. Nun hat auch die letzte Begegnung Jesu mit seinen Jüngern denselben Ausgang. Auch sie endet mit der Verheißung: er hat sich nicht für immer von ihnen getrennt; ihr habt ihn nicht zum letzten Mal gesehen; er bleibt euer Herr und kommt wieder zu euch. Durch diese Vorgänge wird völlig klar, was Jesus den Jüngern als ihren Besitz beschrieb, mit dem ihnen das Heil und Leben gegeben sei. Er besteht einzig und allein darin, dass sie ihm gehören und mit ihm verbunden sind. Auch jetzt, da sie ihm nach empor zum Himmel schauen, kann und darf sie kein anderes Verlangen bewegen. Sie haben nicht zu fragen, wo er nun sei, wie nun die Herrlichkeit Gottes an ihm erscheine, wie ihn nun die Himmlischen umringen und ihm dienen. Nach solchen Offenbarungen fragten die Jünger nicht und konnten sie nicht fragen, weil sie Jesus gehorsam waren. Nur eine Frage lebte in ihnen, nur die: hat er sich von uns getrennt oder bleibt er unser Herr? Wir sind für immer die Seinen, das war die Gewissheit, mit der die Ostergeschichte für die Jünger schloss. Sie gab ihnen die große Hoffnung; wir werden ihn wiedersehen. </w:t>
      </w:r>
    </w:p>
    <w:p w14:paraId="2A21C33E" w14:textId="77777777" w:rsidR="00C778DC" w:rsidRDefault="00C778DC" w:rsidP="00C778DC">
      <w:pPr>
        <w:pStyle w:val="StandardWeb"/>
      </w:pPr>
      <w:r>
        <w:t xml:space="preserve">Jetzt glauben wir, ohne zu sehen. Das ist die große Gabe Deiner Gnade. Aber auch das, Herr Jesus, ist dein herrliches Geschenk, dass über unserem gegenwärtigen Leben Deine Verheißung steht, dass wir Dich sehen werden. Sie ist der Stern, dessen Strahl aus dem Dunkel der Zukunft kommt. Geselle auch mich durch Deine Gnade zu der auf Dich hoffende Schar. Amen. </w:t>
      </w:r>
    </w:p>
    <w:p w14:paraId="6C4BEA5A" w14:textId="77777777" w:rsidR="00C778DC" w:rsidRDefault="00C778DC" w:rsidP="00C778DC">
      <w:pPr>
        <w:pStyle w:val="berschrift2"/>
      </w:pPr>
      <w:r>
        <w:t>14. Mai</w:t>
      </w:r>
    </w:p>
    <w:p w14:paraId="376A6DD1" w14:textId="77777777" w:rsidR="00C778DC" w:rsidRDefault="00C778DC" w:rsidP="00C778DC">
      <w:pPr>
        <w:pStyle w:val="StandardWeb"/>
      </w:pPr>
      <w:r>
        <w:rPr>
          <w:rStyle w:val="Fett"/>
        </w:rPr>
        <w:t>Nun aber spiegelt sich in uns allen des Herrn Klarheit mit aufgedecktem Angesicht und wir werden verklärt in dasselbe Bild.</w:t>
      </w:r>
      <w:r>
        <w:t xml:space="preserve"> </w:t>
      </w:r>
      <w:r>
        <w:rPr>
          <w:rStyle w:val="Hervorhebung"/>
        </w:rPr>
        <w:t>2. Korinther 3,18</w:t>
      </w:r>
      <w:r>
        <w:t xml:space="preserve"> </w:t>
      </w:r>
    </w:p>
    <w:p w14:paraId="0903ACCB" w14:textId="77777777" w:rsidR="00C778DC" w:rsidRDefault="00C778DC" w:rsidP="00C778DC">
      <w:pPr>
        <w:pStyle w:val="StandardWeb"/>
      </w:pPr>
      <w:r>
        <w:t xml:space="preserve">Wenn uns die Gabe und Wirkung Jesu erfasst, so verschwindet die Decke vor unserem Gesicht. Jetzt sieht unser Auge und hört unser Ohr, und deshalb wenden wir unser Gesicht ihm zu und seine Herrlichkeit bestrahlt uns wie einen Spiegel, in dem er sein Bild erzeugt. Was entsteht in uns als Jesu Bild? Nicht seine Gottheit, nicht die Gottessohnschaft des Eingeborenen, nicht seine Wundermacht, seine Allgegenwart, sein königliches Herrscherrecht. Dem Wirken Jesu, durch das er sich uns zeigt, wenden wir unser aufgedecktes Antlitz zu. In der Weise, wie er zu uns spricht und an uns handelt, berühren uns die Strahlen seiner Herrlichkeit, gleichen uns ihm an und machen uns zu seinem Bild. Aus seiner Gottessohnschaft wird meine Gotteskindschaft. An seiner Gewissheit Gottes lerne ich glauben, an seinem Gebet beten, an seinem Gehorsam gehorchen. Sein Gericht, mit dem er meine Sünde straft, gibt mir das Vermögen, mich in tapferer Busse zu richten, und sein Vergeben verleiht mir, dass ich im Frieden Gottes stehe und alles Hadern mit ihm stille. An seiner Barmherzigkeit gewinne ich den barmherzigen Blick im Verkehr mit allen, und aus seinem Dienen entsteht mein Dienen. Das ist Herrlichkeit; denn das ist Gottes Art und macht Gottes Größe und Gnadenmacht offenbar. Wie könnte ich anders begehren, wo Größeres finden? Ich will mich hüten, das Finsternis und Schwachheit zu heißen, was Klarheit und Herrlichkeit ist. </w:t>
      </w:r>
    </w:p>
    <w:p w14:paraId="6D088E42" w14:textId="77777777" w:rsidR="00C778DC" w:rsidRDefault="00C778DC" w:rsidP="00C778DC">
      <w:pPr>
        <w:pStyle w:val="StandardWeb"/>
      </w:pPr>
      <w:r>
        <w:t xml:space="preserve">Die große Gabe Deiner Gnade gibt mir das Recht, mein Gesicht zu Dir zu erheben. Weil der Strahl Deiner allmächtigen Liebe mein Gesicht berührt, fällt die Decke von ihm ab. Ich weiß nichts, was herrlicher ist als Du, weiß nichts, was mein leben mit Kraft und Segen füllen könnte als die Ähnlichkeit mit Dir. Glanz Gottes, senden Deine Strahlen zu mir. Amen. </w:t>
      </w:r>
    </w:p>
    <w:p w14:paraId="7C4661C0" w14:textId="77777777" w:rsidR="00C778DC" w:rsidRDefault="00C778DC" w:rsidP="00C778DC">
      <w:pPr>
        <w:pStyle w:val="berschrift2"/>
      </w:pPr>
      <w:r>
        <w:t>15. Mai</w:t>
      </w:r>
    </w:p>
    <w:p w14:paraId="3320F29E" w14:textId="77777777" w:rsidR="00C778DC" w:rsidRDefault="00C778DC" w:rsidP="00C778DC">
      <w:pPr>
        <w:pStyle w:val="StandardWeb"/>
      </w:pPr>
      <w:r>
        <w:rPr>
          <w:rStyle w:val="Fett"/>
        </w:rPr>
        <w:t>Gleichwie ein Mensch, der über Land zog, rief seine Knechte und teilte ihnen seine Güter aus und einem gab er fünf Zentner, dem anderen zwei, dem dritten einen, einem jeden nach seinem Vermögen, und zog bald hinweg.</w:t>
      </w:r>
      <w:r>
        <w:t xml:space="preserve"> </w:t>
      </w:r>
      <w:r>
        <w:rPr>
          <w:rStyle w:val="Hervorhebung"/>
        </w:rPr>
        <w:t>Matthäus 25,14+15</w:t>
      </w:r>
      <w:r>
        <w:t xml:space="preserve"> </w:t>
      </w:r>
    </w:p>
    <w:p w14:paraId="12087895" w14:textId="77777777" w:rsidR="00C778DC" w:rsidRDefault="00C778DC" w:rsidP="00C778DC">
      <w:pPr>
        <w:pStyle w:val="StandardWeb"/>
      </w:pPr>
      <w:r>
        <w:t xml:space="preserve">Ungleich behandelt der Herr seine Knechte, und deshalb geht in uns das Murren an: Ungleichheit ist Ungerechtigkeit. Warum soll der eine fünf, der andere dagegen nur zwei und der letzte gar nur ein einziges Talent empfangen? Bin ich nicht verkürzt, wenn es andere gibt, die mehr besitzen und mehr vermögen als ich? Die Verderbnis der Gerechtigkeit zur Gleichmachung liegt auf der Menschheit als giftiger Wahn und quälender Druck, und es gibt keinen, der stark genug wäre, um diese Kette zu sprengen, als Jesus allein. Er hat seinen Jüngern gesagt: ihr habt nicht alle denselben Anteil an dem, was ich euch gebracht habe, habt nicht alle dasselbe Verständnis meines Wortes, nicht alle dieselbe Stärke der Liebe und dieselbe Ausrüstung zu meinem Dienst. Daher vermag bei euch der eine mehr als der andere, weil er reicher ist als der andere. Diese Ungleichheit entsteht nicht durch eure Versündigung, als müsste sich der, der nur ein Talent empfangen hat, anklagen und sagen: hätte ich mehr Glauben und eine tiefere Buße, so bekäme ich auch fünf Talente. Ich gebe euch Verschiedenes; denn ihr seid verschieden und sollt es auch sein auch in Gottes Reich und in meiner Gnade. Warum bewirkt er denn die Ungleichheit? Damit sichtbar sei, dass er der Herr ist, dass die Talente sein Eigentum sind, dass er sie nach seinem Willen verteilt. Das wird darin sichtbar, dass jeder nur das empfängt, was der Herr ihm gibt, nicht das, was der andere hat. Das Verlangen nach der Gleichheit entsteht aus der Eigensucht des Menschen, der seine Ansprüche anmeldet und seine Wünsche als gültiges Gesetz geehrt wissen will. Aber nicht meine Wünsche ordnen meinen Weg; er wird für mich geordnet und für jeden so, wie sein Herr es will. Gibt es aber noch Gemeinschaft zwischen uns, wenn wir nicht nur in unseren natürlichen Eigenschaften, sondern auch in unserem Christenstand verschieden sind? Aber unser ganzer Besitz, die fünf und die zwei und das eine Talent, ist ja des Herrn Eigentum und seine Gabe. Wie können die Knechte gegeneinander streiten und gegeneinander arbeiten, wenn sie doch die Knechte des einen Herrn sind? Er ist unser Friede, er der, der die Christenheit einigt. Weil er der Eine ist, gibt es eine allgemeine Kirche und innerhalb dieser Einheit macht er seine Herrschaft dadurch offenbar, dass er jedem seine Gabe nach seinem Willen gibt. Wenn ich das erfasst habe, so freue ich mich daran, dass die anderen anders sind als ich; denn darin wird der Reichtum Jesu offenbar. </w:t>
      </w:r>
    </w:p>
    <w:p w14:paraId="6A06B628" w14:textId="77777777" w:rsidR="00C778DC" w:rsidRDefault="00C778DC" w:rsidP="00C778DC">
      <w:pPr>
        <w:pStyle w:val="StandardWeb"/>
      </w:pPr>
      <w:r>
        <w:t xml:space="preserve">Ich sehe, Herr, auf Dich, nicht auf die anderen, auf Deine mir gegebene Gabe, nicht auf das, was die anderen haben. Wenn ich auf die anderen sehe, werde ich verwirrt; wenn ich auf Dich sehe, stirbt mein Murren ab. Dann kann ich all mein Begehren in die eine Bitte fassen: Hilf mir treu zu sein mit dem, was Du mir gabst. Amen. </w:t>
      </w:r>
    </w:p>
    <w:p w14:paraId="1E87080E" w14:textId="77777777" w:rsidR="00C778DC" w:rsidRDefault="00C778DC" w:rsidP="00C778DC">
      <w:pPr>
        <w:pStyle w:val="berschrift2"/>
      </w:pPr>
      <w:r>
        <w:t>16. Mai</w:t>
      </w:r>
    </w:p>
    <w:p w14:paraId="3D4CCDAA" w14:textId="5BF278FC" w:rsidR="00C778DC" w:rsidRDefault="00C778DC" w:rsidP="00C778DC">
      <w:pPr>
        <w:pStyle w:val="StandardWeb"/>
      </w:pPr>
      <w:r>
        <w:rPr>
          <w:rStyle w:val="Fett"/>
        </w:rPr>
        <w:t xml:space="preserve">Da trat auch herzu, der einen Zentner empfangen hatte und sprach: </w:t>
      </w:r>
      <w:r w:rsidR="00073840">
        <w:rPr>
          <w:rStyle w:val="Fett"/>
        </w:rPr>
        <w:t>„</w:t>
      </w:r>
      <w:r>
        <w:rPr>
          <w:rStyle w:val="Fett"/>
        </w:rPr>
        <w:t>Herr, ich wusste, dass du ein harter Mann bist; du schneidest, wo du nicht gesät hast, und sammelst, da du nicht gestreut hast, und fürchtete mich, ging hin und verbarg deinen Zentner in die Erde. Siehe, da hast du das Deine.</w:t>
      </w:r>
      <w:r w:rsidR="00073840">
        <w:rPr>
          <w:rStyle w:val="Fett"/>
        </w:rPr>
        <w:t>“</w:t>
      </w:r>
      <w:r>
        <w:t xml:space="preserve"> </w:t>
      </w:r>
      <w:r>
        <w:rPr>
          <w:rStyle w:val="Hervorhebung"/>
        </w:rPr>
        <w:t>Matthäus 24,24+25</w:t>
      </w:r>
      <w:r>
        <w:t xml:space="preserve"> </w:t>
      </w:r>
    </w:p>
    <w:p w14:paraId="467ABEA9" w14:textId="7B14345A" w:rsidR="00C778DC" w:rsidRDefault="00C778DC" w:rsidP="00C778DC">
      <w:pPr>
        <w:pStyle w:val="StandardWeb"/>
      </w:pPr>
      <w:r>
        <w:t xml:space="preserve">Weil Jesus die Liebe kannte, kannte er auch die Lieblosigkeit und war imstande, uns ihr schreckliches Bild zu zeigen, so dass es uns in seiner Furchtbarkeit sichtbar wird. Was dieser Knecht sagt, ist eisig kalt und zeigt alle Merkmale des Todes. </w:t>
      </w:r>
      <w:r w:rsidR="00073840">
        <w:t>„</w:t>
      </w:r>
      <w:r>
        <w:t>Du bist ein harter Herr.</w:t>
      </w:r>
      <w:r w:rsidR="00073840">
        <w:t>“</w:t>
      </w:r>
      <w:r>
        <w:t xml:space="preserve"> Warum denn? Für dich soll ich arbeiten, für dich leben. Ich soll säen, damit du erntest. Was ich tun soll, dient dir, macht deine Größe offenbar und deine Herrschaft wirksam. Für dich leben, für dich wirken, das ist unerträgliche Härte. Nimm das Deine! Und doch hat der, der so redet, das empfangen, was ihm Jesus gab, den Schatz des Himmelreichs. Warum heißt er es dennoch hart, für den Herrn zu leben? Weil er auch das, was ihm Jesus gab, nur für sich begehrte. Er wollte seine Seligkeit, sein ewiges Leben, sonst nichts. Darum warf er sein Talent nicht weg, sondern vergrub es und brachte es dem Herrn unverkürzt zurück. Denn auch er will in die Freude des Herrn eingehen, er, nur er; was gehen ihn die anderen an? Wir wollen Jesus von Herzen dankbar sein, dass er uns dieses Wort geschenkt hat, diese scharfe Waffe gegen alle religiöse Eigensucht, gegen unsere fälschlich evangelisch genannte Selbstliebe, die Jesus nur für die eigene Not zum Heiland haben will und Gott nur deshalb sucht, damit unser eigenes Leben gedeihe. Mit Absicht zeigt uns Jesus die Lieblosigkeit an demjenigen Knecht, dem er nur ein einziges Talent gegeben hat. Denn wenn wir weniger empfingen und weniger vermögen als andere, fasst uns der versuchliche Gedanke leicht mit großer Stärke: was soll ich mit meiner kleinen Kraft anfangen? Ich kann nichts anderes als für mich selber sorgen. Allein die Kleinheit meines Vermögens entschuldigt meine Eigensucht nie. Ich soll nicht das tun, was andere können, wohl aber das, was ich kann. Ob es wenig sei oder viel, was ich von Jesus habe, er gab es mir dazu, damit sein Wille geschehe und seine Gnade wirksam sei. </w:t>
      </w:r>
    </w:p>
    <w:p w14:paraId="6DF1334E" w14:textId="77777777" w:rsidR="00C778DC" w:rsidRDefault="00C778DC" w:rsidP="00C778DC">
      <w:pPr>
        <w:pStyle w:val="StandardWeb"/>
      </w:pPr>
      <w:r>
        <w:t xml:space="preserve">Du bist der Retter vom Tod; denn Du bist der Retter von der Lieblosigkeit. Du schenktest mir Deine Gnade, damit ich liebe, und ich liebe nur, wenn ich Dir diene. Das ist Dein heilendes Gebot und Dein königlicher Wille. Weil ich mich von meiner Eigensucht nur in Deiner Gemeinschaft lösen kann, nimm mich in Deine uns heiligende Pflege und führe mich. Amen. </w:t>
      </w:r>
    </w:p>
    <w:p w14:paraId="594A3657" w14:textId="77777777" w:rsidR="00C778DC" w:rsidRDefault="00C778DC" w:rsidP="00C778DC">
      <w:pPr>
        <w:pStyle w:val="berschrift2"/>
      </w:pPr>
      <w:r>
        <w:t>17. Mai</w:t>
      </w:r>
    </w:p>
    <w:p w14:paraId="0F137CF4" w14:textId="77777777" w:rsidR="00C778DC" w:rsidRDefault="00C778DC" w:rsidP="00C778DC">
      <w:pPr>
        <w:pStyle w:val="StandardWeb"/>
      </w:pPr>
      <w:r>
        <w:rPr>
          <w:rStyle w:val="Fett"/>
        </w:rPr>
        <w:t>Was der Mensch sät, das wird er ernten. Wer auf sein Fleisch sät, der wird von dem Fleisch das Verderben ernten. Wer aber auf den Geist sät, wird von dem Geist das ewige Leben ernten.</w:t>
      </w:r>
      <w:r>
        <w:t xml:space="preserve"> </w:t>
      </w:r>
      <w:r>
        <w:rPr>
          <w:rStyle w:val="Hervorhebung"/>
        </w:rPr>
        <w:t>Galater 6,7+8</w:t>
      </w:r>
      <w:r>
        <w:t xml:space="preserve"> </w:t>
      </w:r>
    </w:p>
    <w:p w14:paraId="79AD4BD8" w14:textId="77777777" w:rsidR="00C778DC" w:rsidRDefault="00C778DC" w:rsidP="00C778DC">
      <w:pPr>
        <w:pStyle w:val="StandardWeb"/>
      </w:pPr>
      <w:r>
        <w:t xml:space="preserve">Zwei Saatfelder bieten sich mir zur Benutzung dar, weil sowohl das Fleisch, mit dem mich die Natur versah, als auch der geist, den mir Christus darreicht, mein Begehren bewegt. Ich säe in das eine oder das andere, wenn ich mich mit dem, was sie verlangen, einige und es zum Werk ausgestalte. Paulus hat zunächst daran gedacht, dass seine Galater ihre Lehrer darben ließen, weil ihnen am göttlichen Wort wenig, viel dagegen an der Erhaltung und Vermehrung ihres Besitzes lag. Der natürliche Trieb treibt uns zur Vermehrung unseres Besitzes und zu seinem eigensüchtigen Genuss und stellt es uns als hart dar, dass wir ihn zum Dienst Gottes gebrauchen sollen. Gehorchen wir diesem Trieb, so säen wir auf unser Fleisch. Der Geist heißt uns Gott und sein Wort höher schätzen als jedes andere Gut. Machen wir seinen Rat zu unserem Willen, so säen wir auf den Geist. Hier und dort reift die Ernte mit Sicherheit und unser Handeln kommt wieder zu uns zurück. Haben wir unser natürliches Begehren als den Acker betrachtet, der uns die Ernte verschaffen soll, so werden wir bekommen, was dort allein wachsen kann. Was die Natur uns gibt, hat kein ewiges Leben in sich und kann es uns nicht verschaffen, auch wenn wir es eifrig pflegen und kunstreich schmücken. Je mehr wir unser natürliches Wesen nähren und stärken, um so sicherer zieht es uns in seinen Tod hinein. Ewiges Leben ist Gottes Gabe und darum gibt es der Geist dem, der seine Saat ihm anvertraut. </w:t>
      </w:r>
    </w:p>
    <w:p w14:paraId="084387F2" w14:textId="77777777" w:rsidR="00C778DC" w:rsidRDefault="00C778DC" w:rsidP="00C778DC">
      <w:pPr>
        <w:pStyle w:val="StandardWeb"/>
      </w:pPr>
      <w:r>
        <w:t xml:space="preserve">Wer seines Volkes gedenkt, dessen Bitten wird von Dir, Herr, stark und heiß. Uns überwältigt der Trieb des Fleisches; ihm übergeben wir unsere Saat durch stetige Arbeit und rastlosen Fleiß. Mache Deine Schar willig, unter der Not unseres Volkes zu leiden, und mache sie tüchtig zum Dienst des Geistes in starkem Erbarmen zu tapferer Hilfe. Mehre unter uns die, die ihr Fleisch gekreuzigt haben und im Geist wandeln. Amen. </w:t>
      </w:r>
    </w:p>
    <w:p w14:paraId="21C306BD" w14:textId="77777777" w:rsidR="00C778DC" w:rsidRDefault="00C778DC" w:rsidP="00C778DC">
      <w:pPr>
        <w:pStyle w:val="berschrift2"/>
      </w:pPr>
      <w:r>
        <w:t>18. Mai</w:t>
      </w:r>
    </w:p>
    <w:p w14:paraId="51E64080" w14:textId="77777777" w:rsidR="00C778DC" w:rsidRDefault="00C778DC" w:rsidP="00C778DC">
      <w:pPr>
        <w:pStyle w:val="StandardWeb"/>
      </w:pPr>
      <w:r>
        <w:rPr>
          <w:rStyle w:val="Fett"/>
        </w:rPr>
        <w:t>Auch ihr, als die lebendigen Steine, baut euch zum geistlichen Haus und zum heiligen Priestertum, zu opfern geistliche Opfer, die Gott angenehm sind, durch Jesus Christus.</w:t>
      </w:r>
      <w:r>
        <w:t xml:space="preserve"> </w:t>
      </w:r>
      <w:r>
        <w:rPr>
          <w:rStyle w:val="Hervorhebung"/>
        </w:rPr>
        <w:t>1. Petrus 2,5</w:t>
      </w:r>
      <w:r>
        <w:t xml:space="preserve"> </w:t>
      </w:r>
    </w:p>
    <w:p w14:paraId="09453F0D" w14:textId="77777777" w:rsidR="00C778DC" w:rsidRDefault="00C778DC" w:rsidP="00C778DC">
      <w:pPr>
        <w:pStyle w:val="StandardWeb"/>
      </w:pPr>
      <w:r>
        <w:t xml:space="preserve">Mancherlei Bauarbeit tut die Christenheit. Sie baut Häuser, in denen junge Menschen heranwachsen können, Gott zur Ehre und sich selbst zum Heil. Sie baut Schulen, in denen unsere Jugend zu Gott hingeführt und zugleich in die Welt hineingeleitet wird. Sie arbeitet am Volkstum mit, schützt es vor Zerfall in Bosheit und Gottlosigkeit und nimmt teil an jedem guten Werk, das den Volksgenossen Nutzen bringt. Aber ihr köstlichster Beruf und heiligstes Werk ist das, dass sie das geistliche Haus aufbaut, durch das Gott sich in der Menschheit einen Tempel herstellt. Dieses Haus besteht aus lebendigen Steinen. Denn durch lebendige Menschen, nicht durch ein Gebäude und nicht durch irgendein Gerät macht Gott seine Gegenwart und Gnade offenbar. Deshalb ist dieses Haus geistlich und bekommt durch Gottes heiligen Geist seine Beschaffenheit. Dieser ist hier der Bauherr; denn lebendige Steine entstehen nur durch die Wirkung des Geistes und durch sie werden sie zusammengebracht und zu einem Bau vereint. Deshalb, weil die Christenheit von Gottes Geist ihr Leben und ihre Gemeinschaft empfängt, ist sie nicht nur die Empfängerin, sondern auch die Trägerin der göttlichen Gnade; so wird sie zum Zeugnis und Beweis der Gegenwart Gottes bei uns. Weil Gottes Haus aus lebendigen Steinen besteht, sind hier der Tempel und die Priesterschaft eins. Jeder, der in den Bau hineingefügt wird, wird dadurch auch ein Glied des priesterlichen Geschlechts, dem Gottes Anbetung und Bezeugung aufgetragen ist. Das selige Vorrecht und der herrliche Dienst des Priesters besteht darin, dass er opfert. In diesem Tempel und von dieser Priesterschaft dargebracht sind die Opfer geistlich. Denn durch den Geist entsteht unser Vermögen, Gott so anzubeten, dass seine Größe von uns gepriesen wird, und ihm unsere Liebe so darzubringen, dass sie seinen Willen tut. Was dürfen wir Gott als unsere Gabe zum Opfer bringen? Alles, das Innerlichste und das Greifbare. Paulus hat den Glauben das Opfer der Gemeinde genannt, mit dem sie Gott ehrt. Indem sie sich im verborgenen Grund des Herzens an Gottes Gnade hält, bringt sie ihm das dar, was sie ihm geben kann. Aber auch unser Leib mit allem, was an ihm hängt, mit dem Besitz und dem Geld und der Wirtschaft, kann und muss das Opfer werden, mit dem wir Gott verherrlichen. Wie kann ich noch fragen, wozu ich da sei und wohin die Menschheit durch ihre Geschichte geleitet werde? Der Tempel Gottes wird gebaut und seine Priesterschaft gesammelt. Werde ein lebendiger Stein in Gottes Haus. Das ist meines Lebens Sinn und Ziel. </w:t>
      </w:r>
    </w:p>
    <w:p w14:paraId="40909350" w14:textId="77777777" w:rsidR="00C778DC" w:rsidRDefault="00C778DC" w:rsidP="00C778DC">
      <w:pPr>
        <w:pStyle w:val="StandardWeb"/>
      </w:pPr>
      <w:r>
        <w:t xml:space="preserve">Weil Du, Herr Gott, Dich zu uns hältst, machst Du uns Menschenkinder reich. Verbunden mit Dir, wird alles rein, alles heilig und in alles legt sich Dein Segen und Deine ewige Kraft. In Deinem Haus hat der Vogel sein Nest gefunden und der Wille sein Ziel und die Kraft ihren Dienst. Nimm mir, was mir das Opfer, das ich Dir bringen darf, schwer machen will, damit ich mit willigem Herzen Dir lebe. Amen. </w:t>
      </w:r>
    </w:p>
    <w:p w14:paraId="057049BE" w14:textId="77777777" w:rsidR="00C778DC" w:rsidRDefault="00C778DC" w:rsidP="00C778DC">
      <w:pPr>
        <w:pStyle w:val="berschrift2"/>
      </w:pPr>
      <w:r>
        <w:t>19. Mai</w:t>
      </w:r>
    </w:p>
    <w:p w14:paraId="3FC9C428" w14:textId="77777777" w:rsidR="00C778DC" w:rsidRDefault="00C778DC" w:rsidP="00C778DC">
      <w:pPr>
        <w:pStyle w:val="StandardWeb"/>
      </w:pPr>
      <w:r>
        <w:rPr>
          <w:rStyle w:val="Fett"/>
        </w:rPr>
        <w:t>Ist bei euch Ermahnung in Christus, ist Trost der Liebe, ist Gemeinschaft des Geistes, ist herzliche Liebe und Barmherzigkeit, so erfüllet meine Freude, dass ihr eines Sinnes seid, gleiche Liebe habt, einmütig und einhellig seid.</w:t>
      </w:r>
      <w:r>
        <w:t xml:space="preserve"> </w:t>
      </w:r>
      <w:r>
        <w:rPr>
          <w:rStyle w:val="Hervorhebung"/>
        </w:rPr>
        <w:t>Philipper 2,1+2</w:t>
      </w:r>
      <w:r>
        <w:t xml:space="preserve"> </w:t>
      </w:r>
    </w:p>
    <w:p w14:paraId="3A770CF8" w14:textId="77777777" w:rsidR="00C778DC" w:rsidRDefault="00C778DC" w:rsidP="00C778DC">
      <w:pPr>
        <w:pStyle w:val="StandardWeb"/>
      </w:pPr>
      <w:r>
        <w:t xml:space="preserve">Je reicher Gottes Gabe ist, desto stärker spannt sie unseren Willen, desto tiefer dringt der Anspruch, den sie an uns stellt. Das Größte, was wir für diese Zeit empfangen haben, ist unsere Kirche, die Gemeinschaft derer, die im Gehorsam gegen Jesus Gottes Willen tun. Was uns Menschen eint, nicht durch Zwang und Pflicht, auch nicht nur durch den Trieb der Natur, sondern von innen her, nicht nur an der Oberfläche durch den hübschen Schein der Höflichkeit, auch nicht nur teilweise durch das für den Frieden sorgende Gesetz, sondern in Wahrheit, so dass wir mit einem Willen auf dem einen Weg zum selben Ziel wandern, das ist Gottes schönste Gabe. Sie verlangt aber von uns auch die größte Anstrengung und die tapferste Selbstüberwindung. Paulus meinte nicht, dass für seine Gemeinden die Eintracht von selbst gesichert sei. Denn er hielt eine Gemeinschaft nur dann für christlich, wenn sie jedes ihrer Glieder in die Freiheit führte, zur Freiheit des eigenen Glaubens, der eigenen Liebe und der eigenen Dienstleistung. Daher konnte er für die Einheit der Gemeinde nur dadurch sorgen, dass er jedes ihrer Glieder mahnte und sich dabei auf alles stützte, was sie als Wirkung des Geistes und Geschenk der Gnade in ihren Herzen trugen. Sie müssten ihr Ohr dem verschließen, wozu Christus sie mahnt, müssten sich gegen den Zuspruch der Liebe verhärten, müssten ihr warmes Fühlen ersticken und darauf verzichten, Paulus Freude zu machen, wenn sie in ihrer Gemeinde die Eintracht zerbrächen, ihr Bekenntnis zwiespältig machten und nach verschiedenen, einander widersprechenden Zielen trachteten. Weil sie aber ihren Christenstand nicht preisgeben können, darum halten sie mit aller Kraft an der Einheit der Gemeinde fest. </w:t>
      </w:r>
    </w:p>
    <w:p w14:paraId="04396927" w14:textId="77777777" w:rsidR="00C778DC" w:rsidRDefault="00C778DC" w:rsidP="00C778DC">
      <w:pPr>
        <w:pStyle w:val="StandardWeb"/>
      </w:pPr>
      <w:r>
        <w:t xml:space="preserve">Lass, Haupt und Herr deiner Gemeinde, Dein Mahnen an vieler Ohr dringen und entzünde die Glut Deiner Liebe in uns, dass wir den Mut gewinnen, Dir zu gehorchen, der Du uns zusammenführst, und Dein Gebot zu bewahren, das neue, das uns von der Zwietracht und vom Streit erlöst und uns in Dir vereint. Amen. </w:t>
      </w:r>
    </w:p>
    <w:p w14:paraId="2983B597" w14:textId="77777777" w:rsidR="00C778DC" w:rsidRDefault="00C778DC" w:rsidP="00C778DC">
      <w:pPr>
        <w:pStyle w:val="berschrift2"/>
      </w:pPr>
      <w:r>
        <w:t>20. Mai</w:t>
      </w:r>
    </w:p>
    <w:p w14:paraId="3CDA3314" w14:textId="77777777" w:rsidR="00C778DC" w:rsidRDefault="00C778DC" w:rsidP="00C778DC">
      <w:pPr>
        <w:pStyle w:val="StandardWeb"/>
      </w:pPr>
      <w:r>
        <w:rPr>
          <w:rStyle w:val="Fett"/>
        </w:rPr>
        <w:t>Er hat uns gezeugt nach seinem Willen durch das Wort der Wahrheit, auf dass wir wären Erstlinge seiner Kreaturen.</w:t>
      </w:r>
      <w:r>
        <w:t xml:space="preserve"> </w:t>
      </w:r>
      <w:r>
        <w:rPr>
          <w:rStyle w:val="Hervorhebung"/>
        </w:rPr>
        <w:t>Jakobus 1,18</w:t>
      </w:r>
      <w:r>
        <w:t xml:space="preserve"> </w:t>
      </w:r>
    </w:p>
    <w:p w14:paraId="19E65C36" w14:textId="67521B33" w:rsidR="00C778DC" w:rsidRDefault="00C778DC" w:rsidP="00C778DC">
      <w:pPr>
        <w:pStyle w:val="StandardWeb"/>
      </w:pPr>
      <w:r>
        <w:t xml:space="preserve">Auch dann bestände unser Gottesdienst aus dankender Anbetung, wenn der Name </w:t>
      </w:r>
      <w:r w:rsidR="00073840">
        <w:t>„</w:t>
      </w:r>
      <w:r>
        <w:t>Kreatur Gottes</w:t>
      </w:r>
      <w:r w:rsidR="00073840">
        <w:t>“</w:t>
      </w:r>
      <w:r>
        <w:t xml:space="preserve"> das Letzte und Höchste beschriebe, was uns zugeteilt ist. Es gibt aber noch etwas Größeres als Kreatur zu sein. Dieses Größere hat Jakobus wie die anderen Apostel die Kindschaft Gottes genannt. Heißt er uns Kreatur, so sagt er: unser Dasein besteht mit allem, was es umfasst, durch Gottes Macht. Nennt er uns von Gott geborene Kinder, so sagt er: Gott legt in euer inwendiges, persönliches Leben die Verbundenheit mit Ihm. Das Geschöpf steht in der Abhängigkeit vom Schöpfer, auch wenn es ihn nicht kennt; dagegen kennt das Kind den Vater. Das Geschöpf muss den Willen Gottes tun, auch wenn es ihn nicht kennt und nicht will. Dagegen dient das Kind Gott mit seinem eigenen Willen in eigenem Gehorsam. Deshalb werden wir zu Gottes Kindern durch das Wort der Wahrheit gemacht. Auch das Geschöpf entsteht durch das Wort Gottes; es ist aber nicht zu ihm gesprochen und wird nicht ihm gegeben; denn es wird durch das göttliche Wort erst ins Dasein gestellt. Nun gibt es aber ein Wort Gottes, das sich an uns wendet, uns anspricht, uns vernehmlich wird und sich zu unserem Eigentum macht, und dieses Wort schafft Leben, und zwar von Gott gewirktes Leben, weil das Wort Wahrheit ist. Darum schafft es, was es verheißt, gibt, was es verkündet, und bleibt uns nicht fremd, sondern wurzelt in uns und füllt unser Herz. An das, was sich uns als Wahrheit enthüllt, sind wir mit einem unlöslichen band gebunden. So entsteht durch das Wort auf den weiten Ackerfeld der Schöpfung Gottes Kinderschar als eine Erstlingsfrucht, als ein Vorzeichen für das, was die Vollendung des göttlichen Reichs der Schöpfung bereiten wird. Auf diesen erhabenen Ort hebt uns aber nicht der eigene Wille und die eigene Leistung empor. Das ist nicht der Erfolg unserer Bemühung, wie wir auch nicht durch unsere Anstrengung geschaffen sind. Gottes Wille macht, dass es Kinder Gottes gibt; denn Gottes Wille bewirkt, dass das Wort der Wahrheit zu uns kommt und uns mit seiner Kraft beschenkt, die uns das Leben gibt. </w:t>
      </w:r>
    </w:p>
    <w:p w14:paraId="356C4435" w14:textId="77777777" w:rsidR="00C778DC" w:rsidRDefault="00C778DC" w:rsidP="00C778DC">
      <w:pPr>
        <w:pStyle w:val="StandardWeb"/>
      </w:pPr>
      <w:r>
        <w:t xml:space="preserve">Was ich, Vater, als Dein Geschöpf habe, zeigt Deine Herrlichkeit, und was Du mir durch Dein Wort schenkst, verklärt Deinen Namen mit neuem Glanz. Es ist das Geschenk Deines Wortes und Deines Geistes, dass wir dich Vater nennen, und weil Du mir Kindesrecht und Kindespflicht gegeben hast, bitte ich Dich: erhalte mich Tag und Nacht auf Deinen Wegen und in Deinem Gebot. Amen. </w:t>
      </w:r>
    </w:p>
    <w:p w14:paraId="15816EC3" w14:textId="77777777" w:rsidR="00C778DC" w:rsidRDefault="00C778DC" w:rsidP="00C778DC">
      <w:pPr>
        <w:pStyle w:val="berschrift2"/>
      </w:pPr>
      <w:r>
        <w:t>21. Mai</w:t>
      </w:r>
    </w:p>
    <w:p w14:paraId="2182E996" w14:textId="77777777" w:rsidR="00C778DC" w:rsidRDefault="00C778DC" w:rsidP="00C778DC">
      <w:pPr>
        <w:pStyle w:val="StandardWeb"/>
      </w:pPr>
      <w:r>
        <w:rPr>
          <w:rStyle w:val="Fett"/>
        </w:rPr>
        <w:t>Ich habe euch noch viel zu sagen; aber ihr könnt es jetzt nicht tragen. Wenn aber jener, der Geist der Wahrheit, kommen wird, der wird euch in alle Wahrheit leiten.</w:t>
      </w:r>
      <w:r>
        <w:t xml:space="preserve"> </w:t>
      </w:r>
      <w:r>
        <w:rPr>
          <w:rStyle w:val="Hervorhebung"/>
        </w:rPr>
        <w:t>Johannes 16,12+13</w:t>
      </w:r>
      <w:r>
        <w:t xml:space="preserve"> </w:t>
      </w:r>
    </w:p>
    <w:p w14:paraId="3647E28E" w14:textId="472C2391" w:rsidR="00C778DC" w:rsidRDefault="00C778DC" w:rsidP="00C778DC">
      <w:pPr>
        <w:pStyle w:val="StandardWeb"/>
      </w:pPr>
      <w:r>
        <w:t xml:space="preserve">Die ganze Wahrheit verheißt mir Jesus und die Größe jener Verheißung bringt mich wieder zum Staunen. Denn ich weiß ja, was für eine Mischung ich in mir trage, Richtiges und Verkehrtes, Wahres und Einbildung. Ich erlebe es beständig, dass meine Gedanken durch den Fortgang der Ereignisse berichtigt werden und die Dinge später anders aussehen als dann, wenn ich handle. Aber mein Staunen hat wieder seinen Grund darin, dass ich mich selbst beschaue und in mir selbst meinen Stützpunkt suche. Jesus hat nicht seinen Jüngern gesagt, dass sie die ganze Wahrheit in sich tragen. Das sagt er vom Geist Gottes, der sie führt. Nun ist deutlich: hier gibt es nur Grund zum Danken und nur die entschlossene Willigkeit, der Leitung des </w:t>
      </w:r>
      <w:r w:rsidR="00151C0A">
        <w:t>Geistes</w:t>
      </w:r>
      <w:r>
        <w:t xml:space="preserve"> zu gehorchen. Gerade weil die Christenheit nur schrittweise voran kommt und in ihrem inneren Leben ein beständiges Sterben erfährt, da ihre Gedanken verwelken und ihr Verhalten sich wandeln muss, hat ihr Jesus gesagt: Ich lasse euch nicht allein, sondern gebe euch einen Führer, und dieser ist nicht halbblind und nur mit einem Stück der Wahrheit eins, sondern die ganze Wahrheit ist sein Eigentum. Wir haben dringend einen Maßstab nötig, an dem wir die Gaben des Geistes erkennen. Wahrheit, nichts als sie, lautere, ungemischte Wahrheit, sagt uns Jesus, ist das, wodurch der Geist euch regiert. Alles, was unecht und künstlich ist, stammt nicht aus dem Geist. Darum gibt es aber auch keine Lage, in der uns der Geist nicht leiten könnte, die etwas anderes von uns forderte, als dass wir seiner Führung gehorsam seien. Folge dem Geist; er führt dich nicht in Selbsttäuschung, sondern befreit dich von ihr, und leitet dich nicht auf schwankende, unsichere Wege, sondern macht deinen Gang gerade und sicher. Darum gib gern deine Meinungen und Gewohnheiten auf, wenn der Geist dir sagt: tu sie weg; du verlierst nichts; und öffne seine Seele mit herzlichem Begehren für das, was der Geist dir zeigt. Denn das, was er dir gibt, ist Wahrheit und nichts als sie. </w:t>
      </w:r>
    </w:p>
    <w:p w14:paraId="7ECB2ADD" w14:textId="77777777" w:rsidR="00C778DC" w:rsidRDefault="00C778DC" w:rsidP="00C778DC">
      <w:pPr>
        <w:pStyle w:val="StandardWeb"/>
      </w:pPr>
      <w:r>
        <w:t xml:space="preserve">Dich, der Du das Licht der Welt bist, will ich loben und meine dunkle Seele zu Dir bringen, damit Du Deinen Schatz in sie legst, Deine Wahrheit, die meine Eitelkeit vertreibt und meine falsche liebe reinigt, dass ich in der Leitung Deines Geistes Deinen Willen tue. Amen. </w:t>
      </w:r>
    </w:p>
    <w:p w14:paraId="533852DA" w14:textId="77777777" w:rsidR="00C778DC" w:rsidRDefault="00C778DC" w:rsidP="00C778DC">
      <w:pPr>
        <w:pStyle w:val="berschrift2"/>
      </w:pPr>
      <w:r>
        <w:t>22. Mai</w:t>
      </w:r>
    </w:p>
    <w:p w14:paraId="32CF44B2" w14:textId="77777777" w:rsidR="00C778DC" w:rsidRDefault="00C778DC" w:rsidP="00C778DC">
      <w:pPr>
        <w:pStyle w:val="StandardWeb"/>
      </w:pPr>
      <w:r>
        <w:rPr>
          <w:rStyle w:val="Fett"/>
        </w:rPr>
        <w:t>Der Herr ist der Geist; wo aber der Geist des Herrn ist, da ist Freiheit.</w:t>
      </w:r>
      <w:r>
        <w:t xml:space="preserve"> </w:t>
      </w:r>
      <w:r>
        <w:rPr>
          <w:rStyle w:val="Hervorhebung"/>
        </w:rPr>
        <w:t>2. Korinther 3,17</w:t>
      </w:r>
      <w:r>
        <w:t xml:space="preserve"> </w:t>
      </w:r>
    </w:p>
    <w:p w14:paraId="548B2FCA" w14:textId="77777777" w:rsidR="00C778DC" w:rsidRDefault="00C778DC" w:rsidP="00C778DC">
      <w:pPr>
        <w:pStyle w:val="StandardWeb"/>
      </w:pPr>
      <w:r>
        <w:t xml:space="preserve">Indem Paulus den Herrn den Geist nennt, sagt er uns, wie Jesus sich an uns offenbart und für uns und in uns wirksam wird, so nämlich, dass er immer und vollständig mit dem Geiste Gottes eins ist. Wo er gegenwärtig ist, ist der Geist gegenwärtig; wo er fehlt, fehlt der Geist. Was er nicht wirkt, geschieht nicht durch den Geist; was aber von ihm stammt, das wird uns durch den Geist gegeben. Deshalb ist er der Herr, weil er durch den Geist wirksam wird. Wie sollten wir ihm gehorsam werden und wie mit ihm und miteinander zu seiner Gemeinde verbunden werden, wenn er sich uns nicht durch den Geist inwendig gegenwärtig machte? Und wie können wir den Geist empfangen, wenn wir nicht durch Sein Versöhnen und Regieren zu Gott gebracht wären? Damit ist uns die Freiheit beschert. Geist ist nicht Zwang, nicht Versetzung in Ohnmacht und Armut. Geist ist die höchste Gabe der göttlichen Gnade, weil ich nun mit eigener Erkenntnis und eigener Liebe für Gott leben darf. Nun springen alle Fesseln, Schuld und Tod, die Knechtung an die Menschen, auch die Untertänigkeit unter dem Zwang unseres Leibes. Jetzt ist unser Wort nicht ein leerer Schall, weil ihm der Geist die Kraft einpflanzt, die Glauben schafft, und unsere Arbeit nicht eine vergebliche Bemühung, weil uns der Geist zu Trägern der guten Gaben Gottes für die anderen macht. Jetzt ist unser Gebet nicht bloß ein mühsamer, immer missratender Versuch, sondern der gläubige Ruf zum Vater, und unsere Gemeinschaft nicht nur Schein und Last, sondern der Zusammenklang unserer Seelen zu einem Verlangen, zu einem Dank, zu einer Anbetung. </w:t>
      </w:r>
    </w:p>
    <w:p w14:paraId="7AB52B07" w14:textId="77777777" w:rsidR="00C778DC" w:rsidRDefault="00C778DC" w:rsidP="00C778DC">
      <w:pPr>
        <w:pStyle w:val="StandardWeb"/>
      </w:pPr>
      <w:r>
        <w:t xml:space="preserve">Ich bete Deine große Gnade an, die uns zur Freiheit führt, uns, die die Natur mit ihrem Zwang umfasst und die Welt mit ihrem Druck bindet und die Schuld als ihre Gefangenen fesselt. Aber jede Kerkertüre öffnest Du, Herr, der Du uns inwendig mit deiner segnenden Hand berührst und deine lebendig machende Gnade in unsere Herzen legst. Weil Du uns in die Freiheit führst, ist Dein Name Heiland in Ewigkeit. Amen. </w:t>
      </w:r>
    </w:p>
    <w:p w14:paraId="134092CC" w14:textId="77777777" w:rsidR="00C778DC" w:rsidRDefault="00C778DC" w:rsidP="00C778DC">
      <w:pPr>
        <w:pStyle w:val="berschrift2"/>
      </w:pPr>
      <w:r>
        <w:t>23. Mai</w:t>
      </w:r>
    </w:p>
    <w:p w14:paraId="2F4C5B46" w14:textId="5F30DA9C" w:rsidR="00C778DC" w:rsidRDefault="00C778DC" w:rsidP="00C778DC">
      <w:pPr>
        <w:pStyle w:val="StandardWeb"/>
      </w:pPr>
      <w:r>
        <w:rPr>
          <w:rStyle w:val="Fett"/>
        </w:rPr>
        <w:t xml:space="preserve">Jesus antwortete und sprach zu Nikodemus: </w:t>
      </w:r>
      <w:r w:rsidR="00073840">
        <w:rPr>
          <w:rStyle w:val="Fett"/>
        </w:rPr>
        <w:t>„</w:t>
      </w:r>
      <w:r>
        <w:rPr>
          <w:rStyle w:val="Fett"/>
        </w:rPr>
        <w:t>Wahrlich, wahrlich, ich sage dir: es sei denn, dass jemand von neuem geboren werde, so kann er das Reich Gottes nicht sehen.</w:t>
      </w:r>
      <w:r>
        <w:t xml:space="preserve"> </w:t>
      </w:r>
      <w:r>
        <w:rPr>
          <w:rStyle w:val="Hervorhebung"/>
        </w:rPr>
        <w:t>Johannes 3,3</w:t>
      </w:r>
      <w:r>
        <w:t xml:space="preserve"> </w:t>
      </w:r>
    </w:p>
    <w:p w14:paraId="1F566AFE" w14:textId="77777777" w:rsidR="00C778DC" w:rsidRDefault="00C778DC" w:rsidP="00C778DC">
      <w:pPr>
        <w:pStyle w:val="StandardWeb"/>
      </w:pPr>
      <w:r>
        <w:t xml:space="preserve">Gottes Reich sehen, sehen, wie Gott in seiner königlichen Gnade an uns handelt, wer kann das? Keiner, der nicht geboren ist, keiner, in dem das Leben nicht den Anfang bekam. Tut dies nicht schon die Natur? Hat nicht sie mir den Anfang des Lebens bereitet? Natur und Gottes Reich hat Jesus unterschieden wie Fleisch und Geist, wie die vergängliche und die ewige Welt. In sein Volk war Nikodemus durch das hineingeboren, was sein Vater und seine Mutter taten. Damit ist er aber noch nicht in diejenige Gemeinde hineinversetzt, die aus den ewig Lebenden besteht. Das ist das neue Werk Gottes, ein neuer Anfang eines anderen Lebens, das uns die Natur noch nicht verschafft. Zwischen den natürlichen Anfang des Lebens und seine Vollendung zum Anteil an Gottes Reich setzte Nikodemus seine fromme Anstrengung, seine gottesdienstliche Arbeit. das alles löst uns aber noch nicht vom Boden der Natur. Das ewige Leben ist eine neue Gabe Gottes und wird, wie alles, was er gibt, aus seiner freigebigen Hand empfangen. So gut ist Gott und so groß seine Gnade. Er gibt die erste Geburt und damit den Beginn des natürlichen Lebens. Auf dieses erste erfolgt noch ein anderes, höheres, neues Leben und darum auch eine neue Geburt, der Anfang einer neuen Lebendigkeit. Nikodemus erschrak. Soll auch ich mich vor diesem Wort Jesu fürchten? Warum erschrickt Nikodemus? Er kommt von dem nicht los, was er selber macht, und bindet sein ewiges Schicksal an sein eigenes Vermögen. Dann ist es freilich ein schreckliches Wort, dass wir etwas ganz anderes bedürfen, als was wir sind und können. Jesus spricht aber nicht von dem, was der Mensch leisten soll, als sollte er sich selbst irgendwie neu gebären, sondern er spricht von dem, was Gott schafft und an mir tut. Wird mir Gottes Gabe gezeigt, soll ich mich vor ihr fürchten? Jesus zeigt mir die Größe der göttlichen Gnade dazu, damit ich glaube. </w:t>
      </w:r>
    </w:p>
    <w:p w14:paraId="51534E97" w14:textId="77777777" w:rsidR="00C778DC" w:rsidRDefault="00C778DC" w:rsidP="00C778DC">
      <w:pPr>
        <w:pStyle w:val="StandardWeb"/>
      </w:pPr>
      <w:r>
        <w:t xml:space="preserve">Ich prüfe mich vor Deinem Angesicht. Finde ich in mir jenes Leben, das du, Vater, Deinen Kindern bist? Du wirkst es durch Deinen Geist. Wie Dein Geist das Herz erfasst und seine Gabe in mich legt, das bleibt vom Geheimnis bedeckt, das Dein Schaffen für uns unsichtbar macht. Wenn ich aber auch nicht weiß, wie der Geist in mir wirkt, so höre ich doch seine Stimme, die wohl erkennbare, die mit keinem anderen Klang verwechselt werden kann. Dein Geist ruft zu Deinem Sohn und gibt den Glauben, der ihn erfasst. Das ist Leben, neues, ewiges Leben, Leben der Wiedergeburt. Amen. </w:t>
      </w:r>
    </w:p>
    <w:p w14:paraId="03FAD92A" w14:textId="77777777" w:rsidR="00C778DC" w:rsidRDefault="00C778DC" w:rsidP="00C778DC">
      <w:pPr>
        <w:pStyle w:val="berschrift2"/>
      </w:pPr>
      <w:r>
        <w:t>24. Mai</w:t>
      </w:r>
    </w:p>
    <w:p w14:paraId="4969DFB9" w14:textId="2527288A" w:rsidR="00C778DC" w:rsidRDefault="00C778DC" w:rsidP="00C778DC">
      <w:pPr>
        <w:pStyle w:val="StandardWeb"/>
      </w:pPr>
      <w:r>
        <w:rPr>
          <w:rStyle w:val="Fett"/>
        </w:rPr>
        <w:t xml:space="preserve">Jesus antwortete: </w:t>
      </w:r>
      <w:r w:rsidR="00073840">
        <w:rPr>
          <w:rStyle w:val="Fett"/>
        </w:rPr>
        <w:t>„</w:t>
      </w:r>
      <w:r>
        <w:rPr>
          <w:rStyle w:val="Fett"/>
        </w:rPr>
        <w:t>Wahrlich, wahrlich, ich sage dir: es sei denn, dass jemand geboren werde aus dem Wasser und Geist, so kann er nicht in das Reich Gottes kommen.</w:t>
      </w:r>
      <w:r w:rsidR="00073840">
        <w:rPr>
          <w:rStyle w:val="Fett"/>
        </w:rPr>
        <w:t>“</w:t>
      </w:r>
      <w:r>
        <w:t xml:space="preserve"> </w:t>
      </w:r>
      <w:r>
        <w:rPr>
          <w:rStyle w:val="Hervorhebung"/>
        </w:rPr>
        <w:t>Johannes 3,5</w:t>
      </w:r>
      <w:r>
        <w:t xml:space="preserve"> </w:t>
      </w:r>
    </w:p>
    <w:p w14:paraId="7DB89046" w14:textId="77777777" w:rsidR="00C778DC" w:rsidRDefault="00C778DC" w:rsidP="00C778DC">
      <w:pPr>
        <w:pStyle w:val="StandardWeb"/>
      </w:pPr>
      <w:r>
        <w:t xml:space="preserve">Mit dem, was Johannes der Täufer gesagt und getan hat, hat sich Jesus ganz eins gemacht. Vor den Eintritt in das Himmelreich hat der Täufer das Wasser gestellt, die Taufe, zu der er das Volk im Auftrag Gottes berief. Geht denn die Herrlichkeit der göttlichen Gnade hinein in den Jordan oder in anderes Wasser, einerlei, woher es geschöpft sei? Würde ich so fragen, hätte ich das Wort vergessen, das mit diesem Wasser verbunden war. Über dem Bad, das den Zugang zum Himmelreich bildete, stand die Zusage: Gott hat euch eure Sünden vergeben. Nun ist sofort deutlich, wieso uns das Wasser die neue Geburt, den Anfang des von Gott uns gegebenen Lebens, bringen kann. Es gibt keinen Anteil an Gottes Reich und seiner ewigen Gemeinde, bevor uns die Sünden vergeben sind. Alle, die durch Gott leben und in sein Reich eingehen, sind durch Vergebung geheiligte Sünder. Somit steht die Pforte zum Himmelreich da, wo die Vergebung empfangen wird. Nikodemus sieht nicht, wie er zu einem neuen Leben gelangen könnte. Jesus sagt ihm: Siehst du nicht, dass du die Vergebung bedarfst? Oder meinst du, du müssest sie dir erst noch erwerben? Vergebung wird nicht erworben, sondern empfangen, und Johannes hat dir mit seinen Taufen gezeigt, dass Gott euch die Vergebung gibt. Jesus fährt aber fort und fügt zum Wasser den Geist; denn er bleibt treu und vollständig mit dem Täufer eins. Der Täufer hatte, als er das Volk badete, klar erkannt und tief empfunden, dass er mit dem Wasser allein die Sünde nicht vertrieb und das neue Leben nicht schuf. Jesus gibt ihm recht. Bleibt das Wasser allein, so wird aus dem mit ihm geeinten Wort nur eine Verheißung. Die mir versprochene Vergebung wird mir nun dadurch gewährt, dass der Geist in mir wirkt. Sie besteht nicht nur darin, dass mir die Strafe erlassen, der Bann und Fluch der Schuld von mir genommen und der Zorn abgewehrt wird. Die Vergebung richtet den Gefallenen auf, überwindet alles Böse, erneuert die Gemeinschaft und gibt ihr nicht nur den alten Bestand zurück, sondern vertieft und vollendet sie. Darum tritt nun das göttliche Wirken in meinen inwendigen Lebensstand hinein, gibt mir den erleuchteten Blick, der Gottes Werk sieht und ihm glaubt, und gewährt mir den befreiten Willen, der sich aus der Fessel der Eigensucht löst und zur Liebe wird. Dieses in mir geschehene Wirken Gottes geschieht durch den Geist, und mit dem, was er uns gibt, ist der Anfang geschaffen, zu dem das ewige Leben im kommenden Reich die Vollendung ist. </w:t>
      </w:r>
    </w:p>
    <w:p w14:paraId="2C83C5FE" w14:textId="77777777" w:rsidR="00C778DC" w:rsidRDefault="00C778DC" w:rsidP="00C778DC">
      <w:pPr>
        <w:pStyle w:val="StandardWeb"/>
      </w:pPr>
      <w:r>
        <w:t xml:space="preserve">Sichtbares und Unsichtbares, Vater, trägt mir Deine Gnade zu. Dein Sakrament, das Dein Wort mir deutet, macht mir Deinen gnädigen Willen sichtbar, und das Wirken Deines Geistes, das unsichtbare, macht Dein Wort in mir wirksam und zu meinem Eigentum. Von außen und von innen erfasst und bewegt mich Deine Hand und führt mich den Weg des Lebens. Schaffe in mir zum Wollen das Vollbringen und zum Anfang Deines guten Werks auch seine Vollendung. Amen. </w:t>
      </w:r>
    </w:p>
    <w:p w14:paraId="564F5ECA" w14:textId="77777777" w:rsidR="00C778DC" w:rsidRDefault="00C778DC" w:rsidP="00C778DC">
      <w:pPr>
        <w:pStyle w:val="berschrift2"/>
      </w:pPr>
      <w:r>
        <w:t>25. Mai</w:t>
      </w:r>
    </w:p>
    <w:p w14:paraId="3DF44A18" w14:textId="77777777" w:rsidR="00C778DC" w:rsidRDefault="00C778DC" w:rsidP="00C778DC">
      <w:pPr>
        <w:pStyle w:val="StandardWeb"/>
      </w:pPr>
      <w:r>
        <w:rPr>
          <w:rStyle w:val="Fett"/>
        </w:rPr>
        <w:t>Was vom Fleisch geboren wird, das ist Fleisch, und was vom Geist geboren ist, das ist Geist.</w:t>
      </w:r>
      <w:r>
        <w:t xml:space="preserve"> </w:t>
      </w:r>
      <w:r>
        <w:rPr>
          <w:rStyle w:val="Hervorhebung"/>
        </w:rPr>
        <w:t>Johannes 3,6</w:t>
      </w:r>
      <w:r>
        <w:t xml:space="preserve"> </w:t>
      </w:r>
    </w:p>
    <w:p w14:paraId="5FCB44F9" w14:textId="77777777" w:rsidR="00C778DC" w:rsidRDefault="00C778DC" w:rsidP="00C778DC">
      <w:pPr>
        <w:pStyle w:val="StandardWeb"/>
      </w:pPr>
      <w:r>
        <w:t xml:space="preserve">Was der Zeugende besitzt, das entsteht wieder in dem, was er erzeugt. Das setzt dem, was ich als Kind der Natur hervorbringe, die Grenze, die nie überschritten werden kann. Da trägt alles das Bild meines natürlichen Lebens und macht sichtbar, was ich als Fleisch, als lebendiger Teil der Natur, vermag. Aber das gleiche Gesetz, dass das Erzeugte das Bild des Erzeugers wiederholt, macht sich auch am Wirken des Geistes sichtbar. Was er hervorbringt, ist nicht Fleisch, nicht Natur, sondern Geist, nicht Erregung der Sinne und Triebe, sondern Erneuerung des inwendigen Menschen, nicht Selbstbewusstsein, sondern Gewissheit Gottes, nicht Eigenwille, der die eigene Erhaltung begehrt, sondern Gehorsam, der dienen will und sich dem Willen Gottes unterwirft. So bin ich mit zwei Mächten verwachsen, die beide meinem Verhalten die Richtung und das Gesetz geben. Von außen bewegt mich die Natur und von innen her bewegt mich Gott durch seinen Geist. Das bleibt aber kein Zwist ohne Entscheidung und wird nicht ein Kampf, der keinen Ausgang hätte. Denn das aus dem Geist geborene Leben ist das bleibende, dasjenige, das endgültig und vollständig mein Verhältnis zu Gott bestimmt. Was das Fleisch hervorbringt, verwelkt alles. Was dagegen der Geist hervorbringt, hat Gottes Unvergänglichkeit an sich. Darum ist das, was der Geist aus mir macht, meine letzte und bleibende Gestalt. Die, die das vom Geist geschaffene Bild in sich tragen, sind die Glieder und Bürger des göttlichen Reiches. </w:t>
      </w:r>
    </w:p>
    <w:p w14:paraId="1421DE86" w14:textId="77777777" w:rsidR="00C778DC" w:rsidRDefault="00C778DC" w:rsidP="00C778DC">
      <w:pPr>
        <w:pStyle w:val="StandardWeb"/>
      </w:pPr>
      <w:r>
        <w:t xml:space="preserve">Herr, wir sind Dein Ackerfeld; säe in uns hinein Deinen Samen, aus dem Deine Ernte reifen wird. Amen. </w:t>
      </w:r>
    </w:p>
    <w:p w14:paraId="72627AE4" w14:textId="77777777" w:rsidR="00C778DC" w:rsidRDefault="00C778DC" w:rsidP="00C778DC">
      <w:pPr>
        <w:pStyle w:val="berschrift2"/>
      </w:pPr>
      <w:r>
        <w:t>26. Mai</w:t>
      </w:r>
    </w:p>
    <w:p w14:paraId="47117038" w14:textId="77777777" w:rsidR="00C778DC" w:rsidRDefault="00C778DC" w:rsidP="00C778DC">
      <w:pPr>
        <w:pStyle w:val="StandardWeb"/>
      </w:pPr>
      <w:r>
        <w:rPr>
          <w:rStyle w:val="Fett"/>
        </w:rPr>
        <w:t>Der Wind bläst, wo er will, und du hörst sein Sausen wohl; aber du weißt nicht, von wannen er kommt und wohin er fährt. Also ist ein jeglicher, der aus dem Geist geboren ist.</w:t>
      </w:r>
      <w:r>
        <w:t xml:space="preserve"> </w:t>
      </w:r>
      <w:r>
        <w:rPr>
          <w:rStyle w:val="Hervorhebung"/>
        </w:rPr>
        <w:t>Johannes 3,8</w:t>
      </w:r>
      <w:r>
        <w:t xml:space="preserve"> </w:t>
      </w:r>
    </w:p>
    <w:p w14:paraId="030AE3B2" w14:textId="77777777" w:rsidR="00C778DC" w:rsidRDefault="00C778DC" w:rsidP="00C778DC">
      <w:pPr>
        <w:pStyle w:val="StandardWeb"/>
      </w:pPr>
      <w:r>
        <w:t xml:space="preserve">Da Jesus vom Leben sprach, das aus Gott ist, gab er auch die Merkmale an, die den aus dem Geist Geborenen kennzeichnen. Das erste Kennzeichen ist: keiner wird durch seinen eigenen Willen des Lebens teilhaft, das durch den Geist entsteht. Was wir selber aus uns machen oder was wir andere aus uns machen lassen, bleibt von dem, was der Geist schafft, verschieden. Dort, wo er will, weht er, nicht da, wo wir wollen. Alles, was vom Geist stammt, erweist sich unzweideutig als empfangen. Das gibt unserer ganzen christlichen Arbeit die gebeugte Haltung, die unsere Abhängigkeit von Gott nie vergessen kann. Jeder Versuch, diese Abhängigkeit zu durchbrechen, indem wir durch irgendwelche Mittel unseren Einfluss auf die anderen so verstärken, dass sie ihm unterliegen müssen, hat die Leugnung des Geistes in sich und macht uns für sein Wirken verschlossen. Ein zweites Merkmal gibt uns Jesus damit an, dass er sagt: Du weißt nicht, woher er kommt, noch wohin er fährt. Göttliches Schaffen geschieht durch den Geist in unserem inwendigen Leben und darum ist es mit dem Geheimnis verhüllt, das alles Werden bedeckt. Ich kann den Finger Gottes nie beobachten, wenn er mein Inneres bewegt, und darum nie wirklich erklären, wie es im Menschen zum Glauben kommt. Was Gott schafft, ist in unseren Blick hineingestellt, nicht, wie er es schafft. Ebensowenig können wir gleich schon im Anfang den Endpunkt der Bewegung erkennen, die der Geist uns gibt, sondern müssen uns vorbehaltlos in seine Hand legen, damit er aus uns mache, was ihm gefällt. Allein neben dem, was wir nicht wissen und woran wir nicht mit vorwitzigen Gedanken rütteln dürfen, steht das, was in heller Deutlichkeit in unserer Wahrnehmung steht: du hörst die Stimme des Geistes wohl und kannst deshalb an seinem Dasein und an seiner Wirksamkeit nicht zweifeln. Denn er macht sich vernehmlich und seine Stimme ist von jeder anderen Stimme völlig verschieden. Ist nicht aber doch Seelisches und Geistliches oft schwer zu unterscheiden? Gibt sich nicht vieles als Geist aus, was nicht über die Natur, oft sogar nicht über kranke, verdorbene Natur hinausragt? Und wird nicht ebenso oft vieles als ungeistlich verachtet, was in Wahrheit das Werk des Geistes ist? So ist es freilich; aber das Kennzeichen des Geistes wird dadurch nicht undeutlich. Der Geist wendet mich zu dem, von dem er kommt. Der Geist spricht zu mir von Gott, bindet mich an Gott, macht mir Gottes Gebot deutlich und mich dem Willen Gottes untertan. Das tut der natürliche Wille nicht. Dieser spricht: Ich! Der Geist dagegen lehrt mich sagen: Gott. Das ist seine Stimme, an der du ihn erkennst. </w:t>
      </w:r>
    </w:p>
    <w:p w14:paraId="53CDE4DA" w14:textId="77777777" w:rsidR="00C778DC" w:rsidRDefault="00C778DC" w:rsidP="00C778DC">
      <w:pPr>
        <w:pStyle w:val="StandardWeb"/>
      </w:pPr>
      <w:r>
        <w:t xml:space="preserve">Wer kann Leben schaffen und Ewiges wirken, Vater, als Deine heiligen und gnädigen Hände? Wir sind für Deine Lebensgabe nur ein irdisches Gerät. Du aber legst nach Deiner Gnade auch in unser irdenes Gerät Deinen wunderbaren Schatz, damit das, was Du aus uns machst, ein Zeugnis für die Herrlichkeit Deiner Gnade sei. Amen. </w:t>
      </w:r>
    </w:p>
    <w:p w14:paraId="1CD15A17" w14:textId="77777777" w:rsidR="00C778DC" w:rsidRDefault="00C778DC" w:rsidP="00C778DC">
      <w:pPr>
        <w:pStyle w:val="berschrift2"/>
      </w:pPr>
      <w:r>
        <w:t>27. Mai</w:t>
      </w:r>
    </w:p>
    <w:p w14:paraId="2679D523" w14:textId="77777777" w:rsidR="00C778DC" w:rsidRDefault="00C778DC" w:rsidP="00C778DC">
      <w:pPr>
        <w:pStyle w:val="StandardWeb"/>
      </w:pPr>
      <w:r>
        <w:rPr>
          <w:rStyle w:val="Fett"/>
        </w:rPr>
        <w:t>Strebet nach den geistlichen Gaben, am meisten aber, dass ihr weissagen möget.</w:t>
      </w:r>
      <w:r>
        <w:t xml:space="preserve"> </w:t>
      </w:r>
      <w:r>
        <w:rPr>
          <w:rStyle w:val="Hervorhebung"/>
        </w:rPr>
        <w:t>1. Korinther 14,1</w:t>
      </w:r>
      <w:r>
        <w:t xml:space="preserve"> </w:t>
      </w:r>
    </w:p>
    <w:p w14:paraId="2AF25CB5" w14:textId="77777777" w:rsidR="00C778DC" w:rsidRDefault="00C778DC" w:rsidP="00C778DC">
      <w:pPr>
        <w:pStyle w:val="StandardWeb"/>
      </w:pPr>
      <w:r>
        <w:t xml:space="preserve">Strebt danach, dass ihr weissagt, sagte Paulus seinen Gemeinden. Es gibt unserem Handeln Stärke und Glanz, wenn wir bei unseren Entschlüssen von einer prophetischen Gewissheit getragen sind, dass eben dies, was wir jetzt tun, Gottes Wille sei. Ich darf aber, wenn ich den Wunsch nach einer deutlich vernommenen Leitung in mir trage, nie vergessen, dass ich damit nach Gaben strebe, und bei Gaben hat die Begehrlichkeit und Eigenmächtigkeit keinen Raum. Ich darf nie versuchen, das Grundverhältnis, in dem wir alle zu Gott stehen, anzutasten, und dieses ist der Glaube. Die prophetischen Erlebnisse werden missbraucht, wenn wir mit ihnen das Glauben herabsetzen und verdächtigen. Wenn ich im Glauben handle, ist mit der Gewissheit immer auch eine Ungewissheit verbunden. Dass ich in Gottes Gegenwart und in seiner Gnade handle, das ist die Gewissheit des Glaubens. Dagegen bleibt mir der Erfolg und Ausgang meines Handelns verhüllt. Auf das, was kommt, muss ich noch warten und ich kann ruhig darauf warten, weil alles mir zum Guten mitwirkt. Alles, was sich als prophetische Gewissheit darüber erhebt, wird der Christenheit nicht dazu gegeben, um den Glauben zu ersetzen, sondern um ihn zu befestigen. Wollte ich sagen: ohne völlige Sicherheit, bloß mit wagendem Glauben handle ich nicht, so hätte ich mich der Leitung des Geistes entzogen; denn der begehrliche Eigensinn stammt aus dem Fleisch. Damit verlöre ich auch die Gemeinschaft mit den anderen und ginge einen völlig einsamen Weg und auch dies wäre ein sicheres Kennzeichen, dass ich nicht dem Geist gehorche. Denn der Geist ist nicht einzig mir, sondern der Christenheit gegeben. Darum gibt es keine Gewissheit, und sei sie noch so prophetisch, die sich der Beurteilung durch die anderen entziehen dürfte, weil der Geist nicht nur zu mir, sondern auch zu den anderen spricht. </w:t>
      </w:r>
    </w:p>
    <w:p w14:paraId="2EDB600D" w14:textId="77777777" w:rsidR="00C778DC" w:rsidRDefault="00C778DC" w:rsidP="00C778DC">
      <w:pPr>
        <w:pStyle w:val="StandardWeb"/>
      </w:pPr>
      <w:r>
        <w:t xml:space="preserve">Du hast, gnädiger und herrlicher Gott, mancherlei Weise, um mir Deine Wege zu zeigen. Von außen und von innen umfasst mich Deine Hand. Meine Lage zeigt mir, was ich soll. Dein Wort beschreibt mir Deinen Willen. Dein Geist leitet mich auf ebener Bahn. So bleibt es Tag für Tag dabei: Deine Wege sind gerade und Du bist denen gut, die reines Herzens sind. Amen. </w:t>
      </w:r>
    </w:p>
    <w:p w14:paraId="31009376" w14:textId="77777777" w:rsidR="00C778DC" w:rsidRDefault="00C778DC" w:rsidP="00C778DC">
      <w:pPr>
        <w:pStyle w:val="berschrift2"/>
      </w:pPr>
      <w:r>
        <w:t>28. Mai</w:t>
      </w:r>
    </w:p>
    <w:p w14:paraId="7E25ED4E" w14:textId="77777777" w:rsidR="00C778DC" w:rsidRDefault="00C778DC" w:rsidP="00C778DC">
      <w:pPr>
        <w:pStyle w:val="StandardWeb"/>
      </w:pPr>
      <w:r>
        <w:rPr>
          <w:rStyle w:val="Fett"/>
        </w:rPr>
        <w:t>Ich sage euch: wandelt im Geist.</w:t>
      </w:r>
      <w:r>
        <w:t xml:space="preserve"> </w:t>
      </w:r>
      <w:r>
        <w:rPr>
          <w:rStyle w:val="Hervorhebung"/>
        </w:rPr>
        <w:t>Galater 5,16</w:t>
      </w:r>
      <w:r>
        <w:t xml:space="preserve"> </w:t>
      </w:r>
    </w:p>
    <w:p w14:paraId="100DC891" w14:textId="77777777" w:rsidR="00C778DC" w:rsidRDefault="00C778DC" w:rsidP="00C778DC">
      <w:pPr>
        <w:pStyle w:val="StandardWeb"/>
      </w:pPr>
      <w:r>
        <w:t xml:space="preserve">Geh, sagt mir Paulus, geh dahin, wohin dich der Geist leitet. Bleibe nicht unbeweglich liegen, obwohl du siehst, was recht und gut ist, weil der Geist dein Auge hell macht, und obwohl sich der Wunsch deines Herzens vom Geist bewegt nach dem streckt, was er dir zeigt. Bewege dich, weil der Geist dich bewegt. Wolle, weil und wie der Geist das Wollen in dir schafft. Handle, da der Geist dir dazu das Vermögen gab. Den Geist zu haben, hilft dir nicht, sondern der Leitung des Geistes zu gehorchen und dem reinen Trieb des Glaubens und der Liebe untertan zu bleiben, entschlossen und ganz, das ist die Lösung der Frage, die ernst und groß aus meinem Christenstand entsteht. Das ist der herrliche Abschluss des apostolischen Evangeliums und seine Verschiedenheit von jeder anderen Frömmigkeit, dass es mir etwas Heiliges und Göttliches zeigen kann, das mir inwendig gegenwärtig und mir selbst gegeben ist, von dem ich mich leiten lassen darf in der dankbaren Zuversicht, es führe mich sicher auf Gottes Weg. </w:t>
      </w:r>
    </w:p>
    <w:p w14:paraId="7BD426A2" w14:textId="77777777" w:rsidR="00C778DC" w:rsidRDefault="00C778DC" w:rsidP="00C778DC">
      <w:pPr>
        <w:pStyle w:val="StandardWeb"/>
      </w:pPr>
      <w:r>
        <w:t xml:space="preserve">Ich bete zu Dir, Herr Gott, damit mein Wille Dir untertan sei, eins mit Deinem guten Willen. Ich fürchte, dass ich Deine heilsame Gabe ungebraucht lasse und mich gegen Deine Leitung sträube. Weil ich vor mir mich fürchte, komme ich zu Dir und bitte Dich: Führe mich mit jedem Tag einen Schritt voran auf Deinem Weg. Amen. </w:t>
      </w:r>
    </w:p>
    <w:p w14:paraId="14DB0B64" w14:textId="77777777" w:rsidR="00C778DC" w:rsidRDefault="00C778DC" w:rsidP="00C778DC">
      <w:pPr>
        <w:pStyle w:val="berschrift2"/>
      </w:pPr>
      <w:r>
        <w:t>29. Mai</w:t>
      </w:r>
    </w:p>
    <w:p w14:paraId="3250BC98" w14:textId="77777777" w:rsidR="00C778DC" w:rsidRDefault="00C778DC" w:rsidP="00C778DC">
      <w:pPr>
        <w:pStyle w:val="StandardWeb"/>
      </w:pPr>
      <w:r>
        <w:rPr>
          <w:rStyle w:val="Fett"/>
        </w:rPr>
        <w:t>So ein Mensch etwa von einem Fehl übereilt würde, so helft ihm wieder zurecht mit sanftmütigem Geist, ihr, die ihr geistlich seid.</w:t>
      </w:r>
      <w:r>
        <w:t xml:space="preserve"> </w:t>
      </w:r>
      <w:r>
        <w:rPr>
          <w:rStyle w:val="Hervorhebung"/>
        </w:rPr>
        <w:t>Galater 6,1</w:t>
      </w:r>
      <w:r>
        <w:t xml:space="preserve"> </w:t>
      </w:r>
    </w:p>
    <w:p w14:paraId="5E5FCEB6" w14:textId="46364265" w:rsidR="00C778DC" w:rsidRDefault="00C778DC" w:rsidP="00C778DC">
      <w:pPr>
        <w:pStyle w:val="StandardWeb"/>
      </w:pPr>
      <w:r>
        <w:t xml:space="preserve">Wenn eine Christenschar aufgeregt wird wie die in Galatien, so geht es ohne schwere Fehltritte nicht ab. Da gab es manches böse Wort und manchen unbedachten Schritt, der schwere Folgen haben konnte, mancherlei Verwundungen des inwendigen Menschen. Vielleicht kam der Brief des Paulus für manche zu spät, so dass sie sich schon beschnitten hatten, um es hernach bitter zu bereuen. Es müssen aber nicht erst besonders schwierige Zeiten kommen, um uns zu zeigen, dass Menschen stürzen, auch solche, deren Sturz uns überrascht, weil wir meinten, sie seien gegen die Verblendung, die uns sündigen macht, geschützt. Dann sollen wir erleben, wozu es Geist Gottes bei uns gibt, </w:t>
      </w:r>
      <w:r w:rsidR="00073840">
        <w:t>„</w:t>
      </w:r>
      <w:r>
        <w:t>geistliche Männer</w:t>
      </w:r>
      <w:r w:rsidR="00073840">
        <w:t>“</w:t>
      </w:r>
      <w:r>
        <w:t xml:space="preserve">, das heißt solche, die in der Leitung des Geistes stehen und durch ihr Verhalten der Gemeinde sichtbar machen, was der Geist will und gibt. Ihnen ist ihre besondere Begnadigung nicht dazu gegeben, dass sie nur sich selber vor dem Sturz bewahren; vielmehr richten die, die im Geist zu handeln vermögen, Gefallene wieder auf. Wenn sie dazu fähig sind, erweisen sie sich als die Träger des Geistes. Nicht wer klagt und schilt, sondern wer hilft und den Fehlenden zurück zu Christus führt, hat den Sinn des Geistes verstanden und die Kraft des Geistes offenbart. </w:t>
      </w:r>
    </w:p>
    <w:p w14:paraId="1C89FE80" w14:textId="77777777" w:rsidR="00C778DC" w:rsidRDefault="00C778DC" w:rsidP="00C778DC">
      <w:pPr>
        <w:pStyle w:val="StandardWeb"/>
      </w:pPr>
      <w:r>
        <w:t xml:space="preserve">Es liegt auf uns, barmherziger Heiland, viel gemeinsame Schuld. Wir lassen die anderen stürzen und stehen ohnmächtig neben ihrem Fall. Schenke uns die, die helfen können. Reiche uns dar die Waffen des Lichts. Amen. </w:t>
      </w:r>
    </w:p>
    <w:p w14:paraId="74F53AEE" w14:textId="77777777" w:rsidR="00C778DC" w:rsidRDefault="00C778DC" w:rsidP="00C778DC">
      <w:pPr>
        <w:pStyle w:val="berschrift2"/>
      </w:pPr>
      <w:r>
        <w:t>30. Mai</w:t>
      </w:r>
    </w:p>
    <w:p w14:paraId="7EE2B2C5" w14:textId="77777777" w:rsidR="00C778DC" w:rsidRDefault="00C778DC" w:rsidP="00C778DC">
      <w:pPr>
        <w:pStyle w:val="StandardWeb"/>
      </w:pPr>
      <w:r>
        <w:rPr>
          <w:rStyle w:val="Fett"/>
        </w:rPr>
        <w:t>Die Gnade unseres Herrn Jesu Christi und die Liebe Gottes und die Gemeinschaft des heiligen Geistes sei mit uns allen.</w:t>
      </w:r>
      <w:r>
        <w:t xml:space="preserve"> </w:t>
      </w:r>
      <w:r>
        <w:rPr>
          <w:rStyle w:val="Hervorhebung"/>
        </w:rPr>
        <w:t>2. Korinther 13,13</w:t>
      </w:r>
      <w:r>
        <w:t xml:space="preserve"> </w:t>
      </w:r>
    </w:p>
    <w:p w14:paraId="59F12893" w14:textId="77777777" w:rsidR="00C778DC" w:rsidRDefault="00C778DC" w:rsidP="00C778DC">
      <w:pPr>
        <w:pStyle w:val="StandardWeb"/>
      </w:pPr>
      <w:r>
        <w:t xml:space="preserve">Paulus zeigt uns, worin der Reichtum der Kirche besteht. Ich will ihn mit herzlicher Freude beschauen, um aufs neue zu erfassen, wie reich wir sind. Besieht nicht jeder, dem ein reicher Besitz gegeben ist, seinen Reichtum mit Freude? Ist es ein falscher, täuschender Besitz, so lauert in unserem vergnügten Blick eine Gefahr. Hier aber beschaue ich den echten Reichtum. Das erste, woran Paulus denkt, ist die Gnade Jesu. Dass Jesus gnädig ist, gern und reichlich gibt, wirklich und zu jeder Zeit hilft und immer der Gebende, immer der Helfende bleibt, das ist der Reichtum der Christenheit. Sie ist dadurch entstanden, dass Jesus voll Gnade und Wahrheit war, und besteht dadurch, dass er gnädig an ihr handelt. Seine Gnade kommt aus der Liebe Gottes. Darum ist Jesus uns gnädig, weil Gott uns wert hält und seine Liebe uns gibt. Das bringt in die Gütigkeit Jesu die Vollmacht hinein, die Ihn bei uns gegenwärtig und jeder Not überlegen macht. Deshalb weil seine Gnade in Gottes Liebe ihren Grund hat, ist Jesu Vergeben Gottes Vergeben, Jesu Gemeinschaft Gottes Gemeinschaft und der Jesus erwiesene Gehorsam Gottesdienst. Sichtbar wird die Liebe dadurch, dass sie gibt. Die Gabe, in der die göttliche Liebe in ihrer Vollkommenheit uns offenbar wird, ist die Gemeinschaft des heiligen Geistes. Dass Gottes Geist sich mit unserem Geist zusammentut und der Teilhaber an unserem Leben wird, so dass das, was wir denken und tun, von Ihm her stammt, das ist das Geschenk der Liebe Gottes, durch das sie uns ihre Herrlichkeit zeigt, und der Tatbeweis für die Gnade Jesu, durch den er uns erfahren lässt, dass er uns gnädig ist. </w:t>
      </w:r>
    </w:p>
    <w:p w14:paraId="13AE76BB" w14:textId="77777777" w:rsidR="00C778DC" w:rsidRDefault="00C778DC" w:rsidP="00C778DC">
      <w:pPr>
        <w:pStyle w:val="StandardWeb"/>
      </w:pPr>
      <w:r>
        <w:t xml:space="preserve">Keiner kommt zu Ende, wenn er versucht, den Reichtum zu beschauen, den Du, Vater, uns gegeben hast. O wenn ich doch von allen unzufriedenen Klagen frei würde. Du bist mir, Herr Christus, gnädig; das ist für mich genug. Du, o Vater, gibst mir Deine Liebe; was mangelt mir noch? Du, heiliger Geist, machst dich zu meinem Gefährten. In Deinem Geleit führt mein Weg mich zum Ziel. Amen. </w:t>
      </w:r>
    </w:p>
    <w:p w14:paraId="270DA9EB" w14:textId="77777777" w:rsidR="00C778DC" w:rsidRDefault="00C778DC" w:rsidP="00C778DC">
      <w:pPr>
        <w:pStyle w:val="berschrift2"/>
      </w:pPr>
      <w:r>
        <w:t>31. Mai</w:t>
      </w:r>
    </w:p>
    <w:p w14:paraId="523C68DF" w14:textId="77777777" w:rsidR="00C778DC" w:rsidRDefault="00C778DC" w:rsidP="00C778DC">
      <w:pPr>
        <w:pStyle w:val="StandardWeb"/>
      </w:pPr>
      <w:r>
        <w:rPr>
          <w:rStyle w:val="Fett"/>
        </w:rPr>
        <w:t>O welch eine Tiefe des Reichtums Gottes.</w:t>
      </w:r>
      <w:r>
        <w:t xml:space="preserve"> </w:t>
      </w:r>
      <w:r>
        <w:rPr>
          <w:rStyle w:val="Hervorhebung"/>
        </w:rPr>
        <w:t>Römer 11,33</w:t>
      </w:r>
      <w:r>
        <w:t xml:space="preserve"> </w:t>
      </w:r>
    </w:p>
    <w:p w14:paraId="72901E4E" w14:textId="77777777" w:rsidR="00C778DC" w:rsidRDefault="00C778DC" w:rsidP="00C778DC">
      <w:pPr>
        <w:pStyle w:val="StandardWeb"/>
      </w:pPr>
      <w:r>
        <w:t xml:space="preserve">Von Gottes tiefem Reichtum, der für jede Not die Hilfe, für jedes Bedürfnis die Erfüllung und für jeden Fall die Heilung hat und sich nie erschöpft, hat Paulus deshalb gesprochen, weil für seinen weissagenden Blick am Juden und am Heiden dieselbe Gnade offenbar werden wird. Gottes Erbarmen ist nicht dadurch zu Ende, dass er es dem Heiden gibt, und erschöpft sich ebensowenig dadurch, dass er es dem Juden gewährt. Vielmehr ist Er für alle, die Ihn anrufen, reich. Das gibt die Geschichte der Menschheit und der Geschichte jeden einzelnen die aufsteigende Bewegung, die niemals enden kann. Denn Gottes Geben macht ihn nicht arm und den Schatz, den Seine Güte verwaltet, wird durch keine Offenbarung seiner Gnade leer. Ich habe viel empfangen und werde noch viel mehr empfangen. In dem, was die Christenheit erlebt hat, wird große göttliche Güte offenbar; sie hat aber noch viel Größeres vor sich. Unser irdisches Leben beschenkt uns reich und es ist ein köstliches Ding, dem Herrn für das zu danken, was uns im Maß unseres irdischen Lebens zuteil wird. Allein mit dem, was in diese Zeit hineingehört, ist nicht das Ende des göttlichen Vermögens erreicht. Was drüben liegt jenseits der Grenzen dieser Welt, das öffnet uns den Reichtum Gottes in neuer Weise und schenkt uns einen neuen Blick in Seine Fülle. Hier fließt der Quell, aus dem froher Mut zu schöpfen ist. Es wäre eine drückende Lage, wenn sich unser Leben abwärts neigte und mit dem Fortgang der Zeit ärmer werden müsste. Das muss aber nicht unser Schicksal sein. Gottes Reichtum hat eine Tiefe, die wir noch längst nicht ergründet haben. Darum warten neue Gaben auf uns. </w:t>
      </w:r>
    </w:p>
    <w:p w14:paraId="1DE79ABD" w14:textId="77777777" w:rsidR="00C778DC" w:rsidRDefault="00C778DC" w:rsidP="00C778DC">
      <w:pPr>
        <w:pStyle w:val="StandardWeb"/>
      </w:pPr>
      <w:r>
        <w:t xml:space="preserve">Nun mache ich mein Herz munter, Dich, Vater, zu loben und lasse die Strahlen Deiner Gnade in mich hineinleuchten, dass keine Ecke in mir dunkel bleibe. Ich habe das Ende Deines Reichtums noch nicht geschaut und werde es in Ewigkeit nicht schauen. Wir werden alle Gnade um Gnade nehmen aus Deiner Fülle, die kein Ende hat. Amen. </w:t>
      </w:r>
    </w:p>
    <w:p w14:paraId="536808C7" w14:textId="77777777" w:rsidR="00C778DC" w:rsidRDefault="00C778DC" w:rsidP="00C778DC">
      <w:pPr>
        <w:pStyle w:val="berschrift1"/>
        <w:rPr>
          <w:sz w:val="48"/>
        </w:rPr>
      </w:pPr>
      <w:r>
        <w:t>Juni</w:t>
      </w:r>
    </w:p>
    <w:p w14:paraId="5925A9EF" w14:textId="77777777" w:rsidR="00C778DC" w:rsidRDefault="00C778DC" w:rsidP="00C778DC">
      <w:pPr>
        <w:pStyle w:val="berschrift2"/>
      </w:pPr>
      <w:r>
        <w:t>1. Juni</w:t>
      </w:r>
    </w:p>
    <w:p w14:paraId="14F52864" w14:textId="24B4DC71" w:rsidR="00C778DC" w:rsidRDefault="00C778DC" w:rsidP="00C778DC">
      <w:pPr>
        <w:pStyle w:val="StandardWeb"/>
      </w:pPr>
      <w:r>
        <w:rPr>
          <w:rStyle w:val="Fett"/>
        </w:rPr>
        <w:t xml:space="preserve">Petrus sprach zu Simon: </w:t>
      </w:r>
      <w:r w:rsidR="00073840">
        <w:rPr>
          <w:rStyle w:val="Fett"/>
        </w:rPr>
        <w:t>„</w:t>
      </w:r>
      <w:r>
        <w:rPr>
          <w:rStyle w:val="Fett"/>
        </w:rPr>
        <w:t>Dass du verdammt werdest mit deinem Geld, dass du meinst, Gottes Gabe werde mit Geld erlangt.</w:t>
      </w:r>
      <w:r w:rsidR="00073840">
        <w:rPr>
          <w:rStyle w:val="Fett"/>
        </w:rPr>
        <w:t>“</w:t>
      </w:r>
      <w:r>
        <w:t xml:space="preserve"> </w:t>
      </w:r>
      <w:r>
        <w:rPr>
          <w:rStyle w:val="Hervorhebung"/>
        </w:rPr>
        <w:t>Apostelgeschichte 8,20</w:t>
      </w:r>
      <w:r>
        <w:t xml:space="preserve"> </w:t>
      </w:r>
    </w:p>
    <w:p w14:paraId="1C1B53C1" w14:textId="4532AE8F" w:rsidR="00C778DC" w:rsidRDefault="00C778DC" w:rsidP="00C778DC">
      <w:pPr>
        <w:pStyle w:val="StandardWeb"/>
      </w:pPr>
      <w:r>
        <w:t xml:space="preserve">Das Geld zu erwerben und zu verwalten ist auch für die Kirche ein wichtiger Teil ihrer Arbeit. Denn es ist Sünde und Schande, wenn sie zu arm ist, um die Arbeit zu tun, die die Lage von ihr fordert. Das Geld ist nicht nur Lebens, sondern auch Arbeitsmittel und wird missbraucht, wenn wir es nur für unseren Genuss verwenden. Auch mit der Erhaltung der natürlichen Gemeinschaft, die die staatliche Ordnung beisammen hält, haben wir unsere Pflicht noch nicht getan. Denn die Christenheit hat ihren eigenen Beruf und braucht auch für ihre heilige und geistliche Arbeit Geld. Deshalb muss sie aber stark und tapfer sein, damit sie dir furchtbare, verderbende Macht des Geldes überwinde. Wie es Arbeitsmittel werden kann, wird es auch Mittel zur Sünde. In der Hand des Magiers Simon wurde es zum Mittel der Sünde und deshalb wünscht Petrus nicht nur Simon, sondern auch seinem Geld den Untergang. Der Vorgang zeigt deutlich, wodurch auch in der Christenheit das Geld eine verderbliche Macht gewinnt. In Simon regt sich der geistliche Größenwahn. Er malt sich aus, wie schön es wäre, als der Spender des heiligen Geistes über der Gemeinde zu stehen auf derselben Höhe wie Petrus. Dann wären die anderen von seiner Handauflegung abhängig und er besäße eine erhabene Mittlerstellung zwischen der Christenheit und Gott und sein alter Traum, dass </w:t>
      </w:r>
      <w:r w:rsidR="00073840">
        <w:t>„</w:t>
      </w:r>
      <w:r>
        <w:t>die große Kraft Gottes</w:t>
      </w:r>
      <w:r w:rsidR="00073840">
        <w:t>“</w:t>
      </w:r>
      <w:r>
        <w:t xml:space="preserve"> in ihm wohne, käme doch noch zur Verwirklichung. Er erwog, ob es wohl ein Mittel gebe, um Petrus seinem Wunsch gefügig zu machen. Gibt es nicht einen Schlüssel, der jedes Herz öffnet, ein Machtmittel, das alle zwingt? O ja, sagte Simon; das ist das Geld. Geld gibt wirtschaftliche Macht; Geld gibt politische Macht; also gibt Geld auch geistliche Macht. Indem Simon diesen Gedanken in sich trug, machte er sichtbar, dass er sich für die Berufung zu Gott, die ihm seine Taufe gegeben hatte, verschlossen hat. Du bist, antwortete ihm Petrus, mit deinem falschen Priestertum der Verderber der Gemeinde, und weil du zugrunde gehen sollst, soll auch dein Geld, das dich verführt, mit dir zugrunde gehen. Jede auf das Geld gebaute Macht in der Kirche hat die Verleugnung Gottes in sich. </w:t>
      </w:r>
    </w:p>
    <w:p w14:paraId="5F68DB45" w14:textId="77777777" w:rsidR="00C778DC" w:rsidRDefault="00C778DC" w:rsidP="00C778DC">
      <w:pPr>
        <w:pStyle w:val="StandardWeb"/>
      </w:pPr>
      <w:r>
        <w:t xml:space="preserve">Das Geld verwirrt, o Herr, barmherziger Gott, meine Gedanken, entzündet meine Begehrlichkeit, macht mich boshaft und treibt mich zur Ungerechtigkeit. Um des Geldes willen vergesse ich Dich. Es ist Dein großes Wunder, wenn mir das Geld nicht zum Verderber wird. Das tust Du an uns dadurch, dass Deine Gabe nicht Geld ist, sondern Geist. Durch Deines Geistes Wirksamkeit heiligst Du uns, dass wir für Dich leben und Dir dienen, und machst dadurch auch unser Geld für uns zum Segen. Amen. </w:t>
      </w:r>
    </w:p>
    <w:p w14:paraId="54B0BCD5" w14:textId="77777777" w:rsidR="00C778DC" w:rsidRDefault="00C778DC" w:rsidP="00C778DC">
      <w:pPr>
        <w:pStyle w:val="berschrift2"/>
      </w:pPr>
      <w:r>
        <w:t>2. Juni</w:t>
      </w:r>
    </w:p>
    <w:p w14:paraId="1B491E42" w14:textId="77777777" w:rsidR="00C778DC" w:rsidRDefault="00C778DC" w:rsidP="00C778DC">
      <w:pPr>
        <w:pStyle w:val="StandardWeb"/>
      </w:pPr>
      <w:r>
        <w:rPr>
          <w:rStyle w:val="Fett"/>
        </w:rPr>
        <w:t>Ich will es, sei rein.</w:t>
      </w:r>
      <w:r>
        <w:t xml:space="preserve"> </w:t>
      </w:r>
      <w:r>
        <w:rPr>
          <w:rStyle w:val="Hervorhebung"/>
        </w:rPr>
        <w:t>Matthäus 8,3</w:t>
      </w:r>
      <w:r>
        <w:t xml:space="preserve"> </w:t>
      </w:r>
    </w:p>
    <w:p w14:paraId="5F1A8C83" w14:textId="3C931914" w:rsidR="00C778DC" w:rsidRDefault="00C778DC" w:rsidP="00C778DC">
      <w:pPr>
        <w:pStyle w:val="StandardWeb"/>
      </w:pPr>
      <w:r>
        <w:t xml:space="preserve">Wusste Jesus, was der Aussatz ist? Auch wir wissen es nicht, wenn uns auch heute der menschliche Leib nicht nur in seinen Umrissen sichtbar ist, wie für Jesus und seine Zeitgenossen. Uns ist aber doch, obschon wir nur einen kleinen Teil von dem sehen, was unseren Leib herstellt, die Wunderbarkeit seines Baus und die Festigkeit der Gesetze, die ihm alle seine Bewegungen geben, deutlicher enthüllt als den früheren Geschlechtern. Wir wissen darum auch etwas mehr von dem, was geschieht, wenn der Aussatz Stück um Stück des Leibes zerstört. Ändert das etwas am Verhalten Jesu? Wird es kleiner, vielleicht untypisch? Nichts ändert sich. Ob wir viel oder wenig vom Leib wissen, immer steht er als das andere vor uns, das wir nicht machen, weil wir es auch nicht kennen, und zu jeder Zeit erkannte jeder im Aussatz einen den Tod bewirkenden Vorgang, wenn er auch die Prozesse nicht im einzelnen kannte, die den Tod bewirken. Das wusste Jesus wie jedermann, als er sprach: </w:t>
      </w:r>
      <w:r w:rsidR="00073840">
        <w:t>„</w:t>
      </w:r>
      <w:r>
        <w:t>Ich will es, sei rein.</w:t>
      </w:r>
      <w:r w:rsidR="00073840">
        <w:t>“</w:t>
      </w:r>
      <w:r>
        <w:t xml:space="preserve"> Wie nahe, wie wirklich war ihm Gott, und nicht nur ihm selbst war er nahe, ihm in der Tiefe seines vom Geist erfüllten Herzens, nein, auch dem Aussätzigen, seinem Leib und seinen verfaulenden Gliedern. Auch bei ihm war Gott gegenwärtig in seiner Schöpfermacht. Nahe ist er, aber unsichtbar. Was hier geschah, ist alles andere als eine Vermenschlichung Gottes und hat nichts mit Träumen eines Visionärs gemein, der Gott zu schauen meint. Alles bleibt ganz in jenes Geheimnis gehüllt, das Gottes Schaffen immer verbirgt. Nur der Ausgang macht es offenbar. Als der Aussätzige vor dem ihn prüfenden Priester stand, sagte auch dieser das Wort, das vor ihm Jesus sprach: </w:t>
      </w:r>
      <w:r w:rsidR="00073840">
        <w:t>„</w:t>
      </w:r>
      <w:r>
        <w:t>Du bist rein.</w:t>
      </w:r>
      <w:r w:rsidR="00073840">
        <w:t>“</w:t>
      </w:r>
      <w:r>
        <w:t xml:space="preserve"> Es gibt nichts, was die Natur so machtvoll heiligt und ihren Zusammenhang mit Gott so deutlich ins Licht stellt als Jesu Wundertun. </w:t>
      </w:r>
    </w:p>
    <w:p w14:paraId="188D62D2" w14:textId="77777777" w:rsidR="00C778DC" w:rsidRDefault="00C778DC" w:rsidP="00C778DC">
      <w:pPr>
        <w:pStyle w:val="StandardWeb"/>
      </w:pPr>
      <w:r>
        <w:t xml:space="preserve">Ich bedarf, Vater, Dich und Deine Gnade nicht nur für mein inwendiges Leben, sondern auch für meinen Leib, ohne den ich kein inwendiges Leben habe. Aber auch unser entstellter und sterblicher Leib ist von deiner gnädigen Macht umfasst. Dafür sei Dir Lob und Dank gesagt. Amen. </w:t>
      </w:r>
    </w:p>
    <w:p w14:paraId="0314D4FB" w14:textId="77777777" w:rsidR="00C778DC" w:rsidRDefault="00C778DC" w:rsidP="00C778DC">
      <w:pPr>
        <w:pStyle w:val="berschrift2"/>
      </w:pPr>
      <w:r>
        <w:t>3. Juni</w:t>
      </w:r>
    </w:p>
    <w:p w14:paraId="513B479F" w14:textId="77777777" w:rsidR="00C778DC" w:rsidRDefault="00C778DC" w:rsidP="00C778DC">
      <w:pPr>
        <w:pStyle w:val="StandardWeb"/>
      </w:pPr>
      <w:r>
        <w:rPr>
          <w:rStyle w:val="Fett"/>
        </w:rPr>
        <w:t>Wenn du willst, kannst du mich reinigen.</w:t>
      </w:r>
      <w:r>
        <w:t xml:space="preserve"> </w:t>
      </w:r>
      <w:r>
        <w:rPr>
          <w:rStyle w:val="Hervorhebung"/>
        </w:rPr>
        <w:t>Matthäus 8,2</w:t>
      </w:r>
      <w:r>
        <w:t xml:space="preserve"> </w:t>
      </w:r>
    </w:p>
    <w:p w14:paraId="6A377F92" w14:textId="01560E26" w:rsidR="00C778DC" w:rsidRDefault="00C778DC" w:rsidP="00C778DC">
      <w:pPr>
        <w:pStyle w:val="StandardWeb"/>
      </w:pPr>
      <w:r>
        <w:t xml:space="preserve">Die helfende Macht Jesu ist wunderbar; aber auch das, was der Aussätzige tat, ist ein strahlendes Wunder und enthüllt Gottes herrliches Wirken. Wenn ein Aussätziger stumm wird und sich willenlos in sein Schicksal ergibt, so ist das kein Wunder, sondern Natur. Auch das ist kein Wunder, wenn er in seiner Verzweiflung nach jedem Strohhalm greift und sich an den herandrängt, der ihn vielleicht retten kann; auch das ist Natur. Wenn er, weil die Wunderberichte von Mund zu Mund liefen, nach dem Unmöglichen haschte und mit stürmischer Bitte Jesus anriefe: du kannst mich reinigen, du musst es tun, so bliebe auch dies noch in den Grenzen der Natur. Darin wäre nur das menschliche Fühlen und Begehren wirksam. Nun sagt aber der Aussätzige: </w:t>
      </w:r>
      <w:r w:rsidR="00073840">
        <w:t>„</w:t>
      </w:r>
      <w:r>
        <w:t>Wenn du willst, kannst du mich reinigen.</w:t>
      </w:r>
      <w:r w:rsidR="00073840">
        <w:t>“</w:t>
      </w:r>
      <w:r>
        <w:t xml:space="preserve"> Das ist Glaube, nicht Zweifel und nicht Trotz; das ist Bitte, nicht Befehl und nicht Klage. Der Glaube kann aber niemals in anderer Weise entstehen als so, dass unser Blick auf Gott gerichtet ist. Darum ist er ein Wunder, weil unser Blick nur dann auf Gott gerichtet ist, wenn Gott ihn auf sich lenkt. Keiner erkennt Gott anders als so, dass er von Gott erkannt ist. Nun entsteht die völlige Beugung: du verfügst über mich und dein Wille bestimmt mein Los; niemand zwingt dir deinen Willen ab; nur wenn du willst, geschieht das, was ich erbitte. Mit der Beugung entsteht aber zugleich die völlige Zuversicht: du kannst, wenn du willst; dein Wille ist durch nichts gebunden; deine Hilfe kennt keine Schranken und deine Liebe sinkt nie in die Ohnmacht hinab. Darum hat Jesus diesen Aussätzigen seinen Zeugen genannt, weil nicht nur die heilende Macht Jesu in ihm sichtbar ward, sondern auch das für den Priester und für jedermann ans Licht trat, wer die Hilfe Jesu erlangt, der Glaubende. </w:t>
      </w:r>
    </w:p>
    <w:p w14:paraId="6E25E897" w14:textId="77777777" w:rsidR="00C778DC" w:rsidRDefault="00C778DC" w:rsidP="00C778DC">
      <w:pPr>
        <w:pStyle w:val="StandardWeb"/>
      </w:pPr>
      <w:r>
        <w:t xml:space="preserve">Deine Zeugen, lieber Herr, sind die, die Du glauben lehrst. Sie machen nicht ihre eigene Kraft sichtbar, sondern die Deine; denn sie leben aus Deiner Gnade, nicht aus ihrem eigenen Vermögen. Das ist der Beruf Deiner ganzen Christenheit, die selige Pflicht aller, die Deinen Namen nennen. Schenk auch mir, dass ich Dein Zeuge sei als Glaubender. Amen. </w:t>
      </w:r>
    </w:p>
    <w:p w14:paraId="3F58DFEB" w14:textId="77777777" w:rsidR="00C778DC" w:rsidRDefault="00C778DC" w:rsidP="00C778DC">
      <w:pPr>
        <w:pStyle w:val="berschrift2"/>
      </w:pPr>
      <w:r>
        <w:t>4. Juni</w:t>
      </w:r>
    </w:p>
    <w:p w14:paraId="4F9305F9" w14:textId="77777777" w:rsidR="00C778DC" w:rsidRDefault="00C778DC" w:rsidP="00C778DC">
      <w:pPr>
        <w:pStyle w:val="StandardWeb"/>
      </w:pPr>
      <w:r>
        <w:rPr>
          <w:rStyle w:val="Fett"/>
        </w:rPr>
        <w:t>Mein Joch ist sanft und meine Last ist leicht.</w:t>
      </w:r>
      <w:r>
        <w:t xml:space="preserve"> </w:t>
      </w:r>
      <w:r>
        <w:rPr>
          <w:rStyle w:val="Hervorhebung"/>
        </w:rPr>
        <w:t>Matthäus 11,30</w:t>
      </w:r>
      <w:r>
        <w:t xml:space="preserve"> </w:t>
      </w:r>
    </w:p>
    <w:p w14:paraId="565905DC" w14:textId="77777777" w:rsidR="00C778DC" w:rsidRDefault="00C778DC" w:rsidP="00C778DC">
      <w:pPr>
        <w:pStyle w:val="StandardWeb"/>
      </w:pPr>
      <w:r>
        <w:t xml:space="preserve">Glaube ich das wirklich oder trete ich denen bei, die sagen, das Gebot Jesu sei schwer, sogar unerfüllbar, niemand könne es halten? War es nicht leichter, nach der jüdischen Weise fromm zu sein? Man blieb bei der Sitte, tat, was sie vorschrieb, und war dadurch ein Glied der Gemeinde, vor den Menschen in Ehren und bei Gott wohl angeschrieben. So stellt sich Jesus nicht zu uns, sondern greift nach uns und macht sich unser inwendiges Leben untertan. Er lässt nichts Halbes zu, keinen halben Gehorsam, keine zersplitterte Liebe. Das ist freilich schwer, ja unmöglich, wenn ich auf mich selbst sehe. Ich müsste träumen, wenn ich den Mut nicht verlöre, wenn ich das, was Jesus gebietet, neben das stelle, was ich bin und kann. Allein Jesus ruft uns zu sich, heraus aus der Schar der Lastträger, denen ihre Frömmigkeit wie eine schwere Last auf dem Nacken liegt. Sein Joch nennt er sanft, das, mit dem er uns unter seine Leitung stellt und ihm folgsam macht, und seine Last heißt er leicht, die, die seine Hand uns reicht. Sowie ich meinen Blick von mir los machen kann und ihn anschaue, dann verstehe ich, dass er mir sagt: ich quäle dich nicht und stelle dich nicht in einen freudlosen Dienst und mute dir nichts zu, was dich erdrückt. Sehe ich auf ihn, so weiß ich: hier spricht die Güte, auch wenn er gebietet; hier spricht der Vergebende, auch wenn er verpflichtet; hier spricht der Gebende, auch wenn er fordert. Er fordert alles; denn er gibt alles. Er fordert Glauben; denn er hat die Gnade; er fordert Gehorsam; denn er versöhnt uns mit Gott. Er kann auch verlangen, dass ich mein Kreuz anfasse; denn er gibt das Leben. Weil er gibt, fordert er und darum ist sein Joch sanft und seine Last leicht. </w:t>
      </w:r>
    </w:p>
    <w:p w14:paraId="3042B20C" w14:textId="77777777" w:rsidR="00C778DC" w:rsidRDefault="00C778DC" w:rsidP="00C778DC">
      <w:pPr>
        <w:pStyle w:val="StandardWeb"/>
      </w:pPr>
      <w:r>
        <w:t xml:space="preserve">Uns umtönt, lieber Herr, beständig das Gerede der Menschen und ihre Gedanken setzen sich in uns fest. Sie heißen Dich einen harten Herrn, weil sie nicht gehorchen wollen, und nennen Deinen Weg unmöglich, weil es der der Liebe ist. Ich will nicht auf die Menschen hören, auch nicht auf meine Stimme, sondern auf Dich und Du wirst es mich erfahren lassen, dass Deine Hand, die mich führt, gütig ist. Amen. </w:t>
      </w:r>
    </w:p>
    <w:p w14:paraId="09B54A22" w14:textId="77777777" w:rsidR="00C778DC" w:rsidRDefault="00C778DC" w:rsidP="00C778DC">
      <w:pPr>
        <w:pStyle w:val="berschrift2"/>
      </w:pPr>
      <w:r>
        <w:t>5. Juni</w:t>
      </w:r>
    </w:p>
    <w:p w14:paraId="0AE9B0AE" w14:textId="77777777" w:rsidR="00C778DC" w:rsidRDefault="00C778DC" w:rsidP="00C778DC">
      <w:pPr>
        <w:pStyle w:val="StandardWeb"/>
      </w:pPr>
      <w:r>
        <w:rPr>
          <w:rStyle w:val="Fett"/>
        </w:rPr>
        <w:t>Ich ermahne euch durch die Barmherzigkeit Gottes.</w:t>
      </w:r>
      <w:r>
        <w:t xml:space="preserve"> </w:t>
      </w:r>
      <w:r>
        <w:rPr>
          <w:rStyle w:val="Hervorhebung"/>
        </w:rPr>
        <w:t>Römer 12,1</w:t>
      </w:r>
      <w:r>
        <w:t xml:space="preserve"> </w:t>
      </w:r>
    </w:p>
    <w:p w14:paraId="422BAAC6" w14:textId="4A8537D2" w:rsidR="00C778DC" w:rsidRDefault="00C778DC" w:rsidP="00C778DC">
      <w:pPr>
        <w:pStyle w:val="StandardWeb"/>
      </w:pPr>
      <w:r>
        <w:t xml:space="preserve">Paulus spricht immer anders als wir. Hätte er gesagt: ich tröste euch durch die Barmherzigkeit Gottes, oder ich verkündige euch die Vergebung durch die Barmherzigkeit Gottes, dann spräche er, wie es unsere religiöse Sprache uns lehrt. Nun nennt er uns Gottes Barmherzigkeit als das, woraus seine Mahnung entsteht, und welche Mahnung! Sie steigt empor auf alle Höhen des christlichen Berufs, greift nach unserem Leib, damit er unser lebendiges Opfer sei, ordnet unser Verhältnis zur Welt, damit wir unserem Verhalten die andere Gestalt gegen als die, die die Welt ihm gibt, und zeigt uns den unerschöpflich reichen Dienst innerhalb der Christenheit, in der jedes Glied an dem vom Leib zu vollbringenden Werk seinen tätigen Anteil hat. Und dies, Paulus, beschreibst du als die Folge der göttlichen Barmherzigkeit. Daran heißt du uns erkennen, dass Gott sich unserer erbarmt. Aber dieses Erstaunen gehört nur meinem kranken Ich an mit seiner Eigensucht. Ihr freilich wäre es lieb, wenn kein Anspruch an mich gerichtet würde, oder doch nicht ein solcher, der mich ganz </w:t>
      </w:r>
      <w:r w:rsidR="00073840">
        <w:t>„</w:t>
      </w:r>
      <w:r>
        <w:t>mit dem ganzen Herzen und der ganzen Seele und dem ganzen Vermögen</w:t>
      </w:r>
      <w:r w:rsidR="00073840">
        <w:t>“</w:t>
      </w:r>
      <w:r>
        <w:t xml:space="preserve"> erfasst. Paulus sah aber in unserem Gottesdienst Gottes Gnade, nicht eine mit Unlust übernommene Notwendigkeit, sondern das innig und völlig von uns begehrte Gut. Darum heftet er den Blick der Christenheit eben jetzt, da er von ihrer Pflicht und ihrem Werk, von ihrer Liebe und ihrem Dienst spricht, auf Gottes Barmherzigkeit. Wäre sie nicht für uns vorhanden, so könnte Paulus nicht von diesen Dingen mit uns reden. Dafür ist es die Voraussetzung, dass Gott ganz nahe zu uns herantritt, ganz in unsere Lage sich hineinstellt, so mit uns fährt, wie es unserem Kraftmaß entspricht, und das von uns verlangt, was wir innerhalb der Natur und der Welt an unserem Ort werden können. So behütet er uns davor, dass wir denken wie jener boshafte Knecht, der das empfangene Geld seinem Herrn zurückgab und sagte: </w:t>
      </w:r>
      <w:r w:rsidR="00073840">
        <w:t>„</w:t>
      </w:r>
      <w:r>
        <w:t>Ich wusste, dass du ein harter Herr bist.</w:t>
      </w:r>
      <w:r w:rsidR="00073840">
        <w:t>“</w:t>
      </w:r>
      <w:r>
        <w:t xml:space="preserve"> Das sagt keiner, der in der christlichen Verpflichtung die Bezeugung der göttlichen Barmherzigkeit erkennt. </w:t>
      </w:r>
    </w:p>
    <w:p w14:paraId="2043442D" w14:textId="77777777" w:rsidR="00C778DC" w:rsidRDefault="00C778DC" w:rsidP="00C778DC">
      <w:pPr>
        <w:pStyle w:val="StandardWeb"/>
      </w:pPr>
      <w:r>
        <w:t xml:space="preserve">Durch Deine Barmherzigkeit, Vater, bin ich an den Ort gestellt, an dem ich stehe, und mit der Pflicht begabt, der ich gehorche. Von Dir kommt sie, der Du Deine Gnade darin vollkommen machst, dass wir Dir gehorchen dürfen. Wir bedürfen alle der Mahnung; Dein Wort gibt sie uns hell und stark. Ich will hören. Amen. </w:t>
      </w:r>
    </w:p>
    <w:p w14:paraId="4F9B2872" w14:textId="77777777" w:rsidR="00C778DC" w:rsidRDefault="00C778DC" w:rsidP="00C778DC">
      <w:pPr>
        <w:pStyle w:val="berschrift2"/>
      </w:pPr>
      <w:r>
        <w:t>6. Juni</w:t>
      </w:r>
    </w:p>
    <w:p w14:paraId="0E6B7CCD" w14:textId="77777777" w:rsidR="00C778DC" w:rsidRDefault="00C778DC" w:rsidP="00C778DC">
      <w:pPr>
        <w:pStyle w:val="StandardWeb"/>
      </w:pPr>
      <w:r>
        <w:rPr>
          <w:rStyle w:val="Fett"/>
        </w:rPr>
        <w:t>Begebet eure Leiber zum Opfer, das da lebendig, heilig und Gott wohlgefällig sei, welches sei euer vernünftiger Gottesdienst.</w:t>
      </w:r>
      <w:r>
        <w:t xml:space="preserve"> </w:t>
      </w:r>
      <w:r>
        <w:rPr>
          <w:rStyle w:val="Hervorhebung"/>
        </w:rPr>
        <w:t>Römer 12,1</w:t>
      </w:r>
      <w:r>
        <w:t xml:space="preserve"> </w:t>
      </w:r>
    </w:p>
    <w:p w14:paraId="4C9F80B7" w14:textId="77777777" w:rsidR="00C778DC" w:rsidRDefault="00C778DC" w:rsidP="00C778DC">
      <w:pPr>
        <w:pStyle w:val="StandardWeb"/>
      </w:pPr>
      <w:r>
        <w:t xml:space="preserve">Nichts ist im selben Maß mein Eigentum wie mein Leib. Alles andere, Nahrung und Kleid, Haus und Geschäft, sind es erst im abgeleiteten Sinn und bekommen dadurch ihren Wert, dass ich meinen Leib habe. Was hat es für einen Sinn, dass mir ein solches Eigentum gegeben ist? Damit ist mir der Stoff zum Opfer gegeben. Meinen Leib soll ich, weil er mir als mein Eigentum gegeben ist, Gott dargeben, damit sich das höchste aller Gesetze erfülle, dass das, was von Gott kommt, für ihn bestimmt ist und zu ihm geht. Ist es aber wirklich wahr, dass mein Leib mein Eigentum sei, über das ich Macht habe? Hat nicht mein Leib Macht über mich, so dass er über mich verfügt? So ist es, solange ich von Gott fern bin. Von Gott verlassen versinke ich in meinem Leib. Nun ist mir aber Gott nicht fern, sondern ich lebe in seiner Gnade, bin seines Willens kundig und seiner Gnade teilhaft. Nun bin ich der Herr und Eigentümer meines Leibes; das bin ich aber nicht dazu geworden, damit ich über ihn nach meiner Lust verfüge. Menschliche Gewaltherrschaft lässt sich die Natur nicht gefallen. Wenn ich von ihr verlange, da sie meiner Eigensucht diene, packt sich mich sofort und macht mich sich untertan. Es gibt aber noch eine andere Weise, den Leib zu regieren, die, die ihn unter Gottes Willen stellt und ihn so gebraucht, dass er Gott dient. Nun ist mein Leib heilig. Nicht die Gebeine toter Christen hat Paulus heilig genannt, sondern von lebenden Leibern gesagt, dass sie heilig seien, weil die sie besitzen, die durch sie Gottes Willen tun. </w:t>
      </w:r>
    </w:p>
    <w:p w14:paraId="1E19C7D2" w14:textId="77777777" w:rsidR="00C778DC" w:rsidRDefault="00C778DC" w:rsidP="00C778DC">
      <w:pPr>
        <w:pStyle w:val="StandardWeb"/>
      </w:pPr>
      <w:r>
        <w:t xml:space="preserve">Mein Leib, großer Gott, plagt mich mannigfach. Bald regt er mich auf und bald bedrückt er mich. Aber eben so, wie er ist, darf ich ihn dir übergeben. Nachdem Du der Herr und Regierer meines Herzens geworden bist, machst Du deine königliche Gnade dadurch voll, dass Du auch unsern Leib und alles, was wir in unserem Leibe tun, mit Deinem Wohlgefallen begnadest als unseren vernünftigen Gottesdienst. Amen. </w:t>
      </w:r>
    </w:p>
    <w:p w14:paraId="5E1386DF" w14:textId="77777777" w:rsidR="00C778DC" w:rsidRDefault="00C778DC" w:rsidP="00C778DC">
      <w:pPr>
        <w:pStyle w:val="berschrift2"/>
      </w:pPr>
      <w:r>
        <w:t>7. Juni</w:t>
      </w:r>
    </w:p>
    <w:p w14:paraId="2E2A1312" w14:textId="77777777" w:rsidR="00C778DC" w:rsidRDefault="00C778DC" w:rsidP="00C778DC">
      <w:pPr>
        <w:pStyle w:val="StandardWeb"/>
      </w:pPr>
      <w:r>
        <w:rPr>
          <w:rStyle w:val="Fett"/>
        </w:rPr>
        <w:t>Stellt euch nicht dieser Welt gleich, sondern verändert euch durch Erneuerung eures Sinnes, auf dass ihr prüfen möget, welches da sei der gute, wohlgefällige und vollkommene Gotteswille.</w:t>
      </w:r>
      <w:r>
        <w:t xml:space="preserve"> </w:t>
      </w:r>
      <w:r>
        <w:rPr>
          <w:rStyle w:val="Hervorhebung"/>
        </w:rPr>
        <w:t>Römer 12,2</w:t>
      </w:r>
      <w:r>
        <w:t xml:space="preserve"> </w:t>
      </w:r>
    </w:p>
    <w:p w14:paraId="1F2A6F42" w14:textId="1F455EF1" w:rsidR="00C778DC" w:rsidRDefault="00C778DC" w:rsidP="00C778DC">
      <w:pPr>
        <w:pStyle w:val="StandardWeb"/>
      </w:pPr>
      <w:r>
        <w:t xml:space="preserve">Die Welt kann ich nicht verändern; erneuern aber kann ich meine Gedanken, und wenn diese neu werden, dann wird auch mein Verhalten neu. Dann gibt es eine Umformung und Neubildung, durch die diejenige Gestalt, die diese Welt mir aufprägt, beseitigt wird. Unser Anteil an unserem Volkstum gibt uns allen eine große Ähnlichkeit und diese Gemeinsamkeit ist eine starke Hilfe dazu, dass wir zusammenleben. Der Klang unserer Sprache färbt sich gleichartig mit der der anderen. Mode, Sitte und Staatsgesetz ordnen unser Verhalten nach derselben Regel, und auch im inwendigen Leben werden wir alle von seelischen Wellen bewegt, die mit großer Macht durch uns alle durchfahren und unser Empfinden, Denken und Wollen gleichartig machen. Warum ist es nun nötig, dass ich mich dieser Gemeinsamkeit entziehe und mich dieser Welt nicht anpasse? Was will ich? Den Willen Gottes will ich tun, und dieses Ziel reißt mich aus der nachgiebigen Abhängigkeit von den anderen heraus. Ich kann nicht mehr fragen: was tut jedermann? was ist Brauch und Gewohnheit? was gefällt und trägt Beifall ein? Die Christenfrage ist: was ist Gottes Wille? und für diese Frage reichen die alten Gedanken, die von jeher in der Menschheit vorhanden waren, nicht aus. Dazu brauche ich einen neuen Verstand. Neu muss er werden auch im Vergleich mit dem, was ich selbst von jeher besaß und schon in der Kindheit lernte, weil es in der Kirche so üblich war. Denn jede neue Lage stellt an mich einen neuen Anspruch, dem ich mit meinen alten Gedanken nicht genugtun kann. Es gilt zu erfassen, wohin mich Gott jetzt führt und was er mir in dieser meiner Lage als meine Pflicht zuteilt. Ist es mir denn möglich, neue Gedanken zu bekommen? Vor seine Mahnung hat Paulus das Wort gesetzt: </w:t>
      </w:r>
      <w:r w:rsidR="00073840">
        <w:t>„</w:t>
      </w:r>
      <w:r>
        <w:t>Durch Gottes Barmherzigkeit ermahne ich euch.</w:t>
      </w:r>
      <w:r w:rsidR="00073840">
        <w:t>“</w:t>
      </w:r>
      <w:r>
        <w:t xml:space="preserve"> Wir starren, wenn wir nach Gottes Willen fragen, nicht in einen leeren, finsteren Raum hinein, sondern erheben unseren Blick zu dem, der das Licht der Welt ist. Er lässt keinen im Dunkeln wandern, der nach seinem Willen fragt. </w:t>
      </w:r>
    </w:p>
    <w:p w14:paraId="39FB0906" w14:textId="77777777" w:rsidR="00C778DC" w:rsidRDefault="00C778DC" w:rsidP="00C778DC">
      <w:pPr>
        <w:pStyle w:val="StandardWeb"/>
      </w:pPr>
      <w:r>
        <w:t xml:space="preserve">Du hast, lieber Herr, Deinen Jüngern gesagt: Macht es wie der Haushalter: er braucht Altes und Neues je nach Bedarf. Dein altes, längst gesagtes Wort leitet mich und Dein Geist gibt neue Weisung, wie ich sie für den neuen Tag bedarf. Altes und Neues, beides reicht uns die eine Hand dar, die gebende, die Deine. Gib mir Einsicht und Verstand für das, was der neue Tag von mir verlangt. Amen. </w:t>
      </w:r>
    </w:p>
    <w:p w14:paraId="6E96010C" w14:textId="77777777" w:rsidR="00C778DC" w:rsidRDefault="00C778DC" w:rsidP="00C778DC">
      <w:pPr>
        <w:pStyle w:val="berschrift2"/>
      </w:pPr>
      <w:r>
        <w:t>8. Juni</w:t>
      </w:r>
    </w:p>
    <w:p w14:paraId="0BB30959" w14:textId="77777777" w:rsidR="00C778DC" w:rsidRDefault="00C778DC" w:rsidP="00C778DC">
      <w:pPr>
        <w:pStyle w:val="StandardWeb"/>
      </w:pPr>
      <w:r>
        <w:rPr>
          <w:rStyle w:val="Fett"/>
        </w:rPr>
        <w:t>Niemand halte weiter von sich, denn sich's gebührt zu halten, sondern er halte mäßiglich von sich, ein jeglicher, nach dem Gott ausgeteilet hat das Maß des Glaubens.</w:t>
      </w:r>
      <w:r>
        <w:t xml:space="preserve"> </w:t>
      </w:r>
      <w:r>
        <w:rPr>
          <w:rStyle w:val="Hervorhebung"/>
        </w:rPr>
        <w:t>Römer 12,3</w:t>
      </w:r>
      <w:r>
        <w:t xml:space="preserve"> </w:t>
      </w:r>
    </w:p>
    <w:p w14:paraId="6E7A42AB" w14:textId="77777777" w:rsidR="00C778DC" w:rsidRDefault="00C778DC" w:rsidP="00C778DC">
      <w:pPr>
        <w:pStyle w:val="StandardWeb"/>
      </w:pPr>
      <w:r>
        <w:t xml:space="preserve">Vieles mag uns locken, was wir für heilsam halten, wenn es hergestellt würde. Unsere Phantasie versteht es gut, Bilder zu malen, die uns schöner scheinen als das, was uns gegeben ist. Allein solche Wünsche zeigen uns nicht das, was wir erstreben dürfen. Mache nicht, warnt Paulus, aus deinem Glauben einen Übermut. Wo endet die Besonnenheit und wo beginnt der Übermut? Ich verfalle ihm dann, wenn ich über das Maß meines Glaubens hinausfahre. Ergreife ich selbst die Zügel, um die Fahrt selbst zu lenken, so verliert mein Gefährt die Richtung. Nachfolgen, nicht voranlaufen kennzeichnet den, der in Gottes Reich festgewurzelt steht. Nun regiert Gott und nicht das begehrliche und träumende Menschenherz, und nur dann, wenn ich in dieser Folgsamkeit verharre, bleibt meine Freiheit unversehrt. Solange das mir zugeteilte Maß des Glaubens mir das Maß für mein Wirken gibt, handle ich frei, weil nun mein Handeln aus meinem eigenen Glauben erwächst. Wenn ich aber einen fremden Glauben zu meiner Richtschnur nehme und mich nach dem Maß richte, das den anderen gegeben ist, gebe ich meine Freiheit preis und zwinge mich, mich zu verstellen und untreu gegen mich zu sein. Nun muss ich mich stellen, als handle ich im Glauben, während nicht mein Glaube mich bewegt, sondern der der anderen. Gehorche ich dagegen Paulus, der mein ganzes Wirken an das Maß meines Glaubens hängt, so bleibe ich von Schein und Verstellung frei. Nur die Eitelkeit könnte mich verführen, mich auf einen fremden Glauben zu stützen, weil er größer und stärker als der meine ist. Allein Glaube und Eitelkeit vertragen sich nicht. Wo der Glaube einkehrt, ist der eigene Ruhm hinausgesperrt. Somit darf ich dankbar tun, was ich kann, und die Kraft brauchen, die ich habe, und mich an meinem Werk freuen; denn es ist für Gott getan, weil es aus dem Glauben kam. </w:t>
      </w:r>
    </w:p>
    <w:p w14:paraId="635C81D2" w14:textId="77777777" w:rsidR="00C778DC" w:rsidRDefault="00C778DC" w:rsidP="00C778DC">
      <w:pPr>
        <w:pStyle w:val="StandardWeb"/>
      </w:pPr>
      <w:r>
        <w:t xml:space="preserve">An Deiner Hand zu wandern, Herr Gott, das gibt die frohe Fahrt. Sehe ich auf Dich, so verwirrt mich der Blick auf die anderen nicht. Was Du mir ins Herz gelegt hast, das ist meine Ausrüstung zu meinem Dienst und zu meinem Kampf. Denn Du gabst jedem Glauben, sei er noch so klein, Deine ganze Verheißung ohne Einschränkung. Amen. </w:t>
      </w:r>
    </w:p>
    <w:p w14:paraId="6EED3E1C" w14:textId="77777777" w:rsidR="00C778DC" w:rsidRDefault="00C778DC" w:rsidP="00C778DC">
      <w:pPr>
        <w:pStyle w:val="berschrift2"/>
      </w:pPr>
      <w:r>
        <w:t>9. Juni</w:t>
      </w:r>
    </w:p>
    <w:p w14:paraId="1E74BCCC" w14:textId="77777777" w:rsidR="00C778DC" w:rsidRDefault="00C778DC" w:rsidP="00C778DC">
      <w:pPr>
        <w:pStyle w:val="StandardWeb"/>
      </w:pPr>
      <w:r>
        <w:rPr>
          <w:rStyle w:val="Fett"/>
        </w:rPr>
        <w:t>Lobe den Herrn, meine Seele, und was in mir ist, seinen heiligen Namen.</w:t>
      </w:r>
      <w:r>
        <w:t xml:space="preserve"> </w:t>
      </w:r>
      <w:r>
        <w:rPr>
          <w:rStyle w:val="Hervorhebung"/>
        </w:rPr>
        <w:t>Psalm 103,1</w:t>
      </w:r>
      <w:r>
        <w:t xml:space="preserve"> </w:t>
      </w:r>
    </w:p>
    <w:p w14:paraId="7F7BA510" w14:textId="76850FC0" w:rsidR="00C778DC" w:rsidRDefault="00C778DC" w:rsidP="00C778DC">
      <w:pPr>
        <w:pStyle w:val="StandardWeb"/>
      </w:pPr>
      <w:r>
        <w:t xml:space="preserve">Einst rief der Priester der Schar, die im Tempelhof versammelt war, zu: Lobt den Herrn! und die Festgenossen wiederholten seinen Ruf und es rief es einer dem anderen zu: Lobe den Herrn! Auch der Psalmist wiederholt diesen Ruf, richtet ihn aber nicht an die anderen, sondern an sich selbst: auf, meine Seele, lobe den Herrn! Paulus hat gesagt: du kannst dir selbst das Gesetz sein, kannst dir selber vorhalten, was Gottes Gebot verlangt, und dich mahnen und ermuntern, dass du es tust. Wie ich mir das Gesetz sein kann, so kann ich mir auch der Evangelist sein und kann und soll mir vorhalten: </w:t>
      </w:r>
      <w:r w:rsidR="00073840">
        <w:t>„</w:t>
      </w:r>
      <w:r>
        <w:t>Der dir alle deine Sünde vergibt und heilet alle deine Gebrechen, der dein Leben vom Verderben erlöset und dich krönet mit Gnade und Barmherzigkeit.</w:t>
      </w:r>
      <w:r w:rsidR="00073840">
        <w:t>“</w:t>
      </w:r>
      <w:r>
        <w:t xml:space="preserve"> Wenn ich aber mir selbst zum Evangelisten geworden bin, dann beginnt und schließt mein Gespräch mit meiner Seele damit, dass ich ihr zurufe: Lobe den Herrn, meine Seele. Sie hat es nötig, dass ein Evangelist sie besuche und sie zum Lob Gottes ermuntere. Denn sie trägt mancherlei Bürden und hat doch nur schwache Schultern. Sie klebt am Leib und dieser füllt sie mit seinen starken Reizen. Sie kennt ihre Not und Schuld und trägt schwer daran. Sie hat vielerlei Wünsche und hätte gern Flügel, damit sie eilig dahin gelange, wohin sie ihr Begehren zieht. Über all dem verlernt sie das Loben. Nun sorge dafür, dass deine Seele den Evangelisten nicht entbehre. Sie braucht nicht zu warten, bis die Glocken läuten und von der Kanzel aus das Evangelium zu ihr kommt oder bis ein Volksmissionar und Evangelist anlangt und es dir sagt. Sei du selbst der Evangelist deiner Seele. Halte ihr das göttliche Wort, das ihr Gottes Gnade zeigt, vor und mahne sie: Lobe den Herrn, und wenn du deine Seele mit dem Evangelium mahnst, wird sie dir zustimmen und aus dem Befehl: lobe den Herrn! entsteht dann wirklich und gläubig Gottes Lob. </w:t>
      </w:r>
    </w:p>
    <w:p w14:paraId="4578578A" w14:textId="77777777" w:rsidR="00C778DC" w:rsidRDefault="00C778DC" w:rsidP="00C778DC">
      <w:pPr>
        <w:pStyle w:val="StandardWeb"/>
      </w:pPr>
      <w:r>
        <w:t xml:space="preserve">Ich habe mich mit dem Psalmisten gemahnt und will seiner Mahnung gehorchen und dir, Vater, danken und mich zu Deiner Schar gesellen, die im Himmel und auf Erden ohne Unterlass Dich preist. Bleibt mein Wort dürftig, weil meine Seele müde ist, so bist Du gnädig und barmherzig; darum darf dich auch meine Seele loben so, wie sie ist. Amen. </w:t>
      </w:r>
    </w:p>
    <w:p w14:paraId="34C3255F" w14:textId="77777777" w:rsidR="00C778DC" w:rsidRDefault="00C778DC" w:rsidP="00C778DC">
      <w:pPr>
        <w:pStyle w:val="berschrift2"/>
      </w:pPr>
      <w:r>
        <w:t>10. Juni</w:t>
      </w:r>
    </w:p>
    <w:p w14:paraId="3D7D77FE" w14:textId="77777777" w:rsidR="00C778DC" w:rsidRDefault="00C778DC" w:rsidP="00C778DC">
      <w:pPr>
        <w:pStyle w:val="StandardWeb"/>
      </w:pPr>
      <w:r>
        <w:rPr>
          <w:rStyle w:val="Fett"/>
        </w:rPr>
        <w:t>Unser täglich Brot gib uns heute.</w:t>
      </w:r>
      <w:r>
        <w:t xml:space="preserve"> </w:t>
      </w:r>
      <w:r>
        <w:rPr>
          <w:rStyle w:val="Hervorhebung"/>
        </w:rPr>
        <w:t>Matthäus 6,11</w:t>
      </w:r>
      <w:r>
        <w:t xml:space="preserve"> </w:t>
      </w:r>
    </w:p>
    <w:p w14:paraId="117113E2" w14:textId="52BE39BD" w:rsidR="00C778DC" w:rsidRDefault="00C778DC" w:rsidP="00C778DC">
      <w:pPr>
        <w:pStyle w:val="StandardWeb"/>
      </w:pPr>
      <w:r>
        <w:t xml:space="preserve">Anderen mag es scheinen, dass ihr Leben wertlos sei, wert, weggeworfen zu werden. In der Christenheit hat diese Beurteilung des Lebens keinen Raum. Jesus sagte seinen Jüngern: euer Leben hat vor Gott Wert; darum dürft und sollt ihr bitten, dass er es euch erhalte, indem er euch das Brot verschafft. Ihr bedürft zum Leben das Lebensmittel. Ohne Brot könnt ihr nicht leben. Darum ist es ein Teil eures Gebets. Ihr sollt den Vater anrufen, dass er es euch darreiche. Auf das Leben zielt die Bitte Jesu, nicht auf die Zugaben zum Leben, nicht auf das, was es mit Genuss füllt und mit allerlei Lieblichem umkränzt. Braucht denn unser Leben noch eine Verschönerung durch von außen herumgelegten Schmuck, wenn wir den Weg Jesu gehen? Dann hat unser Leben seine Schönheit, seine reizvolle Spannkraft, seine nie verblassende Wonne in sich selbst, eben darin, dass wir nicht für uns selber leben, sondern für ihn, und nicht das Unsere suchen, sondern das Seine. Wer Pflicht empfangen hat, und welche Pflicht!  Pflicht in der Herrlichkeit, wie Jesus sie uns gewährt, Pflicht, Gott in allem zu preisen, seinen Willen zu tun und stets zu seinem Dienst bereit zu sein, den Namen Jesu zu bekennen und die in den Frieden Gottes zu führen, die an ihren Sünden sterben,  der hat ein Leben, das nicht von außen durch irgendeinen Schmuck erträglich gemacht werden muss Für ihn hat die Frage nach dem Sinn seines Lebens die helle Antwort erhalten; denn was von Gott kommt und zu Gott strebt, hat Sinn. Darum gehört auch unser Lebensmittel in unser Gebet hinein, und dies um so mehr, je mehr unser Leben zur Jüngerschaft wird. Denn um so höher steigt sein Wert. Seid ihr nicht mehr als mancher Vogel? hat Jesus zu seinen Jüngern gesagt. </w:t>
      </w:r>
    </w:p>
    <w:p w14:paraId="3A1478F4" w14:textId="77777777" w:rsidR="00C778DC" w:rsidRDefault="00C778DC" w:rsidP="00C778DC">
      <w:pPr>
        <w:pStyle w:val="StandardWeb"/>
      </w:pPr>
      <w:r>
        <w:t xml:space="preserve">Meine Arbeit dient, Vater, der Erhaltung meines Lebens; sie gibt mir mein Brot. Darum gehört auch meine Arbeit in mein Gebet. Ich tue sie nach Deiner Ordnung und bitte Dich nach Deinem Befehl und Deiner Verheißung: gib zu meiner Arbeit deinen Segen, dass sie uns das gewähre, was unser Leben erhält. Amen. </w:t>
      </w:r>
    </w:p>
    <w:p w14:paraId="3E70F6CB" w14:textId="77777777" w:rsidR="00C778DC" w:rsidRDefault="00C778DC" w:rsidP="00C778DC">
      <w:pPr>
        <w:pStyle w:val="berschrift2"/>
      </w:pPr>
      <w:r>
        <w:t>11. Juni</w:t>
      </w:r>
    </w:p>
    <w:p w14:paraId="0EB88E89" w14:textId="77777777" w:rsidR="00C778DC" w:rsidRDefault="00C778DC" w:rsidP="00C778DC">
      <w:pPr>
        <w:pStyle w:val="StandardWeb"/>
      </w:pPr>
      <w:r>
        <w:rPr>
          <w:rStyle w:val="Fett"/>
        </w:rPr>
        <w:t>So jemand unter euch Weisheit mangelt, der bitte von Gott, der da gibt einfältiglich jedermann und rücket es niemand auf, so wird sie ihm gegeben werden.</w:t>
      </w:r>
      <w:r>
        <w:t xml:space="preserve"> </w:t>
      </w:r>
      <w:r>
        <w:rPr>
          <w:rStyle w:val="Hervorhebung"/>
        </w:rPr>
        <w:t>Jakobus 1,5</w:t>
      </w:r>
      <w:r>
        <w:t xml:space="preserve"> </w:t>
      </w:r>
    </w:p>
    <w:p w14:paraId="5940C781" w14:textId="77777777" w:rsidR="00C778DC" w:rsidRDefault="00C778DC" w:rsidP="00C778DC">
      <w:pPr>
        <w:pStyle w:val="StandardWeb"/>
      </w:pPr>
      <w:r>
        <w:t xml:space="preserve">Wie ernsthaft es Jakobus daran liegt, dass wir zum Werk, und zwar zum vollendeten, fertig werdenden Werk gelangen, wird an dem besonders sichtbar, was er denen sagt, denen die Weisheit fehlt. Wie können sie handeln, wenn sie keine Weisheit haben? Denn die Weisheit würde ihnen zeigen, was sie zu tun haben, und ließe sie auch die Mittel finden, durch die sie das ihnen gezeigte Ziel erreiche. So scheint es zunächst, mit dem Fehlen der Weisheit sein ihnen das Handeln unmöglich gemacht; sie seien vom Werk entbunden. Jakobus beruhigt sich aber nicht mit dem Gedanken, sie könnten nun einmal nicht mehr und müssten sich in ihr Unvermögen schicken, sondern er zeigt dem, dem die Weisheit fehlt, wie er sie erlangt, wie er sich also von seinem Unvermögen befreien und die Ausrüstung zum richtigen Handeln empfangen kann. Er bitte Gott. So nahe ist uns Gott, dass wir, wenn wir nicht wissen, was wir tun sollen, von ihm uns erbitten dürfen, dass er uns sichtbar mache, was zu geschehen hat, und unsere Entschlüsse so leite, dass wir das Richtige vollbringen. Diese Verheißung überschreitet das mit dem Glauben uns gegebene Verhältnis zu Gott nicht; denn sie redet nicht von Zeichen, die uns von außen leiten, auch nicht von plötzlich in uns aufleuchtenden Eingebungen. Nichts anderes als das glaubendes Verhalten ist uns hier beschrieben, das wir dann üben, wenn wir nach Gottes erleuchtendem Wirken begehren. Wie es sich in der Bewegung unserer Seele vollzieht, davon weiß der Glaube nichts und er richtet auch keine Forderungen an Gott, sondern wartet auf Gottes Hilfe, die das Unvermögen unserer Seele heilt, und er wartet nicht umsonst. </w:t>
      </w:r>
    </w:p>
    <w:p w14:paraId="2532805F" w14:textId="77777777" w:rsidR="00C778DC" w:rsidRDefault="00C778DC" w:rsidP="00C778DC">
      <w:pPr>
        <w:pStyle w:val="StandardWeb"/>
      </w:pPr>
      <w:r>
        <w:t xml:space="preserve">Wenn Deine weise Hand, gnädiger Gott, mich leitet, dann zerfällt das, was ich unternehme, nicht. Ich muss mein Werk von Deiner Güte empfangen, damit es mir und anderen heilsam sei, und ich suche es bei Dir, der Du im Licht wohnst und durch Dein Licht unseren Weg hell machst. Amen. </w:t>
      </w:r>
    </w:p>
    <w:p w14:paraId="1D73948E" w14:textId="77777777" w:rsidR="00C778DC" w:rsidRDefault="00C778DC" w:rsidP="00C778DC">
      <w:pPr>
        <w:pStyle w:val="berschrift2"/>
      </w:pPr>
      <w:r>
        <w:t>12. Juni</w:t>
      </w:r>
    </w:p>
    <w:p w14:paraId="7616CF78" w14:textId="77777777" w:rsidR="00C778DC" w:rsidRDefault="00C778DC" w:rsidP="00C778DC">
      <w:pPr>
        <w:pStyle w:val="StandardWeb"/>
      </w:pPr>
      <w:r>
        <w:rPr>
          <w:rStyle w:val="Fett"/>
        </w:rPr>
        <w:t>Darum bete ich, dass eure Liebe je mehr und mehr reich werde in allerlei Erkenntnis und Erfahrung.</w:t>
      </w:r>
      <w:r>
        <w:t xml:space="preserve"> </w:t>
      </w:r>
      <w:r>
        <w:rPr>
          <w:rStyle w:val="Hervorhebung"/>
        </w:rPr>
        <w:t>Philipper 1,9</w:t>
      </w:r>
      <w:r>
        <w:t xml:space="preserve"> </w:t>
      </w:r>
    </w:p>
    <w:p w14:paraId="64221E29" w14:textId="77777777" w:rsidR="00C778DC" w:rsidRDefault="00C778DC" w:rsidP="00C778DC">
      <w:pPr>
        <w:pStyle w:val="StandardWeb"/>
      </w:pPr>
      <w:r>
        <w:t xml:space="preserve">Gott sei Dank, es gibt etwas, was immer reicher werden kann, was nie sein letztes Ziel erreicht und niemals fertig sein wird. Das ist die Liebe. Paulus hat um sie gebetet, nicht nur für sich selbst, sondern auch für seine Gemeinde. Er bittet um sie; denn die Liebe ist nicht ein Erzeugnis und Merkmal der Natur. Gott ist sie und Gott gibt sie und darum muss sie erbeten sein. Nun haben wir einen Gebetsstoff, der uns nie ausgehen kann. Wie klein und arm ist unsere Liebe, die meine, aber auch die unserer ganzen Christenheit! Sie ist umwölkt durch die dichten Nebel unserer Eitelkeit und gefesselt durch die harten Stricke unserer Eigensucht. Wie mehrt sie uns Gott? Durch Erkenntnis und Wahrnehmung. Unsere Blindheit ist ein mächtiger Feind unserer Liebe. Die erste Bedingung für sie ist, da wir sehen lernen. Denn die Liebe wendet uns den anderen zu und macht, dass wir sie suchen. Wir finden sie aber nicht mit geschlossenen Augen, träumender Seele und fabelnden Gedanken. Das ist der tiefe Ernst in unserer Bemühung, unsere Gedanken hell zu machen, damit sich unserer Bemühung, unsere Gedanken hell zu machen, damit sich uns die Welt in ihrer wahren Gestalt zeige. Nur so entsteht die Liebe, freilich nicht dann, wenn einzig die Welt uns sichtbar ist, wohl aber dann, wenn unser Blick auf den gebenden Gott gerichtet ist. Dann sehen wir die Not und die Hilfe, den Hunger und die Speise, das Bedürfnis und die Gabe, und nun geht die Liebe an ihr Werk. </w:t>
      </w:r>
    </w:p>
    <w:p w14:paraId="0BEBF692" w14:textId="77777777" w:rsidR="00C778DC" w:rsidRDefault="00C778DC" w:rsidP="00C778DC">
      <w:pPr>
        <w:pStyle w:val="StandardWeb"/>
      </w:pPr>
      <w:r>
        <w:t xml:space="preserve">Ich gehorche Deinem Wort und bitte um das, worum es mich bitten heißt. Bitte ich um die Liebe, so weiß ich, dass ich es nach Deinem Willen tue. Töte die kranke Eigensucht in mir. Es wird mir wehtun, aber ich will es leiden. Deine Gabe, die Liebe, ist für alles der köstliche Ersatz; sie verschafft mir das Leben und sie verherrlicht Dich. Amen. </w:t>
      </w:r>
    </w:p>
    <w:p w14:paraId="765EF330" w14:textId="77777777" w:rsidR="00C778DC" w:rsidRDefault="00C778DC" w:rsidP="00C778DC">
      <w:pPr>
        <w:pStyle w:val="berschrift2"/>
      </w:pPr>
      <w:r>
        <w:t>13. Juni</w:t>
      </w:r>
    </w:p>
    <w:p w14:paraId="33A46276" w14:textId="77777777" w:rsidR="00C778DC" w:rsidRDefault="00C778DC" w:rsidP="00C778DC">
      <w:pPr>
        <w:pStyle w:val="StandardWeb"/>
      </w:pPr>
      <w:r>
        <w:rPr>
          <w:rStyle w:val="Fett"/>
        </w:rPr>
        <w:t>Etlicher trug hundertfältig, etlicher aber sechzigfältig, etlicher aber dreißigfältig.</w:t>
      </w:r>
      <w:r>
        <w:t xml:space="preserve"> </w:t>
      </w:r>
      <w:r>
        <w:rPr>
          <w:rStyle w:val="Hervorhebung"/>
        </w:rPr>
        <w:t>Matthäus 13,23</w:t>
      </w:r>
      <w:r>
        <w:t xml:space="preserve"> </w:t>
      </w:r>
    </w:p>
    <w:p w14:paraId="4462239B" w14:textId="77777777" w:rsidR="00C778DC" w:rsidRDefault="00C778DC" w:rsidP="00C778DC">
      <w:pPr>
        <w:pStyle w:val="StandardWeb"/>
      </w:pPr>
      <w:r>
        <w:t xml:space="preserve">Diese alle hörten das Wort, verstanden es und brachten Frucht. Sie sperrten das Wort nicht in ihren eigenen Herzen ein; es drang aus ihnen hervor und kam auch zu den anderen. Das Wort machte aus ihnen Salz und dieses salzte und entzündete in ihnen ein Licht und dieses leuchtete. Aber der Umkreis, den das Licht hell machte, war verschieden, hier groß, dort klein. Darum sagte Jesus, dass die aus dem ausgestreuten Korn entstandenen Ähren verschiedene Größe haben und die Zahl der neuen Körner, die sie tragen, ungleich sei. Aber alle Ähren, die großen mit den hundert Körnern und die kleinen mit den dreißig Körnern, sind unentbehrlich, damit aus der Saat die Ernte werde und der Sämann seine Scheune fülle. Jesu große Gnade spricht in diesem Wort, und ich stelle, was ich bin und tue, in ihren Glanz. Zu denen, die hundertfältige Frucht bringen, gehöre ich nicht; der Umkreis meines Lebens ist eng begrenzt und es sind nur wenige, mit denen ich in eine fruchtbare Gemeinschaft treten kann. Allein jede Ähre trägt zur Ernte bei und ist unentbehrlich, damit sie ihr volles Maß enthalte. Der Herr schilt die nicht, die nicht hundertfältig tragen. Denn sein Reich hat nicht nur für die Großen Raum, sondern auch für die Kleinen, und das Bürgerrecht der Kleinen in seinem Reich ist ein Reichsgesetz, das immer in Kraft und Wirkung steht. Sonst hörte sein Reich auf, Gottes Reich zu sein, und würde zum Machtbereich des großen Menschen, der sich in seiner Größe geltend macht. Indem er die Großen und die Kleinen in seinem Reich vereint, schützt er die Großen vor ihrer Hoffart und die Kleinen vor ihrer Verzagtheit. Sie alle brauchen Schutz, die hundertfach Tragenden und die dreißigfach Tragenden, jene, dass sie nicht ihrer Stärke wegen an sich Wohlgefallen haben, diese, dass ihre Schwäche sie nicht träge macht. Ob wir uns gefallen oder uns missfallen, jubelnd oder seufzend unsere Arbeit tun, daran liegt nichts. Einzig das ist das richtige Ziel unseres Verlangens, dass die vom Herrn in uns gestreute Saat reife und zur Ernte werde, die Ihn preist. </w:t>
      </w:r>
    </w:p>
    <w:p w14:paraId="03FCC9E1" w14:textId="77777777" w:rsidR="00C778DC" w:rsidRDefault="00C778DC" w:rsidP="00C778DC">
      <w:pPr>
        <w:pStyle w:val="StandardWeb"/>
      </w:pPr>
      <w:r>
        <w:t xml:space="preserve">Dein Wort, Herr, schafft die Ähren, die für Dich reifen. Denn durch Dein Wort machst Du uns zu Deinen Kindern und zu Deiner Gemeinde, die das Werk Deiner Hände ist. Dein Wort nehme ich in mich hinein als mein Licht auf meinem Weg. Amen. </w:t>
      </w:r>
    </w:p>
    <w:p w14:paraId="13D964AE" w14:textId="77777777" w:rsidR="00C778DC" w:rsidRDefault="00C778DC" w:rsidP="00C778DC">
      <w:pPr>
        <w:pStyle w:val="berschrift2"/>
      </w:pPr>
      <w:r>
        <w:t>14. Juni</w:t>
      </w:r>
    </w:p>
    <w:p w14:paraId="15F81392" w14:textId="77777777" w:rsidR="00C778DC" w:rsidRDefault="00C778DC" w:rsidP="00C778DC">
      <w:pPr>
        <w:pStyle w:val="StandardWeb"/>
      </w:pPr>
      <w:r>
        <w:rPr>
          <w:rStyle w:val="Fett"/>
        </w:rPr>
        <w:t>Seid untereinander untertan in der Furcht Gottes.</w:t>
      </w:r>
      <w:r>
        <w:t xml:space="preserve"> </w:t>
      </w:r>
      <w:r>
        <w:rPr>
          <w:rStyle w:val="Hervorhebung"/>
        </w:rPr>
        <w:t>Epheser 5,21</w:t>
      </w:r>
      <w:r>
        <w:t xml:space="preserve"> </w:t>
      </w:r>
    </w:p>
    <w:p w14:paraId="69138FE5" w14:textId="77777777" w:rsidR="00C778DC" w:rsidRDefault="00C778DC" w:rsidP="00C778DC">
      <w:pPr>
        <w:pStyle w:val="StandardWeb"/>
      </w:pPr>
      <w:r>
        <w:t xml:space="preserve">Wer war je so frei wie Paulus? Er war ein Vorkämpfer für die Freiheit in unüberwindlicher Tapferkeit. Wenn sein Evangelium zu mir spricht, springen alle Fesseln. Derselbe Paulus hat aber die Untertänigkeit unter alle aufs höchste gepriesen und aus ihr die für alle gültige Christenpflicht gemacht. Warum hat er die Untertänigkeit so hoch geschätzt? Er wollte die Gemeinschaft und sah in ihr nicht nur eine hübsche Zugabe zum Eigenleben der Einzelnen, sondern das Werk des Christus, der dadurch als der Herr an uns handelt, dass er aus uns die in Gott geeinigte Gemeinde macht. Wenn sich aber der eine über den anderen erhebt und der eine den anderen überbietet, dann stehen wir gegeneinander im Streit. Dieser ist aber sofort verschwunden, wenn sich der eine dem anderen unterwirft und seinen Willen mit dem des anderen vereint. An ein einseitiges Regiment des einen über den anderen hat Paulus nicht gedacht. Denn das Dienen ist in der Christenheit nicht das Geschäft eines besonderen Stands, sondern das Amt aller. Es gibt in der Kirche nicht solche, für die die Liebespflicht gilt, die sie für die anderen leben macht, und solche, die eine vornehme Selbstsucht pflegen dürfen, die die anderen ihnen dienstbar macht. Ist jemand an Verstand und Willen stark, so hat er damit die verstärkte Dienstpflicht empfangen und er kann diese nicht ausführen, wenn er seinen Willen herrisch auf die anderen legt, sondern kann den anderen nur dann wirklich dienen, wenn er sein Verhalten unter ihren Willen stellt und sein Vermögen für ihr Bedürfnis fruchtbar macht. So kommt zwischen uns die Eintracht zustande. Zu ihr treibt uns Paulus durch die Furcht vor dem Herrn. Lassen wir uns von Begehren nach Macht treiben, so entsteht daraus jene Selbsterhöhung, die Gott zerbricht, und wenn wir aus der Gemeinde Jesu den Frieden verscheuchen und ihre Eintracht zerbrechen, so haben wir Christus gegen uns, der seine Gemeinde dazu schafft, damit sie einträchtig sei. </w:t>
      </w:r>
    </w:p>
    <w:p w14:paraId="2E842573" w14:textId="77777777" w:rsidR="00C778DC" w:rsidRDefault="00C778DC" w:rsidP="00C778DC">
      <w:pPr>
        <w:pStyle w:val="StandardWeb"/>
      </w:pPr>
      <w:r>
        <w:t xml:space="preserve">Herr, gnädiger Gott, Du bist unsere Zuflucht in allen Nöten, auch in den Nöten, die uns unsere Eigensucht bereitet. Nur in Deiner Nähe endet unser Streit; nur vor Dir verstummt der Zank. Mache es mir in allen meinen Verhältnissen deutlich, dass Du mich zu den Menschen führst, nicht von ihnen trennst, mich zu Deinem Diener, nicht zum Herrn über die anderen machst, weil meines Lebens Sinn und Zweck darin besteht, dass es für die, die Du zu mir führst, heilsam sei. Damit bereitest du Deinen Frieden über mich. Amen. </w:t>
      </w:r>
    </w:p>
    <w:p w14:paraId="1E9D7DC7" w14:textId="77777777" w:rsidR="00C778DC" w:rsidRDefault="00C778DC" w:rsidP="00C778DC">
      <w:pPr>
        <w:pStyle w:val="berschrift2"/>
      </w:pPr>
      <w:r>
        <w:t>15. Juni</w:t>
      </w:r>
    </w:p>
    <w:p w14:paraId="1AEEFC55" w14:textId="77777777" w:rsidR="00C778DC" w:rsidRDefault="00C778DC" w:rsidP="00C778DC">
      <w:pPr>
        <w:pStyle w:val="StandardWeb"/>
      </w:pPr>
      <w:r>
        <w:rPr>
          <w:rStyle w:val="Fett"/>
        </w:rPr>
        <w:t>Meine lieben Kinder, welche ich abermals mit Ängsten gebäre, bis dass Christus in euch Gestalt gewinne.</w:t>
      </w:r>
      <w:r>
        <w:t xml:space="preserve"> </w:t>
      </w:r>
      <w:r>
        <w:rPr>
          <w:rStyle w:val="Hervorhebung"/>
        </w:rPr>
        <w:t>Galater 4,19</w:t>
      </w:r>
      <w:r>
        <w:t xml:space="preserve"> </w:t>
      </w:r>
    </w:p>
    <w:p w14:paraId="5D5315D4" w14:textId="77777777" w:rsidR="00C778DC" w:rsidRDefault="00C778DC" w:rsidP="00C778DC">
      <w:pPr>
        <w:pStyle w:val="StandardWeb"/>
      </w:pPr>
      <w:r>
        <w:t xml:space="preserve">Wir Menschen können nicht miteinander verkehren, ohne dass wir uns aneinander anpassen und das Bild des einen dank des anderen ähnlich wird. Das macht unseren Verkehr miteinander gefährlich, so dass er uns oft schweren Schaden zufügt. Darum will ich auf Paulus achten. Er hat zwischen sich und den Galatern die innigste Berührung hergestellt. Aus seinem Herzen heraus strömt sein Wort, damit es auch ihnen in ihr Herz hineingehe. Sein Brief war die Frucht angestrengter Arbeit und ein heißes Ringen um die Einigung mit ihnen. Darum vergleicht er sein Schreiben mit der Anstrengung, die die Mutter leisten muss, damit das Kind den Weg ins Freie finde. Dabei ist aber nicht das sein Ziel, dass sein eigenes Bild in ihnen erscheine; denn er hat nur den einen Wunsch, dass Christus in ihnen Gestalt bekomme. Seine Gestalt erscheint an uns in dem Maße, als wir sein Werk sind. Das Werk ist immer ein Abbild dessen, der es macht, und dies hat die tiefste Wahrheit dann, wenn der Geist das Werk erzeugt. Indem Jesu Geist in uns wirksam wird, wird unser Wille durch seinen Willen bestimmt und dies gibt unserem Verhalten die Ähnlichkeit mit ihm. Paulus war nicht mehr imstande, im Verhalten der Galater den Christus wahrzunehmen. Denn wenn sie dem Gesetz dienen, weichen sie von Gottes Gnade und stützen sich auf das, was sie bei sich selber finden. Dadurch verschwindet Christus aus dem geistigen Antlitz der Gemeinde und darum bemüht sich Paulus um sie, damit Christus an ihnen wieder erkennbar sei. Damit hat er uns allen das Ziel für jeden Verkehr gezeigt, in den wir miteinander treten. </w:t>
      </w:r>
    </w:p>
    <w:p w14:paraId="577954C2" w14:textId="77777777" w:rsidR="00C778DC" w:rsidRDefault="00C778DC" w:rsidP="00C778DC">
      <w:pPr>
        <w:pStyle w:val="StandardWeb"/>
      </w:pPr>
      <w:r>
        <w:t xml:space="preserve">Ein Bild, Vater, gibt es, das Dir wohlgefällt und durch das wir zu Deinem Bild werden. Das ist das Bild Deines einigen Sohnes. Ihn gabst Du uns, damit wir Sein Bild empfangen, einst im Licht Deines ewigen Reichs, jetzt in der Übung des Glaubens, der Dein Wort bewahrt. So wollest Du mir in Deiner Gnade geben, dass Dein Name in meinem Munde nicht unkräftig und Dein Bild in meinem Leben nicht verdunkelt sei. Amen. </w:t>
      </w:r>
    </w:p>
    <w:p w14:paraId="64B58226" w14:textId="77777777" w:rsidR="00C778DC" w:rsidRDefault="00C778DC" w:rsidP="00C778DC">
      <w:pPr>
        <w:pStyle w:val="berschrift2"/>
      </w:pPr>
      <w:r>
        <w:t>16. Juni</w:t>
      </w:r>
    </w:p>
    <w:p w14:paraId="224EC652" w14:textId="77777777" w:rsidR="00C778DC" w:rsidRDefault="00C778DC" w:rsidP="00C778DC">
      <w:pPr>
        <w:pStyle w:val="StandardWeb"/>
      </w:pPr>
      <w:r>
        <w:rPr>
          <w:rStyle w:val="Fett"/>
        </w:rPr>
        <w:t>Darnach war Samgar, der Sohn Anaths; der schlug sechshundert Philister mit einem Ochsenstecken und auch er erlöste Israel.</w:t>
      </w:r>
      <w:r>
        <w:t xml:space="preserve"> </w:t>
      </w:r>
      <w:r>
        <w:rPr>
          <w:rStyle w:val="Hervorhebung"/>
        </w:rPr>
        <w:t>Richter 3,31</w:t>
      </w:r>
      <w:r>
        <w:t xml:space="preserve"> </w:t>
      </w:r>
    </w:p>
    <w:p w14:paraId="431AFB73" w14:textId="77777777" w:rsidR="00C778DC" w:rsidRDefault="00C778DC" w:rsidP="00C778DC">
      <w:pPr>
        <w:pStyle w:val="StandardWeb"/>
      </w:pPr>
      <w:r>
        <w:t xml:space="preserve">Keine farbige Erinnerung an Samgar und seinen Kampf mit den Philistern lebte in Israel fort, und doch blieb er unvergessen. Denn es prägte sich dem Volk unvergänglich ein, dass er keine Waffen hatte, nichts als den Stecken, der vorn eine Spitze hatte, mit dem er die den Pflug ziehenden Rinder leitete. Ohne Waffen gewann er den Sieg; das vergaß Israel nicht. Gott ist stark auch ohne Waffen und gibt dem, dem er gnädig ist, den Sieg, auch wenn er nichts als einen Ochsenstecken hat. Durch die Erinnerungen an David wurde dieselbe Überzeugung im Volk befestigt. Sauls Waffenrüstung taugte für den jungen David nichts. Er trat vor den schwer bewaffneten Philister nur mit seiner Schleuder und war in diesem ungleichen Kampf der Sieger. Diese Erkenntnis hat Israel damals empfangen, als Mose das Volk führte, verfolgt vom ägyptischen Heer in seiner vollen Rüstung, während Mose nichts trug als seinen Stab, und mit diesem Stab schlug er das Meer und führte das Volk in die Freiheit. Auch dieser Teil der Schrift lebt in Jesus fort und leuchtet über seinem Kreuz. Als er zum letzten Kampf nach Jerusalem zog, war er waffenlos, und die Schar, die er führte, war ohne Waffen. Ihre Waffe war ihr jubelndes Gebet, ihr Hosianna, das nach Gottes Hilfe verlangte für den, der in seinem Namen kam. Gott war ihr Schild. So führt auch die Christenheit ihren Kampf ohne Waffen, nicht nur ohne Schwert und Gewehr, sondern auch ohne jene Methoden des Angriffs, die noch tiefer verwunden als ein Schuss, ohne Bosheiten, ohne Verspottung des anderen, ohne Enthüllung seiner Schwächen, ohne Verleumdung und Verdammung. Wer in der Christenheit solche Waffen braucht, verwundet sich selbst und schwächt die Kirche. Ergreift das Schwert des Geistes, sagte Paulus, welches das Wort Gottes ist. Dieses schlägt aber keine vergifteten, eiternden Wunden. Damit vollendet sich in der Christenheit das, was Israel an seinen Helden sah, die mit dem Ochsenstecken und der Hirtenschleuder vor den Philistern standen, auf Gottes Kraft gestützt. </w:t>
      </w:r>
    </w:p>
    <w:p w14:paraId="7D2D4570" w14:textId="77777777" w:rsidR="00C778DC" w:rsidRDefault="00C778DC" w:rsidP="00C778DC">
      <w:pPr>
        <w:pStyle w:val="StandardWeb"/>
      </w:pPr>
      <w:r>
        <w:t xml:space="preserve">Ich will, Herr Christus, an Deine Verheißung glauben, die Deiner Schar als ihren Anwalt und Beschützer den Geist der Wahrheit versprochen hat. Der Geist der Wahrheit, einzig er, hat die Macht, die Welt zu überführen, und der verleiht uns, dass wir den Kampf, in den wir hineingestellt sind, im Frieden führen. Amen. </w:t>
      </w:r>
    </w:p>
    <w:p w14:paraId="4CCDD1A6" w14:textId="77777777" w:rsidR="00C778DC" w:rsidRDefault="00C778DC" w:rsidP="00C778DC">
      <w:pPr>
        <w:pStyle w:val="berschrift2"/>
      </w:pPr>
      <w:r>
        <w:t>17. Juni</w:t>
      </w:r>
    </w:p>
    <w:p w14:paraId="0EF09FCE" w14:textId="77777777" w:rsidR="00C778DC" w:rsidRDefault="00C778DC" w:rsidP="00C778DC">
      <w:pPr>
        <w:pStyle w:val="StandardWeb"/>
      </w:pPr>
      <w:r>
        <w:rPr>
          <w:rStyle w:val="Fett"/>
        </w:rPr>
        <w:t>Es sei denn eure Gerechtigkeit besser denn der Schriftgelehrten und Pharisäer, so werdet ihr nicht in das Himmelreich kommen.</w:t>
      </w:r>
      <w:r>
        <w:t xml:space="preserve"> </w:t>
      </w:r>
      <w:r>
        <w:rPr>
          <w:rStyle w:val="Hervorhebung"/>
        </w:rPr>
        <w:t>Matthäus 5,20</w:t>
      </w:r>
      <w:r>
        <w:t xml:space="preserve"> </w:t>
      </w:r>
    </w:p>
    <w:p w14:paraId="402F54CA" w14:textId="3C50F701" w:rsidR="00C778DC" w:rsidRDefault="00C778DC" w:rsidP="00C778DC">
      <w:pPr>
        <w:pStyle w:val="StandardWeb"/>
      </w:pPr>
      <w:r>
        <w:t xml:space="preserve">Spricht hier Jesus wirklich das Todesurteil über die ganze pharisäische Schar? Schließt er sie alle von seinem Reich aus? Wäre das sein Wille, so müsste die Christenheit tief erbeben. Denn die Antwort auf die Frage, ob ihr Gottesdienst höher stehe als die pharisäische Frömmigkeit, ist nicht leicht zu finden. Es gibt auch unter uns viele, deren Anteil an der Kirche darin besteht, dass sie </w:t>
      </w:r>
      <w:r w:rsidR="00073840">
        <w:t>„</w:t>
      </w:r>
      <w:r>
        <w:t>die religiösen Pflichten</w:t>
      </w:r>
      <w:r w:rsidR="00073840">
        <w:t>“</w:t>
      </w:r>
      <w:r>
        <w:t xml:space="preserve"> erfüllen, viele, die nur durch die Sitte der Gemeinde zusammenhängen, die Taufe begehren, weil die Sitte es verlangt, und am Grabe beten lassen, weil es üblich ist. Auch bei uns haben manche gelernt, was Frömmigkeit sei, und wissen dies auch darzustellen, bleiben aber inwendig zerrissen und legen die christliche Tracht über ihren inneren Jammer, und für manche besteht ihr Christenstand in ihrer Theologie, sie sei überliefert oder selbst erworben, nach der pharisäischen Weise: Du lehrst die anderen, aber dich selber nicht. Soll über diesen allen das Urteil Jesu stehen: ihr kommt nicht in das Himmelreich hinein, so drängte es auf unsere Lippe die bange Frage, die einst die Jünger aus ihrem erschütterten Herzen hervorstießen: Wer kann dann selig werden? Aber vom Schicksal der Pharisäer spricht Jesus in diesem Wort nicht, sondern vom Schicksal seiner Jünger. Ihr, sagt Er, müsst etwas anderes sein als die, die in der Schule fromm sein lernten, ihr etwas anderes als die, die nur der Ritus bei der Gemeinde erhält, ihr etwas anderes als die, die nur das Gesetz kennen und es eifrig einüben, weil es ihnen zum Verdienst vor Gott verhilft. Ihr meine Jünger, kommt so nicht in Gottes Reich hinein. Ihr habt anderes empfangen und darum auch eine heiligere und herrlichere Pflicht. Ihr habt an mir den Sohn Gottes gesehen und das bedeutet: ihr habt Gottes Gnade geschaut, die den Glauben schafft und das Herz durch den Glauben reinigt und die Liebe gibt. Ihr dürft nicht sagen: so war es immer in Israel üblich gewesen und so hat es der Meister in der Schule befohlen. Ihr habt auf mich zu hören, nicht auf das, was zu den Alten gesagt wurde, sondern auf das, was ich euch sage, und werdet nicht ins Himmelreich kommen, wenn ihr nicht eine bessere Gerechtigkeit habt als die, die auch die anderen haben. Mit ihrem eigenen Schicksal hat Jesus seine Jünger beschäftigt und ihnen den Ernst ihrer Lage enthüllt, in die sie als die Seinen, als die zum Himmelreich Geladenen, versetzt worden sind. </w:t>
      </w:r>
    </w:p>
    <w:p w14:paraId="72D490A3" w14:textId="77777777" w:rsidR="00C778DC" w:rsidRDefault="00C778DC" w:rsidP="00C778DC">
      <w:pPr>
        <w:pStyle w:val="StandardWeb"/>
      </w:pPr>
      <w:r>
        <w:t xml:space="preserve">In Deinem Wort und Willen, Herr Christus, sind die Gnade und die Gerechtigkeit vereint. Das von dir gegebene Pfund soll sich mehren und die von dir ausgestreute Saat reifen. Deine Gerechtigkeit, mit der Du die anderen richten wirst, ist Dein Geheimnis; wird es offenbar, so zeigt es Dich in Deiner ganzen Majestät. Dein Wort heißt mich achthaben auf mich selbst und treu sein in dem, was Du mir gabst. Das ist mein Verlangen und mein Gebet. Amen. </w:t>
      </w:r>
    </w:p>
    <w:p w14:paraId="5FBDB373" w14:textId="77777777" w:rsidR="00C778DC" w:rsidRDefault="00C778DC" w:rsidP="00C778DC">
      <w:pPr>
        <w:pStyle w:val="berschrift2"/>
      </w:pPr>
      <w:r>
        <w:t>18. Juni</w:t>
      </w:r>
    </w:p>
    <w:p w14:paraId="0B9A34E6" w14:textId="77777777" w:rsidR="00C778DC" w:rsidRDefault="00C778DC" w:rsidP="00C778DC">
      <w:pPr>
        <w:pStyle w:val="StandardWeb"/>
      </w:pPr>
      <w:r>
        <w:rPr>
          <w:rStyle w:val="Fett"/>
        </w:rPr>
        <w:t>Wer den Sünder bekehrt hat von dem Irrtum seines Weges, der wird seiner Seele vom Tode helfen und wird bedecken die Menge der Sünden.</w:t>
      </w:r>
      <w:r>
        <w:t xml:space="preserve"> </w:t>
      </w:r>
      <w:r>
        <w:rPr>
          <w:rStyle w:val="Hervorhebung"/>
        </w:rPr>
        <w:t>Jakobus 5,20</w:t>
      </w:r>
      <w:r>
        <w:t xml:space="preserve"> </w:t>
      </w:r>
    </w:p>
    <w:p w14:paraId="35EC012B" w14:textId="77777777" w:rsidR="00C778DC" w:rsidRDefault="00C778DC" w:rsidP="00C778DC">
      <w:pPr>
        <w:pStyle w:val="StandardWeb"/>
      </w:pPr>
      <w:r>
        <w:t xml:space="preserve">Heilsgewißheit, Gewißheit der Vergebung der Sünden und des ewigen Lebens, ist eine große Gabe. Du kannst sie haben, sagt Jakobus, ich zeige dir, wie der Tod für dich vergeht und die Menge der Sünden bedeckt wird. Dort ist der Bruder; er irrt. Ratlos stürmt er durch das Leben. Ihm leuchtet keine Wahrheit und nichts schützt ihn vor tiefem Fall. Hole ihn zurück auf Gottes Weg. Mache ihn frei von dem, was ihn blendet, und löse seine Fesseln. Er ist in Gefahr, rette ihn und dann sei gewiss: du hast deine Seele vom Tod errettet und die Menge deiner Sünde ist bedeckt. Gott lässt den nicht sterben, der den anderen vom Tod rettet, und rechnet dem die Sünden nicht an, der den anderen vom Sündigen befreit. Ist dieser Weg nicht schwer und ungewiss? Wird es mir möglich sein, einem anderen zu helfen, und weiß ich, ob ihm wirklich geholfen ist? Ich hätte lieber, dass Jakobus mich tröstete, statt dass er mich zum Dienst beruft. Finde ich nicht das, was Jakobus mir verspricht, auch schon im Sakrament, in der Beichte, die mir die Vergebung verkündigt, in der Taufe, die mich unter die Versöhnung bringt, die Jesus uns erworben hat, im Abendmahl, bei dem uns Jesus Gottes Vergeben schenkt? Gewiss bedarf ich die Sakramente, die mir Gottes gnädigen Willen zeigen. Hätte Jakobus sie nicht gekannt, woher nähme er dann die Verheißung: er wird die Menge der Sünden bedecken? Sicherlich brauche ich Trost; denn Schuld schmerzt und Sünde macht leiden und dem, der leidet, ist der Trost süß. Allein solch banges Fragen und Zweifeln ist doch nur das Zucken meines kranken Herzens. Jesus hat mir sein Sakrament nicht dazu gegeben, damit es ohne Frucht und Wirkung sei, und es bleibt ohne seine heilsame Wirkung, wenn ich aus ihm nur Trost für mich gewinne, der mich labt. Wie kann ich am irrenden und sündigenden Bruder achtlos vorübergehen, wenn ich weiß, was Jesus für uns hingegeben hat, und erfasse, wozu er sein Kreuz trug? Wenn mich sein Sakrament unbarmherzig macht, habe ich es missbraucht. Sieh doch die Menschen um dich her an; sind sie nicht Irrende und Sterbende? Damit ich ihnen die Gnade Jesu zeige, dazu hat er sie mir gezeigt. Wenn ich aber das kann und die Kraft habe, ihnen Gottes Gnade so sichtbar zu machen, dass sie ihnen fasslich wird, dann ist sie auch mein Besitz. </w:t>
      </w:r>
    </w:p>
    <w:p w14:paraId="39F5AF81" w14:textId="77777777" w:rsidR="00C778DC" w:rsidRDefault="00C778DC" w:rsidP="00C778DC">
      <w:pPr>
        <w:pStyle w:val="StandardWeb"/>
      </w:pPr>
      <w:r>
        <w:t xml:space="preserve">Ich könnte, Herr Gott, nicht so groß von dem denken, was Du mir anvertraut hast, wenn es nicht Dein Wort mir sagte. Ohne den starken Ruf Deines Wortes bliebe ich an mir selber hängen und dächte einzig an meine Not und an mein Heil. Nun aber legt mir Dein Wort die Bitte in die Seele: gebrauche mich nach dem Willen Deiner Gnade für die, die im Dunkeln sind. Amen. </w:t>
      </w:r>
    </w:p>
    <w:p w14:paraId="215ABC62" w14:textId="77777777" w:rsidR="00C778DC" w:rsidRDefault="00C778DC" w:rsidP="00C778DC">
      <w:pPr>
        <w:pStyle w:val="berschrift2"/>
      </w:pPr>
      <w:r>
        <w:t>19. Juni</w:t>
      </w:r>
    </w:p>
    <w:p w14:paraId="30F9D13F" w14:textId="77777777" w:rsidR="00C778DC" w:rsidRDefault="00C778DC" w:rsidP="00C778DC">
      <w:pPr>
        <w:pStyle w:val="StandardWeb"/>
      </w:pPr>
      <w:r>
        <w:rPr>
          <w:rStyle w:val="Fett"/>
        </w:rPr>
        <w:t>Erforsche mich, Gott, und erfahre mein Herz. Prüfe mich und erfahre, wie ich es meine, und sieh, ob ich auf bösem Wege bin und leite mich auf ewigem Wege.</w:t>
      </w:r>
      <w:r>
        <w:t xml:space="preserve"> </w:t>
      </w:r>
      <w:r>
        <w:rPr>
          <w:rStyle w:val="Hervorhebung"/>
        </w:rPr>
        <w:t>Psalm 139,23+24</w:t>
      </w:r>
      <w:r>
        <w:t xml:space="preserve"> </w:t>
      </w:r>
    </w:p>
    <w:p w14:paraId="7ADD28F6" w14:textId="06124EF5" w:rsidR="00C778DC" w:rsidRDefault="00C778DC" w:rsidP="00C778DC">
      <w:pPr>
        <w:pStyle w:val="StandardWeb"/>
      </w:pPr>
      <w:r>
        <w:t xml:space="preserve">Diese Bitte sprach der Psalmist in der Gewissheit, dass sie erhört sei; denn er beginnt mit den Worten: </w:t>
      </w:r>
      <w:r w:rsidR="00073840">
        <w:t>„</w:t>
      </w:r>
      <w:r>
        <w:t>Herr, du erforschest mich und kennest mich</w:t>
      </w:r>
      <w:r w:rsidR="00073840">
        <w:t>“</w:t>
      </w:r>
      <w:r>
        <w:t xml:space="preserve">, und er preist den Blick Gottes, der ihn in allen seinen Lagen begleitet und auch dann über ihm war, als ihn noch kein menschliches Auge sah, schon damals, als er im Mutterschoß bereitet wurde. Indem er aber um das bittet, was Gott tut, macht er aus dem, was Gott tut, sein eigenes Verlangen und bekennt sich mit entschlossenem Willen dazu, dass er als der stets und völlig von Gott Gekannte sein Leben führt. Es ergibt einen großen Unterschied, ob wir das, was Gott ist und tut, nur wissen oder ob wir uns mit Willen und Liebe dazu bekennen und uns mit ihm einigen. Die Gewissheit, dass wir von Gott gekannt sind, kann das Sträuben in uns erwecken, das sich ihm entziehen möchte. Wir wissen zwar, dass dieses Sträuben Torheit ist, weil es keinen Erfolg haben kann, und doch zwingt uns die Furcht vor Gott dazu, diese Erkenntnis von uns abzuschütteln. Das ist jener Kampf gegen die Wahrheit, von dem Paulus gesagt hat, er bringe Gottes Zorn auf uns herab. Anders macht es der Psalmist mit der ihm geschenkten Erkenntnis, dass nichts in ihm vor Gott verborgen ist. Er verdrängt sie nicht, sondern macht sie zu seinem Begehren und begründet mit ihr seine Bitte: Herr, erforsche mich; das ist mein Heil, dass dein Licht mich durchleuchtet und dein Urteil mir vernehmlich wird. Jede Bitte hat das Geständnis unseres eigenen Unvermögens in sich, und dies gilt auch von diesem Gebet. Wie kann ich mich selbst erkennen, mich selbst erforschen? Ich bleibe für mich ein Geheimnis, das ich nicht aufschließen kann. Vor dir sind aber alle Wurzeln meines Lebens aufgedeckt. Schuld und Unschuld, was ich sollte und was ich konnte, was die anderen aus mir machten und was ich selbst aus mir machte, alles liegt klar vor dir. Unser Unvermögen, uns richtig zu beurteilen, kann uns schwer ängstigen; aber was uns ängstigt, wird uns dadurch zum Segen, dass es uns zu Gott hintreibt. Über unserer Unwissenheit steht sein göttlich klares Wissen und über unserem schwankenden Urteil, das uns heute Zuversicht gibt und morgen uns anklagt, sein unfehlbares Gericht, das ohne Trübung der Wahrheit dient. Der im Glauben an Gott gerichteten Bitte wird auch die Erhörung nicht versagt. Gottes Urteil über das, was wir sind und tun, bleibt uns nicht verborgen. Sein Gericht enthüllt, was wir verstecken, und seine Gnade gibt uns durch seinen Geist das Zeugnis, dass wir Gottes Kinder sind. </w:t>
      </w:r>
    </w:p>
    <w:p w14:paraId="117965B9" w14:textId="77777777" w:rsidR="00C778DC" w:rsidRDefault="00C778DC" w:rsidP="00C778DC">
      <w:pPr>
        <w:pStyle w:val="StandardWeb"/>
      </w:pPr>
      <w:r>
        <w:t xml:space="preserve">Mit dem Psalmisten betet Deine ganze Schar: Herr, erforsche mich. Sie haben es alle gelernt, die Wahrheit lieb zu haben, weil Du, Herr Christus, unser Weg bist, der Du die Wahrheit bist. Mein Schutz gegen alles, was mich blendet und mich über mich täuscht, bist Du, Herr, allein. Amen. </w:t>
      </w:r>
    </w:p>
    <w:p w14:paraId="79402386" w14:textId="77777777" w:rsidR="00C778DC" w:rsidRDefault="00C778DC" w:rsidP="00C778DC">
      <w:pPr>
        <w:pStyle w:val="berschrift2"/>
      </w:pPr>
      <w:r>
        <w:t>20. Juni</w:t>
      </w:r>
    </w:p>
    <w:p w14:paraId="2C9FCA29" w14:textId="77777777" w:rsidR="00C778DC" w:rsidRDefault="00C778DC" w:rsidP="00C778DC">
      <w:pPr>
        <w:pStyle w:val="StandardWeb"/>
      </w:pPr>
      <w:r>
        <w:rPr>
          <w:rStyle w:val="Fett"/>
        </w:rPr>
        <w:t>Wo soll ich hingehen vor deinem Geist und wo soll ich hinfliehen vor deinem Angesicht? Führe ich gen Himmel, so bist du da. Bettete ich mich in die Hölle, siehe, so bist du auch da. Nähme ich Flügel der Morgenröte und bliebe am äußersten Meer, so würde mich doch deine Hand daselbst führen und deine Rechte mich halten.</w:t>
      </w:r>
      <w:r>
        <w:t xml:space="preserve"> </w:t>
      </w:r>
      <w:r>
        <w:rPr>
          <w:rStyle w:val="Hervorhebung"/>
        </w:rPr>
        <w:t>Psalm 139,7–10</w:t>
      </w:r>
      <w:r>
        <w:t xml:space="preserve"> </w:t>
      </w:r>
    </w:p>
    <w:p w14:paraId="091B51C0" w14:textId="77777777" w:rsidR="00C778DC" w:rsidRDefault="00C778DC" w:rsidP="00C778DC">
      <w:pPr>
        <w:pStyle w:val="StandardWeb"/>
      </w:pPr>
      <w:r>
        <w:t xml:space="preserve">Auf der Flucht vor Gott sind wir Menschen alle. Der eine flieht hinein in das Gewimmel der Menschen, in den Tumult der Wirtschaft und des Staats, um im Erwerben und Genießen Gott zu vergessen. Ein anderer flüchtet sich zur Natur, um zu singen, wie der Vogel singt, der in den Zweigen wohnt, und um zu rauben, wie das Raubtier raubt, das seinen Hunger füllt. Ein dritter flieht in das Gemach des Denkers, der sich aus seinen Gedanken eine eigene Welt aufbaut, oder in die Zelle des Büßers, der seine Frömmigkeit als seine Decke über sich sieht. Ihnen allen sagt der Psalmist, was sie gewinnen: und wenn ich wie das Morgenrot mich über die weiteste Ferne schwänge, so bliebe ich von deiner Hand gefasst. Wohin soll ich denn fliehen, wenn es mir bange ist vor Gott? Zu ihm. Das ist die einzige Flucht vor Gott, die uns rettet. Mit all dem, womit uns Gott erschreckt, lockt er uns zu ihm. Die unabänderliche Festigkeit der Natur, die uns so oft weh tut, verwirrt und erschreckt uns. Sieh, sagt mir Gott, wie fest meine Ordnung ist; du beugst sie nicht; unterwirf dich mir und traue mir. Sein Gebot erschreckt uns, das unsern Willen verwerflich heißt, und wer steht nicht unter seinem verdammenden Spruch? Sieh, sagt mir Gott, ich bin das Gute und darum dem Bösen feind; nun weißt du, dass du meiner Güte trauen sollst. Siehst du an deiner Bosheit, dass ihr Lohn Tod ist, so weißt du, was dir der gibt, dessen Güte Wahrheit ist in Ewigkeit. Führt uns unser Weg zum Kreuz, so überfällt uns ein tiefes Erschrecken. Ist das Gottes Wahrzeichen, dies die Erscheinung seiner Liebe? Gibt es denn keine Versöhntheit mit Gott als durch den Tod seines Sohnes, und keinen Weg ins Leben als das Auferstehen? Damit lockt uns aber Gott zu sich. Sieh, sagt er mir, auf dieses von mir errichtete Kreuz; da siehst du den, der dich tot für deine Sünde macht. Hast du ihn nicht nötig? Und hier siehst du den, der dich ins Leben führt; willst du nicht nach dem Leben streben? Fleisch und Blut erlangen es nicht. Es ist die Gabe dessen, der gestorben und auferstanden ist. Flieh nicht von ihm weg; flieh zu ihm; flieh zu mir. </w:t>
      </w:r>
    </w:p>
    <w:p w14:paraId="781BF7D5" w14:textId="77777777" w:rsidR="00C778DC" w:rsidRDefault="00C778DC" w:rsidP="00C778DC">
      <w:pPr>
        <w:pStyle w:val="StandardWeb"/>
      </w:pPr>
      <w:r>
        <w:t xml:space="preserve">Vor dir, heiliger und ewiger Gott, fliehe ich, weil ich vor mir fliehe. Vor dem, was ich bin und mache, kann ich mich nur so retten, dass ich mich zu Dir flüchte, und ich darf mich zu Dir flüchten; denn Du bist unsere Zuflucht für und für. Amen. </w:t>
      </w:r>
    </w:p>
    <w:p w14:paraId="63FF9259" w14:textId="77777777" w:rsidR="00C778DC" w:rsidRDefault="00C778DC" w:rsidP="00C778DC">
      <w:pPr>
        <w:pStyle w:val="berschrift2"/>
      </w:pPr>
      <w:r>
        <w:t>21. Juni</w:t>
      </w:r>
    </w:p>
    <w:p w14:paraId="5E9E56CB" w14:textId="77777777" w:rsidR="00C778DC" w:rsidRDefault="00C778DC" w:rsidP="00C778DC">
      <w:pPr>
        <w:pStyle w:val="StandardWeb"/>
      </w:pPr>
      <w:r>
        <w:rPr>
          <w:rStyle w:val="Fett"/>
        </w:rPr>
        <w:t>Denn du hast meine Nieren in deiner Gewalt; du warst über mir im Mutterleib. Es war dir mein Gebein nicht verhohlen, da ich im Verborgenen gemacht ward, da ich gebildet ward unten in der Erde.</w:t>
      </w:r>
      <w:r>
        <w:t xml:space="preserve"> </w:t>
      </w:r>
      <w:r>
        <w:rPr>
          <w:rStyle w:val="Hervorhebung"/>
        </w:rPr>
        <w:t>Psalm 139,13.15</w:t>
      </w:r>
      <w:r>
        <w:t xml:space="preserve"> </w:t>
      </w:r>
    </w:p>
    <w:p w14:paraId="7B748A40" w14:textId="77777777" w:rsidR="00C778DC" w:rsidRDefault="00C778DC" w:rsidP="00C778DC">
      <w:pPr>
        <w:pStyle w:val="StandardWeb"/>
      </w:pPr>
      <w:r>
        <w:t xml:space="preserve">Wir bringen viel aus dem Mutterschoß mit. Was wir hernach in eigener Kraft erwerben, ist wenig neben dem, was uns mitgegeben wird, und jeder eigene Erwerb wird uns nur durch das möglich, was von Anfang an uns verliehen war. Verletzt das meinen Stolz? Das wäre ein Zeichen, wie gottlos ich mich selbst in die Höhe strecke und in mir den suche, den ich verehren möchte. Nur so kommt es zu dem wahnsinnigen Gedanken, dass nur das ein wertvolles und richtiges Eigentum sei, was ich mir selber erworben habe. Um zu erwerben, brauche ich ein Kapital. Das gilt nicht nur vom Ertrag der natürlichen Arbeit, sondern auch vom inwendigen Bilden und Erwerben. Wo nichts ist, wird nichts, und wer hat, erwirbt. Das ist Gottes Ordnung, die uns sichtbar macht, dass wir von dem leben, was Gott uns gab. Für das erleuchtete Auge des Psalmisten haftet am Zusammenhang seines Lebens mit dem, was vor seinem Bewusstsein und vor seiner Entschließung lag, nichts Schreckliches. Denn Gottes Wirken vollzog sich durch das, was seine Eltern ihm mitgaben. Hat er recht? Bringen wir nicht aus dem Mutterschoß die schweren Lasten mit heraus, die uns zeitlebens quälen? Wie bitter kann uns Ererbtes demütigen, das wir nicht von uns wegbringen, eben weil es ererbt und schon im Mutterschoß entstanden ist! Nie ist das uns gegebene Erbe nur Kraft; immer ist auch Schwächung dabei. Dennoch erschrickt der Psalmist vor dem Erbgang nicht; denn du, sagt er, warst dabei. Ich bekam meine Gestaltung nicht ohne dich. Ist dies ein Trost oder wird etwa die ererbte Last dadurch erst recht schwer? Habe ich nun nicht das Recht, nicht bloß die Natur zu schelten, sondern auch Gott, der den natürlichen Vorgang in seinen Händen hält? Gott schelten! Wollte ich das, so wäre es Wahnsinn und Gottlosigkeit. Der Töpfer macht das Gefäß nach seinem eigenen Willen, und dies ist ein starker, voll tröstender Trost, dass ich auch vom Erbgang mit allen seinen Folgen weiß, dass er nach Gottes Willen vor sich geht. Jede Last wird leicht, wenn ich sie aus Gottes Hand empfange. </w:t>
      </w:r>
    </w:p>
    <w:p w14:paraId="40E8B7A8" w14:textId="77777777" w:rsidR="00C778DC" w:rsidRDefault="00C778DC" w:rsidP="00C778DC">
      <w:pPr>
        <w:pStyle w:val="StandardWeb"/>
      </w:pPr>
      <w:r>
        <w:t xml:space="preserve">Was Du gibst, Herr Gott, das nehme ich. Ist es Kraft, so dient sie mir. Ist es Schwachheit, so preist sie Dich, weil Du durch Deine Kraft auch Dein schwaches Kind bewahrst. Ich kann an mir nicht teilen, was ich ererbt und was ich erworben habe; denn die Wurzeln meines Lebens sind in einer Tiefe verborgen, die Du allein kennst. Was ich wissen muss, ist das Eine: Du kennst mich. Das ist mein Trost. Amen. </w:t>
      </w:r>
    </w:p>
    <w:p w14:paraId="3ADA6BFE" w14:textId="77777777" w:rsidR="00C778DC" w:rsidRDefault="00C778DC" w:rsidP="00C778DC">
      <w:pPr>
        <w:pStyle w:val="berschrift2"/>
      </w:pPr>
      <w:r>
        <w:t>22. Juni</w:t>
      </w:r>
    </w:p>
    <w:p w14:paraId="686DBF72" w14:textId="66485BA4" w:rsidR="00C778DC" w:rsidRDefault="00C778DC" w:rsidP="00C778DC">
      <w:pPr>
        <w:pStyle w:val="StandardWeb"/>
      </w:pPr>
      <w:r>
        <w:rPr>
          <w:rStyle w:val="Fett"/>
        </w:rPr>
        <w:t xml:space="preserve">Ihr wisset selbst, dass mir diese Hände zu meiner Notdurft und derer, die mit mir gewesen sind, gedient haben. Ich habe es euch allen gezeigt, dass man also arbeiten müsse und die Schwachen aufnehmen und gedenken an das Wort des Herrn Jesu, das er gesagt hat: </w:t>
      </w:r>
      <w:r w:rsidR="00073840">
        <w:rPr>
          <w:rStyle w:val="Fett"/>
        </w:rPr>
        <w:t>„</w:t>
      </w:r>
      <w:r>
        <w:rPr>
          <w:rStyle w:val="Fett"/>
        </w:rPr>
        <w:t>geben ist seliger denn nehmen.</w:t>
      </w:r>
      <w:r w:rsidR="00073840">
        <w:rPr>
          <w:rStyle w:val="Fett"/>
        </w:rPr>
        <w:t>“</w:t>
      </w:r>
      <w:r>
        <w:t xml:space="preserve"> </w:t>
      </w:r>
      <w:r>
        <w:rPr>
          <w:rStyle w:val="Hervorhebung"/>
        </w:rPr>
        <w:t>Apostelgeschichte 20, 34+35</w:t>
      </w:r>
      <w:r>
        <w:t xml:space="preserve"> </w:t>
      </w:r>
    </w:p>
    <w:p w14:paraId="55565FE4" w14:textId="08B727FF" w:rsidR="00C778DC" w:rsidRDefault="00C778DC" w:rsidP="00C778DC">
      <w:pPr>
        <w:pStyle w:val="StandardWeb"/>
      </w:pPr>
      <w:r>
        <w:t xml:space="preserve">Keiner hat die Arbeit so wirksam geehrt wie Paulus, der mit dem höchsten Amt begnadet war und an dieses in herrlicher Stärke seine ganze Liebe wandte. Dennoch blieb er der Handarbeiter, mitten unter den Griechen, die es für das Merkmal des Freien hielten, dass er müßig sei und die Arbeit auf die Schultern der Rechtlosen lege, mitten in der großen Schar, die er zu Gott berufen hat, deren dankbare Liebe ihm gern alles gab, was er brauchte und die es fast als Kränkung empfand, dass er ihre Gaben zurückwies, obwohl er auf seinem Weg die Lebensmittel nur kärglich fand. Weil die Arbeit den größeren Teil unseres Lebens füllt, wollen wir uns daran freuen, dass wir dadurch an der Seite des Paulus stehen. Ihr müsst arbeiten, sagte er der Christenheit; denn die natürliche Ordnung lässt unsere Lebensmittel aus unserer Arbeit entstehen, und ein Riss durch das, was natürliche Ordnung ist, ist keinem erlaubt, auch nicht der Christenheit, auch nicht denen, die den Beruf haben, die Gegenwart des heiligen Geistes in ihrem Wirken aufzuzeigen. Ich nahm mich, sagt er weiter, weil ich arbeitete, der Schwachen an. Im griechischen Aufbau des Volks war nur die untere Schicht die Arbeitenden. Daher waren alle, die arbeiteten, </w:t>
      </w:r>
      <w:r w:rsidR="00073840">
        <w:t>„</w:t>
      </w:r>
      <w:r>
        <w:t>Schwache</w:t>
      </w:r>
      <w:r w:rsidR="00073840">
        <w:t>“</w:t>
      </w:r>
      <w:r>
        <w:t xml:space="preserve">, ohne Besitz und ohne Einfluss und ohne Ehre. Darum gesellte sich Paulus zu ihnen und wurde mit den Schwachen schwach. Indem er in ihre Reihe trat, nahm er die Verachtung von ihnen weg. Ich habe, sagt er, euch das Wort des Herrn deutlich gemacht: nicht nehmen, sondern geben! Dadurch gibt Paulus seinem arbeitssamen Leben göttlichen Glanz. Denn geben ist Gottes Art. Zugleich zeigt er uns, was unser Arbeiten und Erwerben für uns heilsam macht. Es wird uns zum Verderben, wenn es nur zum Nehmen führt, dagegen heilsam, wenn es uns zum Geben fähig macht. </w:t>
      </w:r>
    </w:p>
    <w:p w14:paraId="6DA981BF" w14:textId="77777777" w:rsidR="00C778DC" w:rsidRDefault="00C778DC" w:rsidP="00C778DC">
      <w:pPr>
        <w:pStyle w:val="StandardWeb"/>
      </w:pPr>
      <w:r>
        <w:t xml:space="preserve">Alle unsere Gedanken bedürfen der Erneuerung, auch die, die wir uns über unsere Arbeit und unseren Besitz machen; denn was jedermann tut, hat das Merkmal dieser Welt an sich, aus der du, Herr Christus, uns herausgeholt hast, und der wir uns nicht anpassen dürfen, weil wir mit Dir Deinen Weg gehen und nicht den der Welt. Amen. </w:t>
      </w:r>
    </w:p>
    <w:p w14:paraId="1AE36703" w14:textId="77777777" w:rsidR="00C778DC" w:rsidRDefault="00C778DC" w:rsidP="00C778DC">
      <w:pPr>
        <w:pStyle w:val="berschrift2"/>
      </w:pPr>
      <w:r>
        <w:t>23. Juni</w:t>
      </w:r>
    </w:p>
    <w:p w14:paraId="20F3A3DA" w14:textId="77777777" w:rsidR="00C778DC" w:rsidRDefault="00C778DC" w:rsidP="00C778DC">
      <w:pPr>
        <w:pStyle w:val="StandardWeb"/>
      </w:pPr>
      <w:r>
        <w:rPr>
          <w:rStyle w:val="Fett"/>
        </w:rPr>
        <w:t>Es war aber ein reicher Mann, der kleidete sich mit Purpur und köstlicher Leinwand. Es war aber ein Armer mit Namen Lazarus, der lag vor seiner Tür voller Schwären.</w:t>
      </w:r>
      <w:r>
        <w:t xml:space="preserve"> </w:t>
      </w:r>
      <w:r>
        <w:rPr>
          <w:rStyle w:val="Hervorhebung"/>
        </w:rPr>
        <w:t>Lukas 15,19+20</w:t>
      </w:r>
      <w:r>
        <w:t xml:space="preserve"> </w:t>
      </w:r>
    </w:p>
    <w:p w14:paraId="3DE199CB" w14:textId="3F689620" w:rsidR="00C778DC" w:rsidRDefault="00C778DC" w:rsidP="00C778DC">
      <w:pPr>
        <w:pStyle w:val="StandardWeb"/>
      </w:pPr>
      <w:r>
        <w:t xml:space="preserve">Das Bild, das uns Jesus zeigt, ist schrecklich, gerade deshalb, weil er bei der Beschreibung des Reichen jeden grellen, hässlichen Zug vermieden hat. Er beschreibt ihn nicht als harten Wucherer oder als mit Dirnen schmausend. Seine Kunst besteht darin, dass er sich aus jedem Tag ein Fest zu machen weiß und die Bedeutung seiner Person zur Geltung bringt, auch im kostbaren Gewand mit seiner farbigen Pracht. und unmittelbar vor seinem behaglichen Heim, in dem jeder Tag zum Festtag wird, liegt menschliches Elend in nackter Schrecklichkeit. Wie sollte ich den Zorn Jesu nicht verstehen? Heißt er es Sünde, reich zu sein? So reich zu sein, heißt er freilich eine den Reichen verderbende Sünde, und sie ist es auch. Was wird an einem solchen Menschen Göttliches sichtbar? Nichts als Gottes Geduld, die ihn durch Güte zur Buße leiten will, doch umsonst. Blindheit wird hier sichtbar, die nichts kennt als das eigene ICH und seine Wünsche. Hier ist jeder Strahl der göttlichen Wahrheit erloschen und der purpurne Mantel zur Decke geworden, die das Auge völlig blendet. Härte macht sich hier breit, die das Leben des anderen als gleichgültig zerstört. Das ist nicht Gottes Art. Dieses Leben fällt unter das hart klingende und doch so wahre Wort des Paulus: sein Gott war sein Bauch. Wie können wir an Jesus glauben, wenn Er hier nicht zürnte, wie Ihn ehren, wenn Er hier nicht richtete? Aber auch indem er richtet, bleibt er der Zeuge der göttlichen Güte. </w:t>
      </w:r>
      <w:r w:rsidR="00073840">
        <w:t>„</w:t>
      </w:r>
      <w:r>
        <w:t>Dein Gutes hast du empfangen in deinem Leben</w:t>
      </w:r>
      <w:r w:rsidR="00073840">
        <w:t>“</w:t>
      </w:r>
      <w:r>
        <w:t xml:space="preserve">, so lautet der Urteilsspruch, an dem das Flehen des Reichen scheitert. Dir ward Gutes gegeben; du aber hast aus dem Guten, das du empfangen hast, das Böse gemacht, und was dir zum Leben gegeben ward, in Tod verwandelt. </w:t>
      </w:r>
    </w:p>
    <w:p w14:paraId="12D5D20C" w14:textId="77777777" w:rsidR="00C778DC" w:rsidRDefault="00C778DC" w:rsidP="00C778DC">
      <w:pPr>
        <w:pStyle w:val="StandardWeb"/>
      </w:pPr>
      <w:r>
        <w:t xml:space="preserve">Barmherziger Gott, ich und nicht ich allein, sondern unser Volk bedarf den Schutz gegen das Verderben, das unser Besitz uns bereitet. An Gütern fehlt es uns nicht; aber wir töten uns mit ihnen. Denn wir vergessen Dich. So wird aus dem, was Deine Güte unserem Volke gab, unsere Schuld. Gib uns Dein weckendes und heilendes Wort in Kraft. Kein Name ist uns zum Heil gegeben als der Deine, der uns über unseren Besitz hinauf in die Freiheit führt. Amen. </w:t>
      </w:r>
    </w:p>
    <w:p w14:paraId="2FE7CCE9" w14:textId="77777777" w:rsidR="00C778DC" w:rsidRDefault="00C778DC" w:rsidP="00C778DC">
      <w:pPr>
        <w:pStyle w:val="berschrift2"/>
      </w:pPr>
      <w:r>
        <w:t>24. Juni</w:t>
      </w:r>
    </w:p>
    <w:p w14:paraId="6AACC31C" w14:textId="77777777" w:rsidR="00C778DC" w:rsidRDefault="00C778DC" w:rsidP="00C778DC">
      <w:pPr>
        <w:pStyle w:val="StandardWeb"/>
      </w:pPr>
      <w:r>
        <w:rPr>
          <w:rStyle w:val="Fett"/>
        </w:rPr>
        <w:t>Vergib uns unsere Schulden, wie wir unseren Schuldigern vergeben.</w:t>
      </w:r>
      <w:r>
        <w:t xml:space="preserve"> </w:t>
      </w:r>
      <w:r>
        <w:rPr>
          <w:rStyle w:val="Hervorhebung"/>
        </w:rPr>
        <w:t>Matthäus 6,12</w:t>
      </w:r>
      <w:r>
        <w:t xml:space="preserve"> </w:t>
      </w:r>
    </w:p>
    <w:p w14:paraId="00C5F96B" w14:textId="52EAEEBB" w:rsidR="00C778DC" w:rsidRDefault="00C778DC" w:rsidP="00C778DC">
      <w:pPr>
        <w:pStyle w:val="StandardWeb"/>
      </w:pPr>
      <w:r>
        <w:t xml:space="preserve">Jesus hat seinen Jüngern ein großes Vertrauen erwiesen, als er ihnen das Wort in den Mund legte: </w:t>
      </w:r>
      <w:r w:rsidR="00073840">
        <w:t>„</w:t>
      </w:r>
      <w:r>
        <w:t>wir haben unseren Schuldnern vergeben</w:t>
      </w:r>
      <w:r w:rsidR="00073840">
        <w:t>“</w:t>
      </w:r>
      <w:r>
        <w:t xml:space="preserve">. Denn die Schulden, die ihr Volk ihnen gegenüber anhäufte, wurden riesengroß. Verdächtigung, Hohn, Gewalttaten begleiteten sie bei jedem Schritt. Es war wahrhaftig nichts Geringes, dass die Jünger als die, die vergeben haben, aus jenem Synedrium weggingen, das ihnen die vierzig Streiche gab und ihnen damit das Schandmal anhängte, das sie als die Ungehorsamen kennzeichnete. Jesus war aber seiner Jünger Gewiss; sie können vergeben. Könnten sie es nicht, so wären sie nicht sein. Wie stimmt nun aber dazu die Bitte: Vergib uns unsere Schulden? Wenn sie vergeben können und zum Hassen unfähig geworden sind, sind sie dann nicht, wie Johannes sagt, aus dem Tod ins Leben hinübergeschritten und nicht mehr imstande, zu sündigen? Wie aber die Notwendigkeit und Fähigkeit, zu vergeben, aus der Lage der Jünger entstand, so sieht auch die Bitte um die Aufhebung ihrer Schulden auf das, was ihnen ihre Jüngerschaft bringen wird. Weil sie sonderlich begnadigt und zu Großem berufen sind, entstehen auch innerhalb ihrer Wirksamkeit die großen Schulden, da sie hinter dem zurückbleiben, was ihr Dienst von ihnen fordert, und von Unverstand und Eigenliebe gehindert werden, jedem das zu geben, was sie ihm schulden, weil er es von ihnen als den Jüngern Jesu empfangen soll. Jesus hat nicht erwartet, dass sie seinem Befehl vollständig genügen, ohne Versäumnisse und ohne Fehltritte, in immer wacher Liebe, die jedem dient. Er will, dass ihr Versagen als Schuld von ihnen erkannt und anerkannt werde, hat ihnen aber zugleich die Zusage gegeben, dass ihre Schulden nicht von ihnen eingetrieben und nicht unter die göttliche Rechtsverwaltung gestellt werden, die an ihrem Schwanken und Fallen Vergeltung übte. Sie sind von Gott gesandt, weil er verzeiht, um Israel seine Vergebung anzubieten, und werden sie auch selbst für alles empfangen, was der Vergeltung bedarf. Ohne diese Bitte gäbe es keine Möglichkeit, im Dienst Jesu zu arbeiten. Wir können nur deshalb zu ihm willig sein, weil wir bitten dürfen: vergib uns unsere Schulden, und diese Bitte ist uns vollends unentbehrlich, wenn wir hochbegabt und reich begnadet sin. </w:t>
      </w:r>
    </w:p>
    <w:p w14:paraId="45FE3518" w14:textId="77777777" w:rsidR="00C778DC" w:rsidRDefault="00C778DC" w:rsidP="00C778DC">
      <w:pPr>
        <w:pStyle w:val="StandardWeb"/>
      </w:pPr>
      <w:r>
        <w:t xml:space="preserve">Mein Verkehr mit den anderen, Vater, bringt mir nicht nur das Gelingen, sondern auch das Versagen, nicht nur das fruchtbare, sondern auch das strauchelnde Wort, nicht nur den wachen, sondern auch den müden, stumpfen Blick. Ich bedarf wie die Deinen alle der von dir uns gegebenen Ermächtigung, die uns die Bitte schenkt: Vergib mir meine Schulden, und will Deines Worts gedenken, das uns sagt, dass wir im Glauben bitten sollen. Amen. </w:t>
      </w:r>
    </w:p>
    <w:p w14:paraId="4447AE8A" w14:textId="77777777" w:rsidR="00C778DC" w:rsidRDefault="00C778DC" w:rsidP="00C778DC">
      <w:pPr>
        <w:pStyle w:val="berschrift2"/>
      </w:pPr>
      <w:r>
        <w:t>25. Juni</w:t>
      </w:r>
    </w:p>
    <w:p w14:paraId="0CFFBAC1" w14:textId="77777777" w:rsidR="00C778DC" w:rsidRDefault="00C778DC" w:rsidP="00C778DC">
      <w:pPr>
        <w:pStyle w:val="StandardWeb"/>
      </w:pPr>
      <w:r>
        <w:rPr>
          <w:rStyle w:val="Fett"/>
        </w:rPr>
        <w:t>Unser Wissen ist Stückwerk und unser Weissagen ist Stückwerk. Wenn aber kommen wird das Vollkommene, so wird das Stückwerk aufhören. Da ich ein Kind war, da redete ich wie ein Kind und war klug wie ein Kind und hatte kindische Anschläge. Da ich aber ein Mann ward, tat ich ab, was kindisch war.</w:t>
      </w:r>
      <w:r>
        <w:t xml:space="preserve"> </w:t>
      </w:r>
      <w:r>
        <w:rPr>
          <w:rStyle w:val="Hervorhebung"/>
        </w:rPr>
        <w:t>1. Korinther 13,9–11</w:t>
      </w:r>
      <w:r>
        <w:t xml:space="preserve"> </w:t>
      </w:r>
    </w:p>
    <w:p w14:paraId="49AC30B1" w14:textId="77777777" w:rsidR="00C778DC" w:rsidRDefault="00C778DC" w:rsidP="00C778DC">
      <w:pPr>
        <w:pStyle w:val="StandardWeb"/>
      </w:pPr>
      <w:r>
        <w:t xml:space="preserve">Gibt es ein einziges Wort Jesu, das ich ganz richtig und vollständig verstanden habe? Das gibt es nicht und kann es nicht geben. Gibt es in meinen Gedanken über die Natur, über die Weltgeschichte, über die gegenwärtigen Zustände unseres Volks und unserer Kirche, über mich selbst und meinen eigenen Zustand, einen Gedanken, der ganz richtig und völlig wahr wäre? Das gibt es nicht und kann es nicht geben. Es gibt keine Erkenntnis, die bleibt. Was war doch Paulus für ein wunderbar begnadeter Lehrer gerade auch in diesem Wort, mit dem er die verwelkende Vergänglichkeit aller unserer Gedanken ausgesprochen hat! Warum gibt es keine vollständige Erkenntnis, nicht einmal dann, wenn sie zur Weissagung wird, also mit der inneren Ermächtigung verbunden ist, dieses Wort im Namen Gottes zu sagen? Weil ich, der Erkennende, nicht vollkommen bin. Warum denkt ein Kind nicht wie ein Mann? Weil es ein Kind ist und erst dann wie ein Mann denken kann, wenn es ein Mann geworden ist. So kann auch ich erst dann Vollkommenes denken, wenn ich vollendet worden bin. Ich bin aber noch unfertig, nicht am Ziel, sondern unterwegs, und darum ist mein geistiger Besitz provisorisch und mir für die jetzige Stunde gegeben. Zwar ist mir Großes geschenkt, was ich nicht vergeuden darf; es ist mir aber bis auf die Zeit gegeben, in der mir noch Größeres geschenkt werden wird. Soll ich deshalb schweigen, weil ich nichts Vollkommenes sage? Damit würde ich Gottes Gabe missachten. Ich bin nicht allein das Kind, während die anderen die Vollkommenen sind. Wir wandern Hand in Hand und handeln gegen Gottes guten Willen, wenn wir stumm nebeneinander wandern. Das Wort ist uns gegeben, damit es von einem zum andern ströme, weil jeder dem andern mit seinem Besitz dienen soll. Dies aber ist uns unmöglich geworden, wenn wir auf Paulus hören, da wir eigensinnig unsere Gedanken zanken und sie den anderen herrisch aufzwingen. Sind wir nicht am Ziel, sondern auf der Wanderung, so bedeutet dies: auch das, was wir denken und wissen, ist bewegt und muss beweglich bleiben, nach beiden Seiten hin, so, dass wir lernen, und so, dass wir verlernen. </w:t>
      </w:r>
    </w:p>
    <w:p w14:paraId="6DD4C114" w14:textId="77777777" w:rsidR="00C778DC" w:rsidRDefault="00C778DC" w:rsidP="00C778DC">
      <w:pPr>
        <w:pStyle w:val="StandardWeb"/>
      </w:pPr>
      <w:r>
        <w:t xml:space="preserve">Du bist nicht der Gott der Weisen, sondern der Gott der Glaubenden und machst nicht unsere Gedanken zu unserer Gerechtigkeit, sondern unseren Glauben. Ich danke Dir für jede Erkenntnis, die Du mir geschenkt hast, und danke Dir, dass das, was ich erfasst habe, nicht Deine letzte und höchste Gabe ist, weil Du uns zu jenem Tag bereitest, an dem wir erkennen von Angesicht zu Angesicht. Amen. </w:t>
      </w:r>
    </w:p>
    <w:p w14:paraId="160000BF" w14:textId="77777777" w:rsidR="00C778DC" w:rsidRDefault="00C778DC" w:rsidP="00C778DC">
      <w:pPr>
        <w:pStyle w:val="berschrift2"/>
      </w:pPr>
      <w:r>
        <w:t>26. Juni</w:t>
      </w:r>
    </w:p>
    <w:p w14:paraId="19296932" w14:textId="77777777" w:rsidR="00C778DC" w:rsidRDefault="00C778DC" w:rsidP="00C778DC">
      <w:pPr>
        <w:pStyle w:val="StandardWeb"/>
      </w:pPr>
      <w:r>
        <w:rPr>
          <w:rStyle w:val="Fett"/>
        </w:rPr>
        <w:t>Nun aber bleibet Glaube, Hoffnung, Liebe, diese drei.</w:t>
      </w:r>
      <w:r>
        <w:t xml:space="preserve"> </w:t>
      </w:r>
      <w:r>
        <w:rPr>
          <w:rStyle w:val="Hervorhebung"/>
        </w:rPr>
        <w:t>1. Korinther 13,13</w:t>
      </w:r>
      <w:r>
        <w:t xml:space="preserve"> </w:t>
      </w:r>
    </w:p>
    <w:p w14:paraId="64B5536A" w14:textId="77777777" w:rsidR="00C778DC" w:rsidRDefault="00C778DC" w:rsidP="00C778DC">
      <w:pPr>
        <w:pStyle w:val="StandardWeb"/>
      </w:pPr>
      <w:r>
        <w:t xml:space="preserve">Diese drei bleiben, nur diese drei. Die Erkenntnis bleibt nicht. Kann ich denn glauben, ohne dass Gewissheit in mir ist? Geschieht nicht das Glauben dadurch, dass ich das, was sich mir zeigt, als Wahrheit erfasse, und ist die Wahrheit nicht gestern, heut und in Ewigkeit wahr? Den, dem ich glaube, behandle ich als Wirklichkeit. Wer an die Natur glaubt, sagt, dass die natürlichen Vorgänge, die ihn berühren, die wirksamen Mächte seien, die sein Erleben bestimmen. Dagegen sagt er damit nicht, dass seine Vorstellungen und Deutungen der natürlichen Vorgänge vollkommen und unwandelbar seien, sondern weiß sehr wohl, dass jeder Vorgang ein unergründliches Geheimnis bleibt. Ich glaube an Jesus; das heißt, ich sehe in seiner irdischen Geschichte und in seiner gottheitlichen Gegenwart die wirksame Macht, die mich erfasst Deshalb sind aber meine Gedanken über Jesus und sein Wirken nicht von jeder Beschränkung und Beengung frei. Ich glaube an Gott, das heißt, ich weiß mich von seinem Willen regiert und von seinem Wirken umfasst, sage aber nicht, dass meine Gedanken so hell und reich wären, dass er für mich aufhörte, der verborgene Gott zu sein. Von unserem Anschluss an Jesus, den wir im Glauben herstellen, hat Paulus gesagt, er bleibe, weil durch den Glauben zwischen mir und ihm ein Band geschaffen ist, das nicht zerreißt. Dasselbe hat er von unserem Hoffen gesagt, weil unserem Leben damit die Bewegung gegeben ist, die uns bis zum Ziele trägt. Aber auch das Dritte, auch die Liebe bleibt, obwohl das, was sie schafft, dem Bedürfnis des heutigen Tages dient und sich darum beständig wandelt, wie unsere Verhältnisse sich ändern. Dennoch bleibt die Liebe, weil sie Gottes Willen tut, und was eins mit Gott geworden ist, das hat Bestand und unvergängliche Wirkung, die beide reich macht, den, der in der Liebe handelt, und den, dem er sie gibt. Wir haben beide durch die Liebe etwas empfangen, was der Zeit überlegen ist. Denn indem sie unseren Willen mit Gottes Willen einigt, stiftet sie zwischen uns eine Gemeinschaft, die nicht vergeht. </w:t>
      </w:r>
    </w:p>
    <w:p w14:paraId="1B4E08D0" w14:textId="77777777" w:rsidR="00C778DC" w:rsidRDefault="00C778DC" w:rsidP="00C778DC">
      <w:pPr>
        <w:pStyle w:val="StandardWeb"/>
      </w:pPr>
      <w:r>
        <w:t xml:space="preserve">Du bleibst für und für, ewiger Gott. Darum bleibt Dein Werk in mir. Denn mein Glauben führt zum Schauen und mein Hoffen zum Empfangen und meine Liebe wird von jeder Hemmung frei. Amen. </w:t>
      </w:r>
    </w:p>
    <w:p w14:paraId="1BB4DE58" w14:textId="77777777" w:rsidR="00C778DC" w:rsidRDefault="00C778DC" w:rsidP="00C778DC">
      <w:pPr>
        <w:pStyle w:val="berschrift2"/>
      </w:pPr>
      <w:r>
        <w:t>27. Juni</w:t>
      </w:r>
    </w:p>
    <w:p w14:paraId="04C29417" w14:textId="2DDA12D9" w:rsidR="00C778DC" w:rsidRDefault="00C778DC" w:rsidP="00C778DC">
      <w:pPr>
        <w:pStyle w:val="StandardWeb"/>
      </w:pPr>
      <w:r>
        <w:rPr>
          <w:rStyle w:val="Fett"/>
        </w:rPr>
        <w:t xml:space="preserve">Der Jüngere unter ihnen sprach zum Vater: </w:t>
      </w:r>
      <w:r w:rsidR="00073840">
        <w:rPr>
          <w:rStyle w:val="Fett"/>
        </w:rPr>
        <w:t>„</w:t>
      </w:r>
      <w:r>
        <w:rPr>
          <w:rStyle w:val="Fett"/>
        </w:rPr>
        <w:t>Gib mir, Vater, das Teil der Güter, das mir gehört.</w:t>
      </w:r>
      <w:r w:rsidR="00073840">
        <w:rPr>
          <w:rStyle w:val="Fett"/>
        </w:rPr>
        <w:t>“</w:t>
      </w:r>
      <w:r>
        <w:t xml:space="preserve"> </w:t>
      </w:r>
      <w:r>
        <w:rPr>
          <w:rStyle w:val="Hervorhebung"/>
        </w:rPr>
        <w:t>Lukas 15,12</w:t>
      </w:r>
      <w:r>
        <w:t xml:space="preserve"> </w:t>
      </w:r>
    </w:p>
    <w:p w14:paraId="37B7D9B9" w14:textId="66B9EAF0" w:rsidR="00C778DC" w:rsidRDefault="00C778DC" w:rsidP="00C778DC">
      <w:pPr>
        <w:pStyle w:val="StandardWeb"/>
      </w:pPr>
      <w:r>
        <w:t xml:space="preserve">Was ist Sünde? Das, was dieser Sohn hier tat. Mir gehört, was du besitzest, sagt er zum Vater, wenn auch nicht dein ganzer Besitz, so doch der mir gebührende Teil. Ich will ihn haben, selbst über ihn verfügen und ihn brauchen, wie es mir gefällt. Und als er das Gut seines Vaters an sich genommen hatte, ging er weg in ein fernes Land. Am Guten entsteht das Böse, an Gottes Gabe. Wir können nur deshalb sündigen, weil uns Gottes Gnade mit ihren reichen Gaben beschenkt hat. Weil uns Gott durch die Natur begabt, gibt es Versündigungen im natürlichen Bereich unseres Lebens. Weil uns unser Leib mit seinen wunderbaren Kräften gegeben ist, können wir ihn missbrauchen, und es gibt nur deshalb Unzucht, weil unser Leib das Geheimnis der Vater und Mutterschaft in sich trägt. Weil uns unsere inwendigen Vermögen, unser Denkvermögen und unsere Willenskraft, gegeben sind, sind wir imstande, verwerfliche Gedanken hervorzubringen und Ungerechtes zu begehen. Da uns schon die Natur die Erinnerung an Gott gewährt, können wir närrische Religionen erzeugen oder auch Gottlosigkeit zustandebringen, die Gott missachtet. Wir können auch von denjenigen Gaben, die uns Jesus verleiht, sagen: Gib sie mir, ich brauche sie nach meiner Lust. Weil die Vergebung unserer Sünden uns geschenkt ist, können wir uns die Busse ersparen und mit uns zufrieden sein. Weil uns Gottes Gesetz gezeigt ist, können wir es dazu missbrauchen, um die anderen zu richten. Weil uns Gottes Geist bewegt, können wir uns zu stolzer Hoffart aufrichten, die nichts anderes als unsere Meinungen und Wünsche gelten lässt. Darum gewinnen wir die Erkenntnis der Sünde nicht dadurch, dass wir unser Elend betrachten. Damit suchen wir die Sünde nicht da, wo sie ist. Denn aus der missbrauchten und vergeudeten Gabe entsteht die Schuld. </w:t>
      </w:r>
    </w:p>
    <w:p w14:paraId="23285DDC" w14:textId="77777777" w:rsidR="00C778DC" w:rsidRDefault="00C778DC" w:rsidP="00C778DC">
      <w:pPr>
        <w:pStyle w:val="StandardWeb"/>
      </w:pPr>
      <w:r>
        <w:t xml:space="preserve">Du stellst, Herr, unser Sündigen in Dein Licht, weil Du gnädig bist. Dass wir es erkennen, ist der Anfang unseres Heils, und dass wir von ihm frei werden, ist Dein seliges Werk. Du hast mich mit Deiner ganzen Christenheit reich gemacht durch die Güter Deines Hauses. Nun gib mir auch, dass das, was Dein ist, Dir diene, nicht mir, und Deinen Namen preise, nicht den meinen. Amen. </w:t>
      </w:r>
    </w:p>
    <w:p w14:paraId="5EA5779E" w14:textId="77777777" w:rsidR="00C778DC" w:rsidRDefault="00C778DC" w:rsidP="00C778DC">
      <w:pPr>
        <w:pStyle w:val="berschrift2"/>
      </w:pPr>
      <w:r>
        <w:t>28. Juni</w:t>
      </w:r>
    </w:p>
    <w:p w14:paraId="0CEAD92B" w14:textId="77777777" w:rsidR="00C778DC" w:rsidRDefault="00C778DC" w:rsidP="00C778DC">
      <w:pPr>
        <w:pStyle w:val="StandardWeb"/>
      </w:pPr>
      <w:r>
        <w:rPr>
          <w:rStyle w:val="Fett"/>
        </w:rPr>
        <w:t>Fürchtet Hiob Gott umsonst?</w:t>
      </w:r>
      <w:r>
        <w:t xml:space="preserve"> </w:t>
      </w:r>
      <w:r>
        <w:rPr>
          <w:rStyle w:val="Hervorhebung"/>
        </w:rPr>
        <w:t>Hiob 1,9</w:t>
      </w:r>
      <w:r>
        <w:t xml:space="preserve"> </w:t>
      </w:r>
    </w:p>
    <w:p w14:paraId="289A0843" w14:textId="6D257A02" w:rsidR="00C778DC" w:rsidRDefault="00C778DC" w:rsidP="00C778DC">
      <w:pPr>
        <w:pStyle w:val="StandardWeb"/>
      </w:pPr>
      <w:r>
        <w:t xml:space="preserve">Was dürfte ich wohl sagen, wenn diese Frage ernsthaft an mich gestellt würde? Beantworten kann sie keiner, bevor ihn die Versuchung geschüttelt hat und er in jenem Siebe lag, von dem Jesus zu Petrus sprach, als er ihn für die Nacht, in der er stürzte, vorbereitete. Gottes Güte hat unsere Herzen mit Speise und Freude gefüllt und sein Geist hat in sie sein süßes Wort mit seiner Freude gelegt und macht unseren Anteil an Gott zu unserem Glück. Wer kann sagen, was er ist, wenn alles, was ihn erquickt, zerbrochen ist? Das ist aber klar: aller Stolz vergeht vor dieser Frage. Sie macht uns deutlich, wie gnädig und weise Gott dadurch an uns gehandelt hat, dass er unsere Gerechtigkeit nicht in das setzte, was wir tun, sondern in das, was Er uns gibt, und unser Leben nicht auf unser Werk begründete, sondern auf sein Werk, an das wir im Glauben angeschlossen sind. Müssten wir uns Ruhm erwerben, so würde er immer verstummen, wenn die Frage des Verklägers an uns gerichtet wird: suchst du nicht das Deine? Wo liegt dein Ziel, in dem, was dir zuteil wird, oder in dem, was Gottes ist? Darum treibt uns die Frage des Satans zu Jesus, zum Einen, dem wir es glauben dürfen: er diente Gott umsonst. Darum beugen wir uns vor dem, der in Gethsemane betete: </w:t>
      </w:r>
      <w:r w:rsidR="00073840">
        <w:t>„</w:t>
      </w:r>
      <w:r>
        <w:t>Nicht wie ich will, sondern wie du willst.</w:t>
      </w:r>
      <w:r w:rsidR="00073840">
        <w:t>“</w:t>
      </w:r>
      <w:r>
        <w:t xml:space="preserve"> Das war jene Liebe, die nicht das Ihre sucht, jener Gehorsam, der nicht des eigenen Glückes wegen nach Gottes Willen fragt, jene Verherrlichung Gottes, die nichts begehrt, als dass Gott verklärt werde. In diesem Gehorsam sind wir gerechtfertigt, nicht in dem, was wir selber sind und tun. </w:t>
      </w:r>
    </w:p>
    <w:p w14:paraId="383BAA50" w14:textId="77777777" w:rsidR="00C778DC" w:rsidRDefault="00C778DC" w:rsidP="00C778DC">
      <w:pPr>
        <w:pStyle w:val="StandardWeb"/>
      </w:pPr>
      <w:r>
        <w:t xml:space="preserve">Du weißt, Herr, alle Dinge; Du weißt, dass ich Dich lieb habe, auch wenn es nur eine kümmerliche, kranke und beschmutzte Liebe ist. Ich kann die Kette nicht lösen, die die Natur uns allen anlegt. Du aber hast sie zerbrochen. Darum haben wir durch Dich den Zugang zur Gnade, in der wir stehen und empfangen unser Kindesrecht vor Gott als Deines Todes Frucht. Amen. </w:t>
      </w:r>
    </w:p>
    <w:p w14:paraId="64018CD6" w14:textId="77777777" w:rsidR="00C778DC" w:rsidRDefault="00C778DC" w:rsidP="00C778DC">
      <w:pPr>
        <w:pStyle w:val="berschrift2"/>
      </w:pPr>
      <w:r>
        <w:t>29. Juni</w:t>
      </w:r>
    </w:p>
    <w:p w14:paraId="2A84DC6A" w14:textId="77777777" w:rsidR="00C778DC" w:rsidRDefault="00C778DC" w:rsidP="00C778DC">
      <w:pPr>
        <w:pStyle w:val="StandardWeb"/>
      </w:pPr>
      <w:r>
        <w:rPr>
          <w:rStyle w:val="Fett"/>
        </w:rPr>
        <w:t>Wohl dem, dem die Übertretungen vergeben sind, dem die Sünde bedeckt ist.</w:t>
      </w:r>
      <w:r>
        <w:t xml:space="preserve"> </w:t>
      </w:r>
      <w:r>
        <w:rPr>
          <w:rStyle w:val="Hervorhebung"/>
        </w:rPr>
        <w:t>Psalm 32,1</w:t>
      </w:r>
      <w:r>
        <w:t xml:space="preserve"> </w:t>
      </w:r>
    </w:p>
    <w:p w14:paraId="46088CD9" w14:textId="77777777" w:rsidR="00C778DC" w:rsidRDefault="00C778DC" w:rsidP="00C778DC">
      <w:pPr>
        <w:pStyle w:val="StandardWeb"/>
      </w:pPr>
      <w:r>
        <w:t xml:space="preserve">Schuld, die nicht vergeben ist, ist Pein und fressendes Gift. Alles wird durch sie zerstört. Ich kann nicht glauben, wenn die unvergebene Schuld auf mir liegt. Ich kann nicht beten; denn sie steht zwischen mir und Gott. Ich kann nicht lieben; denn die Schuld sperrt mich in mich selbst hinein und zwingt mich zur Betrachtung meiner eigenen Not. Ich kann nicht arbeiten; wie sollte ich fähig sein, etwas Gutes zu wirken, während ich Sünder bin? Das ganze Leben stockt. Alles wird welk, kalt und zerdrückt unter der Last der unvergebenen Schuld. Darum sage ich mit dem Psalmisten: Wohl dem Menschen, dem die Sünde vergeben ist. Das ist die Hilfe, die alles erneuert, was in mir ist. Wie vergibt mir Gott? Er allein vergibt; ich kann nicht selber mir vergeben und kein Mensch hat dazu die Macht. Allein ich muss nicht fragen und kann nicht zweifeln, wo wir Menschen allzumal die Vergebung finden. Dazu ist Jesus gekommen und dazu ist Er gestorben und dazu auferstanden, damit ich dasjenige Wort Gottes empfange, das zu mir spricht: deine Sünden sind dir vergeben. Er hat alles getan, damit ich dieses Wort glauben kann. Darum stellte Er sich unter Gottes Gericht und trug sein Kreuz, darum vollendete Er seine Gemeinschaft mit uns bis in den Tod, darum gab Er uns auch sein letztes, sein Blut, damit ich weiß: Mein Sündigen hat ihn nicht von mir getrennt. Darum macht er auch seine Gnade in unserem Inneren mächtig und gibt es mir, dass ich an Ihn denke und Ihn nicht vergesse, an Ihn glaube und mich zu Ihm halte und Sein Werk; dann habe ich Lust und Recht, mit dem Psalmisten zu sagen: Wohl dem, dem die Sünde vergeben ist. </w:t>
      </w:r>
    </w:p>
    <w:p w14:paraId="51103F77" w14:textId="77777777" w:rsidR="00C778DC" w:rsidRDefault="00C778DC" w:rsidP="00C778DC">
      <w:pPr>
        <w:pStyle w:val="StandardWeb"/>
      </w:pPr>
      <w:r>
        <w:t xml:space="preserve">An Dir allein, heiliger Gott, habe ich gesündigt. Darum bist Du allein der, Der mir verzeiht, und Du hast uns dadurch vergeben, dass Du Deinen Sohn zu uns gesandt und uns zu Ihm berufen hast. Amen. </w:t>
      </w:r>
    </w:p>
    <w:p w14:paraId="775FA1E0" w14:textId="77777777" w:rsidR="00C778DC" w:rsidRDefault="00C778DC" w:rsidP="00C778DC">
      <w:pPr>
        <w:pStyle w:val="berschrift2"/>
      </w:pPr>
      <w:r>
        <w:t>30. Juni</w:t>
      </w:r>
    </w:p>
    <w:p w14:paraId="2AD212ED" w14:textId="77777777" w:rsidR="00C778DC" w:rsidRDefault="00C778DC" w:rsidP="00C778DC">
      <w:pPr>
        <w:pStyle w:val="StandardWeb"/>
      </w:pPr>
      <w:r>
        <w:rPr>
          <w:rStyle w:val="Fett"/>
        </w:rPr>
        <w:t>Habt ihr nicht gelesen, was David tat, da ihn und, die mit ihm waren, hungerte, wie er in das Gotteshaus ging und aß die Schaubrote, die ihm doch nicht ziemten zu essen, noch denen, die mit ihm waren, sondern allein den Priestern?</w:t>
      </w:r>
      <w:r>
        <w:t xml:space="preserve"> </w:t>
      </w:r>
      <w:r>
        <w:rPr>
          <w:rStyle w:val="Hervorhebung"/>
        </w:rPr>
        <w:t>Matthäus 12,3+4</w:t>
      </w:r>
      <w:r>
        <w:t xml:space="preserve"> </w:t>
      </w:r>
    </w:p>
    <w:p w14:paraId="582CCE03" w14:textId="77777777" w:rsidR="00C778DC" w:rsidRDefault="00C778DC" w:rsidP="00C778DC">
      <w:pPr>
        <w:pStyle w:val="StandardWeb"/>
      </w:pPr>
      <w:r>
        <w:t xml:space="preserve">Schaubrote aß David und es fiel kein Blitz vom Himmel, der ihn zerschmetterte, und kein Kennzeichen ward an ihm sichtbar, das ihn in das Elend trieb. Obgleich er Schaubrote gegessen hatte, blieb er der Mann nach Gottes Herzen, der Besitzer der königlichen Sendung, der dem Volk zum Herrn gegeben wurde, damit durch ihn Gottes Regierung zuteil werde. und doch war es eine unzweifelhafte Satzung des Gesetzes, dass die Schaubrote Gottes Eigentum seien und daher, wenn sie durch neue ersetzt wurden, allein dem Priester gehören. Kann denn ein Mensch gegen das Gesetz handeln, ohne dass das Gesetz ihn zerbricht? Den Pharisäer machte diese Frage stumm; denn sie warf seine ganze Frömmigkeit um. Jesus sah dagegen in diesem Bericht der Schrift nichts Dunkles, weil Er auch im Gesetz den Willen des Vaters vernahm, der das Gesetz um des Menschen willen gab. Für die anderen war das Gesetz eine schreckliche Macht, die zwischen ihnen und Gott stand wie der Cherub mit dem feurigen Schwert vor dem Paradies. Wehe dem, der es brach; er hat Gott gegen sich. Ist die Schuld geschehen und das Schaubrot gegessen, dann gibt es für den, der schuldig geworden ist, weder Rat noch Hilfe. Für Jesus dagegen gibt es kein göttliches Wort, das Gott nicht als den Gebenden offenbarte, auch dann, wenn Gott gebietet und ein Heiligtum aufrichtet, das der Willkür des Menschen entzogen ist. Für mich ist Gottes Gesetz gegeben, nicht gegen mich. Begehrt David die Schaubrote im Aufruhr gegen Gottes Gesetz, dann fällt er. Gibt sie ihm der Priester, weil David Brot braucht, dann sah Jesus in Gott nichts von Eifersucht; dann gönnt ihm Gott auch die ihm gehörenden Brote gern. </w:t>
      </w:r>
    </w:p>
    <w:p w14:paraId="49E8209B" w14:textId="77777777" w:rsidR="00C778DC" w:rsidRDefault="00C778DC" w:rsidP="00C778DC">
      <w:pPr>
        <w:pStyle w:val="StandardWeb"/>
      </w:pPr>
      <w:r>
        <w:t xml:space="preserve">Deine Güte, Herr, gibt mir mein Gebot. Deine Gnade bindet mich an meine Pflicht. Behüte mich vor allem Murren gegen Dein Gebot. Mache es mir süß und zu meinem eigenen Willen und binde in mir fest zusammen, was ich soll und was ich will, damit ich Lust habe an Deinem Gesetz. Amen. </w:t>
      </w:r>
    </w:p>
    <w:p w14:paraId="0588D4B9" w14:textId="77777777" w:rsidR="00C778DC" w:rsidRDefault="00C778DC" w:rsidP="00C778DC">
      <w:pPr>
        <w:pStyle w:val="berschrift1"/>
        <w:rPr>
          <w:sz w:val="48"/>
        </w:rPr>
      </w:pPr>
      <w:r>
        <w:t>Juli</w:t>
      </w:r>
    </w:p>
    <w:p w14:paraId="6D5581FD" w14:textId="77777777" w:rsidR="00C778DC" w:rsidRDefault="00C778DC" w:rsidP="00C778DC">
      <w:pPr>
        <w:pStyle w:val="berschrift2"/>
      </w:pPr>
      <w:r>
        <w:t>1. Juli</w:t>
      </w:r>
    </w:p>
    <w:p w14:paraId="0468BD60" w14:textId="77777777" w:rsidR="00C778DC" w:rsidRDefault="00C778DC" w:rsidP="00C778DC">
      <w:pPr>
        <w:pStyle w:val="StandardWeb"/>
      </w:pPr>
      <w:r>
        <w:rPr>
          <w:rStyle w:val="Fett"/>
        </w:rPr>
        <w:t>Welcherlei die gewesen sind, die das Ansehen haben, daran liegt mir nichts. Denn Gott achtet das Ansehen der Menschen nicht.</w:t>
      </w:r>
      <w:r>
        <w:t xml:space="preserve"> </w:t>
      </w:r>
      <w:r>
        <w:rPr>
          <w:rStyle w:val="Hervorhebung"/>
        </w:rPr>
        <w:t>Galater 2,6</w:t>
      </w:r>
      <w:r>
        <w:t xml:space="preserve"> </w:t>
      </w:r>
    </w:p>
    <w:p w14:paraId="4135C618" w14:textId="77777777" w:rsidR="00C778DC" w:rsidRDefault="00C778DC" w:rsidP="00C778DC">
      <w:pPr>
        <w:pStyle w:val="StandardWeb"/>
      </w:pPr>
      <w:r>
        <w:t xml:space="preserve">Die Apostel waren beisammen, fassten Entschlüsse, gaben Entscheidung und schufen für die Kirche gültiges Recht. Weil sie dass taten, sagte Paulus so laut, als er konnte: an ihnen liegt nichts; denn es gibt bei Gott keine Parteilichkeit, keine Gunst, mit der er diesen oder jenen Menschen bevorzugte. Aber es gibt doch zwischen uns offenkundig große Unterschiede in unserer Begabung. Petrus und Johannes hatten, weil sie von Jesus zu seinen Jüngern erwählt waren und die Zeugen seines Wandels geworden sind, unvergängliche und unvergleichliche Wichtigkeit, die sie zu Lehrern und Führern für die ganze Kirche zu allen Zeiten macht. Ebenso war Paulus ein Wunderwerk Gottes und mit einer Fülle von Gnade beschenkt, die ihn über alle erhob. Aber die Bedeutung, die sie haben, rührt daher, dass Gott sie in seinem Dienst gebraucht und dazu sie mit seinen Gaben beschenkt. Verkünden sie die Wahrheit, so ist es Gottes Wahrheit; bringen sie Gnade, so ist es Gottes Gnade, und daraus folgt niemals, dass Gott alles allein durch sie ausrichte und sich nicht nach seiner freien Wahl auch andere Werkzeuge bereite. Unsere Verbundenheit mit Gott und unsere Verschiedenheit von Gott ergibt zusammen das Merkmal unseres Christenstandes. Es ist wahr, dass der Mensch mit Gott verbunden wird; denn Gott spricht und wirkt durch ihn und legt auf ihn die Ehre, ihm dienen zu dürfen. Es bleibt aber ebenso wahr, dass der Mensch, mag er auch so hoch wie Petrus und Paulus begnadet sein, von Gott verschieden bleibt. Denn alles, was er weiß und tut, stammt nicht von ihm, sondern ist Gottes Eigentum. Wenn wir dies vergäßen, so legten wir die Ehre, die Gott dem Menschen gibt, auf den Menschen hinüber und setzten ihn an Gottes Statt. Somit macht mich der Christenstand von allen Menschen frei. Er gibt mir den eigenen Zugang zu Gott und macht, dass ich keinen menschlichen Mittler mit Gott suchen darf, weil Gottes Wahrheit auch zu mir spricht und seine Gnade auch mir scheint, und zugleich macht mich der Christenstand nicht einsam, macht mir die anderen nicht gleichgültig und versenkt mich nicht in mich selbst, weil ich nicht der Günstling Gottes bin, als ob er seine Gnade an mich verschenkt hätte. Er gibt sie auch den anderen und durch sie kommt sie auch zu mir. </w:t>
      </w:r>
    </w:p>
    <w:p w14:paraId="46FD65BA" w14:textId="77777777" w:rsidR="00C778DC" w:rsidRDefault="00C778DC" w:rsidP="00C778DC">
      <w:pPr>
        <w:pStyle w:val="StandardWeb"/>
      </w:pPr>
      <w:r>
        <w:t xml:space="preserve">DU stellst uns, Vater, in Deine Gemeinde, führst uns zu den Brüdern und gibst uns teil an dem, was Du ihnen gibst, und bist auch für mich der Gegenwärtige, so dass ich beten, glauben und meinen Weg an Deiner Hand gehen darf. Durch die Gnade, die Du allen gibst, stehe ich vor Dir, durch das Licht, das allen scheint, wandle ich vor Dir. Du bist die Sonne für jedes Auge, der Versöhner für jede Schuld, der Vollender für jedes Leben. Erhalte mich in der Gemeinschaft mit den Deinen, mit allen, die Dich lieb haben. Amen. </w:t>
      </w:r>
    </w:p>
    <w:p w14:paraId="023476B4" w14:textId="77777777" w:rsidR="00C778DC" w:rsidRDefault="00C778DC" w:rsidP="00C778DC">
      <w:pPr>
        <w:pStyle w:val="berschrift2"/>
      </w:pPr>
      <w:r>
        <w:t>2. Juli</w:t>
      </w:r>
    </w:p>
    <w:p w14:paraId="31BA7A9C" w14:textId="461C5077" w:rsidR="00C778DC" w:rsidRDefault="00C778DC" w:rsidP="00C778DC">
      <w:pPr>
        <w:pStyle w:val="StandardWeb"/>
      </w:pPr>
      <w:r>
        <w:rPr>
          <w:rStyle w:val="Fett"/>
        </w:rPr>
        <w:t xml:space="preserve">Es werden viele zu mir sagen an jenem Tage: </w:t>
      </w:r>
      <w:r w:rsidR="00073840">
        <w:rPr>
          <w:rStyle w:val="Fett"/>
        </w:rPr>
        <w:t>„</w:t>
      </w:r>
      <w:r>
        <w:rPr>
          <w:rStyle w:val="Fett"/>
        </w:rPr>
        <w:t>Herr, Herr! Haben wir nicht in deinem Namen geweissagt? Haben wir nicht in deinem Namen Teufel ausgetrieben? Haben wir nicht in deinem Namen viele Taten getan?</w:t>
      </w:r>
      <w:r w:rsidR="00073840">
        <w:rPr>
          <w:rStyle w:val="Fett"/>
        </w:rPr>
        <w:t>“</w:t>
      </w:r>
      <w:r>
        <w:rPr>
          <w:rStyle w:val="Fett"/>
        </w:rPr>
        <w:t xml:space="preserve"> Dann werde ich ihnen bekennen: </w:t>
      </w:r>
      <w:r w:rsidR="00073840">
        <w:rPr>
          <w:rStyle w:val="Fett"/>
        </w:rPr>
        <w:t>„</w:t>
      </w:r>
      <w:r>
        <w:rPr>
          <w:rStyle w:val="Fett"/>
        </w:rPr>
        <w:t>Ich habe euch noch nie erkannt; weicht alle von mir, ihr Übeltäter.</w:t>
      </w:r>
      <w:r w:rsidR="00073840">
        <w:rPr>
          <w:rStyle w:val="Fett"/>
        </w:rPr>
        <w:t>“</w:t>
      </w:r>
      <w:r>
        <w:t xml:space="preserve"> </w:t>
      </w:r>
      <w:r>
        <w:rPr>
          <w:rStyle w:val="Hervorhebung"/>
        </w:rPr>
        <w:t>Matthäus 7,22+23</w:t>
      </w:r>
      <w:r>
        <w:t xml:space="preserve"> </w:t>
      </w:r>
    </w:p>
    <w:p w14:paraId="59FE7463" w14:textId="77777777" w:rsidR="00C778DC" w:rsidRDefault="00C778DC" w:rsidP="00C778DC">
      <w:pPr>
        <w:pStyle w:val="StandardWeb"/>
      </w:pPr>
      <w:r>
        <w:t xml:space="preserve">Jesus offenbart hier die Herrlichkeit seiner Sohnschaft. Vom Vater lässt er sich durch nichts trennen, auch nicht durch das, was ihm auf der Erde das Liebste war. Er hat die Seinen lieb gehabt und kein anderes Eigentum begehrt als Menschen, die sich zu ihm bekennen, ihn ihren Herrn nennen und durch ihr Wirken der Welt zeigen, dass er ihr Heiland ist. Allein um ihretwillen verleugnet er den Willen des Vaters nicht. Weissagen, Geister vertreiben, Wunder wirken, das waren Vorgänge, durch die die Neuheit des Christentums besonders deutlich zum Vorschein kam; denn der Jude rechnete dies nicht zum Beruf eines Frommen. Und das Neue wurde allen dadurch kräftig vorgehalten, dass sie alle ihre großen Taten eifrig und laut mit dem Namen Jesu verbanden. Sein Name gab ihrem Wirken die Kraft; darum fiel auch der Ruhm nicht ihnen zu, sondern Jesu Größe und Jesu Macht wurde durch sie ans Licht gebracht. Dennoch erklärt ihnen Jesus: Ich habe euch nie gekannt, ihr seid mir völlig fremd und nie bestand zwischen mir und euch eine Verbindung. Sie rufen ihn an: Herr, Herr! Und er verleugnet sie; sie wirken für ihn und er verwirft sie; sein Name steht über dem Großen, das sie tun, und er nennt sie Übeltäter. Warum? Jesus liegt es daran, dass der Wille des Vaters getan werde. Kann man eine christliche Wirksamkeit üben und gegen Gott ungehorsam handeln? Das geschieht leicht. Jene kleinen Gebote, die von dem reden, was immer geschehen muss, sind leicht verachtet. Wenn man weissagen kann, muss man dann noch wahrhaftig sein? Wenn man Macht über die Geister hat, braucht man dann das zu tun, was der Samariter tat? Ist nicht Christlichkeit mehr als Ehrlichkeit, Liebe mehr als Gerechtigkeit? Für Jesus gibt es aber keinen Ersatz für den Gehorsam gegen Gottes Gebot, auch keinen christlichen Ersatz. </w:t>
      </w:r>
    </w:p>
    <w:p w14:paraId="11C3CFE9" w14:textId="77777777" w:rsidR="00C778DC" w:rsidRDefault="00C778DC" w:rsidP="00C778DC">
      <w:pPr>
        <w:pStyle w:val="StandardWeb"/>
      </w:pPr>
      <w:r>
        <w:t xml:space="preserve">Du, Herr Christus, bist immer gnädig, wenn Du strafst, immer herrlich, wenn Du zürnst. Indem Du die verleugnest, die dich ehren und Gottes Willen verachten, bekennst Du Dich zu denen, die den Willen Seines Vaters tun. Gib uns allen, dass wir Dir so dienen, dass wir nicht von Dir verworfen werden. Amen. </w:t>
      </w:r>
    </w:p>
    <w:p w14:paraId="200BDE3C" w14:textId="77777777" w:rsidR="00C778DC" w:rsidRDefault="00C778DC" w:rsidP="00C778DC">
      <w:pPr>
        <w:pStyle w:val="berschrift2"/>
      </w:pPr>
      <w:r>
        <w:t>3. Juli</w:t>
      </w:r>
    </w:p>
    <w:p w14:paraId="02596D4E" w14:textId="77777777" w:rsidR="00C778DC" w:rsidRDefault="00C778DC" w:rsidP="00C778DC">
      <w:pPr>
        <w:pStyle w:val="StandardWeb"/>
      </w:pPr>
      <w:r>
        <w:rPr>
          <w:rStyle w:val="Fett"/>
        </w:rPr>
        <w:t>Alle Gesetze werden in Einem Wort erfüllt, in dem: Liebe deinen Nächsten als dich selbst.</w:t>
      </w:r>
      <w:r>
        <w:t xml:space="preserve"> </w:t>
      </w:r>
      <w:r>
        <w:rPr>
          <w:rStyle w:val="Hervorhebung"/>
        </w:rPr>
        <w:t>Galater 5,14</w:t>
      </w:r>
      <w:r>
        <w:t xml:space="preserve"> </w:t>
      </w:r>
    </w:p>
    <w:p w14:paraId="3BC30415" w14:textId="77777777" w:rsidR="00C778DC" w:rsidRDefault="00C778DC" w:rsidP="00C778DC">
      <w:pPr>
        <w:pStyle w:val="StandardWeb"/>
      </w:pPr>
      <w:r>
        <w:t xml:space="preserve">Zerbrochenes, zersplittertes Wesen hat nicht Gottes Art an sich. Er ist Einer und hat auch unser inwendiges Leben in eine starke Einheit zusammengebunden, die der Zerstückelung in eine Menge von Anliegen widerstrebt. Darum bewährt das göttliche Gesetz seine göttliche Art dadurch, dass es durch ein einziges Gebot zu uns spricht, weil alles, was Gott von mir begehrt, aus einer einzigen Wurzel kommt. Diese Wurzel für jede richtige Tat ist die Liebe. Das Gesetz stellt jede Bosheit, durch die ich die anderen schädige und verderbe, unter sein verdammendes Urteil. Wo aber die Liebe ist, entstehen nicht Bosheiten; sie schädigt nicht, sondern hilft. Das Gesetz verbindet uns zur Gemeinschaft durch das Recht. Wenn ich aber in der Liebe handele, wird alles, was die Gerechtigkeit verlangt, von mir getan. Denn die Liebe zerreißt die Gemeinschaft nicht, aus der das Recht der anderen entsteht, sondern erhält sie und stellt sie auch da her, wo sie noch nicht ist oder zerbrochen worden ist. Auch das, was das Gesetz uns als unseren Gottesdienst vorschreibt, hat darin sein Ziel, dass wir einander lieben wie uns selbst und zwischen uns keine bösen Unterschiede aufrichten, weil wir Gottes Gabe nicht nur für uns selber suchen und empfangen können. Gott umfasst uns alle mit derselben Gnade und gibt einem jeden seine Gaben dazu, damit er mit ihnen den anderen diene. Tun wir dies, so ist das Gesetz erfüllt. </w:t>
      </w:r>
    </w:p>
    <w:p w14:paraId="43805CB1" w14:textId="77777777" w:rsidR="00C778DC" w:rsidRDefault="00C778DC" w:rsidP="00C778DC">
      <w:pPr>
        <w:pStyle w:val="StandardWeb"/>
      </w:pPr>
      <w:r>
        <w:t xml:space="preserve">Du, Herr, unser Gott, gabst mir meinen Platz unter den Meinen, gabst mir meine Stelle in unserem Volk und gabst mir Heimatrecht in unserer Kirche. Du gabst mir dadurch Nächste, denen ich nahe sein darf. Nun gib mir zur Pflicht auch den Willen, zum Beruf die Kraft, zur Arbeit die Liebe, ohne die sie ein totes Werk und leere Mühsal bleibt. Bei Dir klopfe ich an; fülle meine leeren Hände. Amen. </w:t>
      </w:r>
    </w:p>
    <w:p w14:paraId="2E70D296" w14:textId="77777777" w:rsidR="00C778DC" w:rsidRDefault="00C778DC" w:rsidP="00C778DC">
      <w:pPr>
        <w:pStyle w:val="berschrift2"/>
      </w:pPr>
      <w:r>
        <w:t>4. Juli</w:t>
      </w:r>
    </w:p>
    <w:p w14:paraId="394B87A1" w14:textId="77777777" w:rsidR="00C778DC" w:rsidRDefault="00C778DC" w:rsidP="00C778DC">
      <w:pPr>
        <w:pStyle w:val="StandardWeb"/>
      </w:pPr>
      <w:r>
        <w:rPr>
          <w:rStyle w:val="Fett"/>
        </w:rPr>
        <w:t>Saget Dank allezeit für alles Gott und dem Vater in dem Namen unseres Herrn Jesu Christi.</w:t>
      </w:r>
      <w:r>
        <w:t xml:space="preserve"> </w:t>
      </w:r>
      <w:r>
        <w:rPr>
          <w:rStyle w:val="Hervorhebung"/>
        </w:rPr>
        <w:t>Epheser 5,20</w:t>
      </w:r>
      <w:r>
        <w:t xml:space="preserve"> </w:t>
      </w:r>
    </w:p>
    <w:p w14:paraId="219EFBBD" w14:textId="77777777" w:rsidR="00C778DC" w:rsidRDefault="00C778DC" w:rsidP="00C778DC">
      <w:pPr>
        <w:pStyle w:val="StandardWeb"/>
      </w:pPr>
      <w:r>
        <w:t xml:space="preserve">Sowie mein Blick Gottes Wirken zu erfassen vermag, bin ich zum Danken geführt. Seine Hand ist immer die gebende und alles, was er tut, macht seine Gnade offenbar. Darum bin ich nicht nur dann und wann, nicht nur bei besonders tief wirkenden Erlebnissen, zum Danken geführt, sondern empfange es durch alles, was mir begegnet. Es dürfte nur da ausbleiben, wo ich es nicht mehr mit Gott zu tun hätte. Was tritt aber in mein Erleben hinein, was mich nicht mit Gott zusammenbrächte? Satanisches? Alles satanische Wirken steht unter Gottes allmächtiger Regierung. Menschliches? Alle unsere menschliche Regsamkeit ist von Gottes Wirken umfasst. Natürliches? Alles, was die Natur aus mir macht, kommt von Gottes Ordnung her. Wenn mir aber alles die Erinnerung an Gott gewährt, dann beruft mich auch alles zum Danken. Wenn es uns gegeben wird, an der Natur den Glanz Gottes zu sehen, der auf ihr liegt, so dass aus jeder Berührung mit der Natur eine Begegnung mit Gott wird, wie atmet dann die Seele auf und beginnt zu jubeln und bekommt in Lust und Leid den Antrieb zum beständigen Dank. Wenn es uns geschenkt wird, in den anderen die zu sehen, die Gott neben uns stellt, mit denen er uns verbunden hat, dann wird es ein köstliches Ding, in der Gemeinschaft mit den anderen zu stehen. Und wenn es uns vollends gewährt ist, in Jesus den Vater zu erkennen, wie soll nun noch der Dank ausbleiben? Nun dürfen wir dem Vater im Namen Jesu danken, weil uns mit diesem Namen gesagt ist, was uns in Gottes Gnade stellt und in unser ganzes Erleben Gottes Segen legt. </w:t>
      </w:r>
    </w:p>
    <w:p w14:paraId="6B2C49BD" w14:textId="77777777" w:rsidR="00C778DC" w:rsidRDefault="00C778DC" w:rsidP="00C778DC">
      <w:pPr>
        <w:pStyle w:val="StandardWeb"/>
      </w:pPr>
      <w:r>
        <w:t xml:space="preserve">Nichts, heiliger Gott, finde ich in mir selbst, auch nicht das Danken. Ich suche es bei Deiner Barmherzigkeit und empfange es von Deiner Freundlichkeit. Vieles tut weh, was uns in diesem Stand des Lebens von Dir zugemessen wird, und wenn wir inwendig verwundet sind, wird uns das Danken schwer und kommt nur kümmerlich zustande. Aber wir werden es alle noch lernen, wir alle, die Dein Reich umfasst, Dir Dank zu sagen für alles und ohne Unterlass. Amen. </w:t>
      </w:r>
    </w:p>
    <w:p w14:paraId="1D15CDD3" w14:textId="77777777" w:rsidR="00C778DC" w:rsidRDefault="00C778DC" w:rsidP="00C778DC">
      <w:pPr>
        <w:pStyle w:val="berschrift2"/>
      </w:pPr>
      <w:r>
        <w:t>5. Juli</w:t>
      </w:r>
    </w:p>
    <w:p w14:paraId="6885DC5C" w14:textId="77777777" w:rsidR="00C778DC" w:rsidRDefault="00C778DC" w:rsidP="00C778DC">
      <w:pPr>
        <w:pStyle w:val="StandardWeb"/>
      </w:pPr>
      <w:r>
        <w:rPr>
          <w:rStyle w:val="Fett"/>
        </w:rPr>
        <w:t>Hebet eure Augen auf und sehet das Feld; denn es ist schon weiß zur Ernte.</w:t>
      </w:r>
      <w:r>
        <w:t xml:space="preserve"> </w:t>
      </w:r>
      <w:r>
        <w:rPr>
          <w:rStyle w:val="Hervorhebung"/>
        </w:rPr>
        <w:t>Johannes 4,35</w:t>
      </w:r>
      <w:r>
        <w:t xml:space="preserve"> </w:t>
      </w:r>
    </w:p>
    <w:p w14:paraId="7263A4EA" w14:textId="77777777" w:rsidR="00C778DC" w:rsidRDefault="00C778DC" w:rsidP="00C778DC">
      <w:pPr>
        <w:pStyle w:val="StandardWeb"/>
      </w:pPr>
      <w:r>
        <w:t xml:space="preserve">Jesus sah vor sich schon ein zur Ernte reifes Feld. Davon sahen aber die Jünger nichts. Für ihren Blick sah nicht nur die weite Ebene, auf die man vom Jakobsbrunnen sieht, noch winterlich aus, sondern nach ihrer Meinung gab es auch in den Dörfern ringsum für Jesus nichts zu tun. Wie konnte er auch nur an eine Ernte auf dem samaritischen Boden denken? Er kannte ja den Hass der Samariter gegen die Juden und wusste, wie versteckt sie an ihrer sektenhaften Absonderung von Jerusalem festhielten. Selbst wenn die Samariter geneigt würden, auf Jesus zu hören, konnte er nach der Meinung der Jünger in keine Gemeinschaft mit ihnen treten. Denn er war in Kraft seiner Sendung der König Israels; folglich gab es in Samaria keine Ernte für ihn. Öffnet eure Augen und schaut hin, sagt ihnen Jesus; jetzt habt ihr die Arbeit der Schnitter zu tun und dies da, wo ihr meintet, dass keine Ernte wachsen könne. Was damals am Jakobsbrunnen geschah, war nicht nur für Jesus die Speise, die ihn erquickte, und nicht nur für die Samariter der Aufgang eines neuen Tages, sondern auch für die Jünger Jesu ein neuer Anfang, der ihrem Leben mit starkem Stoß eine neue Richtung gab. Die Überraschung, die ihnen dort zuteil wurde, zerbrach ihr angebliches Wissen und erzog sie zum Sehen, das auf Gottes Werk achten lernt. Wie heilsam sind auch uns diese Überraschungen! Sie können uns betrüben, wenn sich Felder als leer erweisen, von denen wir meinten, sie seien zur Ernte reif; sie können aber auch erfreuen und stärken, wenn sich auch da, wo wir meinten, es sei nichts zu hoffen, Gottes Werk zeigt, das den Menschen für sein Wort bereitet, und heilsam sind sie immer, weil sie uns verwehren, mit fertigen Urteilen mit den Menschen zu verkehren, als wüssten wir, was in ihnen verborgen ist. Ob es Erntezeit ist oder nicht, ob hier Ähren reifen oder Dornen wuchern, das weiß nur der, der die Herzen kennt. Darum besteht unser Dienst darin, dass wir seiner Leitung folgen und dann die Erntearbeit tun, wenn er die Ernte reifen lässt. </w:t>
      </w:r>
    </w:p>
    <w:p w14:paraId="73BA89A2" w14:textId="77777777" w:rsidR="00C778DC" w:rsidRDefault="00C778DC" w:rsidP="00C778DC">
      <w:pPr>
        <w:pStyle w:val="StandardWeb"/>
      </w:pPr>
      <w:r>
        <w:t xml:space="preserve">Unsere Gedanken möchten, Herr Gott, in ungeduldiger Eile erraten, was Du tun wirst. Du heißt uns aber warten, bis Dein Werk sichtbar wird. Gib mir das geöffnete Auge, dass ich nicht bei mir selbst weise bin, sondern dein Wort sehe und mich brauchen lasse, wann und wie Du mich brauchen willst. Amen. </w:t>
      </w:r>
    </w:p>
    <w:p w14:paraId="563F09F4" w14:textId="77777777" w:rsidR="00C778DC" w:rsidRDefault="00C778DC" w:rsidP="00C778DC">
      <w:pPr>
        <w:pStyle w:val="berschrift2"/>
      </w:pPr>
      <w:r>
        <w:t>6. Juli</w:t>
      </w:r>
    </w:p>
    <w:p w14:paraId="4B6DCA74" w14:textId="77777777" w:rsidR="00C778DC" w:rsidRDefault="00C778DC" w:rsidP="00C778DC">
      <w:pPr>
        <w:pStyle w:val="StandardWeb"/>
      </w:pPr>
      <w:r>
        <w:rPr>
          <w:rStyle w:val="Fett"/>
        </w:rPr>
        <w:t>Das Himmelreich ist gleich einem Netz, das ins Meer geworfen ist, mit dem man allerlei Gattung fängt. Wenn es aber voll ist, so ziehen sie es heraus an das Ufer, sitzen und lesen die guten in ein Gefäß zusammen, aber die faulen werfen sie weg.</w:t>
      </w:r>
      <w:r>
        <w:t xml:space="preserve"> </w:t>
      </w:r>
      <w:r>
        <w:rPr>
          <w:rStyle w:val="Hervorhebung"/>
        </w:rPr>
        <w:t>Matthäus 13,47+48</w:t>
      </w:r>
      <w:r>
        <w:t xml:space="preserve"> </w:t>
      </w:r>
    </w:p>
    <w:p w14:paraId="4DFCA4CC" w14:textId="77777777" w:rsidR="00C778DC" w:rsidRDefault="00C778DC" w:rsidP="00C778DC">
      <w:pPr>
        <w:pStyle w:val="StandardWeb"/>
      </w:pPr>
      <w:r>
        <w:t xml:space="preserve">Vor jeden, der das Evangelium unverkürzt hört und sagt, die Botschaft von Gottes vollkommener Gnade, vor der es keine Gerechtigkeit gibt als die des Glaubens, stellt sich die Frage: verdunkle ich nicht dadurch Gottes Recht?! Wird durch das Evangelium nicht das Böse gut genannt und das Bittere für süß erklärt? Dürfen wir z.B. an den Anfang eines jeden Menschenlebens, auch wenn es in einem der vielen finsteren Winkel in unserem Volk beginnt, das Zeugnis von Gottes vergebender Gnade stellen, indem wir die Kinder taufen? Dürfen wir auch am Karfreitag, am Ostertag und Pfingsttag Gottes Botschaft bei offenen Türen sagen, so dass alle zu ihr geladen sind? Verbergen wir uns nicht so die Gerechtigkeit Gottes, die das Böse vom Guten scheidet und aus den Gottlosen die Sterbenden macht? In der Gemeinde, in der Jesus seine Arbeit tat, kamen diese Bedenken laut zum Wort und die Jünger waren für sie offen. Sie waren ja in derjenigen Gemeinde aufgewachsen, die es für ihre Pflicht erklärte, die Sünder zu schänden. Jesus hilft uns deshalb durch sein Gleichnis. Werft das Netz aus, sagt er, und lasst es nicht deshalb unbenützt, weil sich auch unbrauchbare Fische in ihm fangen. Sagt mein Wort, das der Welt Gottes Gnade zeigt, und lasst euch nicht dadurch hindern, dass es auch solche sich aneignen, die sich nicht helfen lassen. Eure Arbeit ist nicht das Letzte, was geschieht, und euer Urteil ist nicht die endgültige Entscheidung. Ist der Fang vollendet, so wird das Netz an das Land gebracht und dann wird das Faule vom Gesunden, das Wertvolle vom Unbrauchbaren getrennt. Gottes Recht wird nicht geschwächt, wenn wir Gottes Gnade preisen. Es ist zwar nicht in unsere Hand gelegt, darum aber nicht abwesend und unwirksam. Es geht jetzt seinen stillen, aber sicheren Gang und wird einst offenbar in seiner fehllosen Majestät. Ihr aber, sagte Jesus seinen Jüngern, und damit gar er seiner Kirche ihren Beruf, an dem alle Anteil haben, die zu ihr gehören, ihr werft das Netz aus, ihr ladet zum Himmelreich ein, indem ihr die Gnadengabe Gottes allen sichtbar macht, die darin besteht, dass wir zu Gott umkehren und an Christus glauben. </w:t>
      </w:r>
    </w:p>
    <w:p w14:paraId="704B0C16" w14:textId="77777777" w:rsidR="00C778DC" w:rsidRDefault="00C778DC" w:rsidP="00C778DC">
      <w:pPr>
        <w:pStyle w:val="StandardWeb"/>
      </w:pPr>
      <w:r>
        <w:t xml:space="preserve">Gnadenzeit, großer Gott, sind unsere Tage. Die Waffen, die der Bosheit ein Ende machen, behältst Du in Deiner eigenen Hand und zeigst uns in Deinem lieben Sohne nicht, was wir Menschen uns bereiten, sondern was Du uns verleihst. Dessen dürfen wir alle froh sein und miteinander zum Glauben erwachen und eins sein im Glauben an Dich. Amen. </w:t>
      </w:r>
    </w:p>
    <w:p w14:paraId="0A1B8A01" w14:textId="77777777" w:rsidR="00C778DC" w:rsidRDefault="00C778DC" w:rsidP="00C778DC">
      <w:pPr>
        <w:pStyle w:val="berschrift2"/>
      </w:pPr>
      <w:r>
        <w:t>7. Juli</w:t>
      </w:r>
    </w:p>
    <w:p w14:paraId="5D89EBF4" w14:textId="77777777" w:rsidR="00C778DC" w:rsidRDefault="00C778DC" w:rsidP="00C778DC">
      <w:pPr>
        <w:pStyle w:val="StandardWeb"/>
      </w:pPr>
      <w:r>
        <w:rPr>
          <w:rStyle w:val="Fett"/>
        </w:rPr>
        <w:t>Meine Seele ward entwöhnt, wie einer von seiner Mutter entwöhnt wird.</w:t>
      </w:r>
      <w:r>
        <w:t xml:space="preserve"> </w:t>
      </w:r>
      <w:r>
        <w:rPr>
          <w:rStyle w:val="Hervorhebung"/>
        </w:rPr>
        <w:t xml:space="preserve">Psalm 131,2 </w:t>
      </w:r>
    </w:p>
    <w:p w14:paraId="0F2DD433" w14:textId="77777777" w:rsidR="00C778DC" w:rsidRDefault="00C778DC" w:rsidP="00C778DC">
      <w:pPr>
        <w:pStyle w:val="StandardWeb"/>
      </w:pPr>
      <w:r>
        <w:t xml:space="preserve">Hungrig schauen unsere Augen in die Welt hinaus und unsere Hände greifen eifrig nach allem, was wir Gewinn heißen, in der Tat wie ein Kindchen, das sich nach der Brust der Mutter streckt. Gibt es denn für uns Menschen ein Sattwerden? Ja, sagt der Psalmist, es ging ihm wie dem Kind, von dem das ungestüme Begehren der ersten Wochen abgefallen ist und das nun seine Nahrung nicht mehr bei der Mutter sucht. Nun ist ein anderes Bedürfnis aufgewacht und das neue Bedürfnis macht das alte still. Es kann uns wie dem entwöhnten Kinde gehen, weil wir von zwei Seiten her unsere Bedürfnisse und Begehrungen empfangen. Zuerst legen sie die natürlichen Vorgänge in uns hinein und erzeugen jenes Verlangen, das nach den Dingen greift. Wenn uns aber Gottes Gnade besucht hat, dann öffnet sich uns ein neuer Quell, aus dem Bewegung und Begehrung und Wille in uns hineinströmen. Nun greifen wir nach dem, was Gottes ist, und das eine Verlangen vertreibt das andere. Was die Natur fordert, muss ihr freilich Tag um Tag gewährt werden und dies ohne Widerwillen; sie soll willig und reichlich erhalten, was sie bedarf. Aber die Mitte unseres Lebens füllt dieses Begehren nicht mehr aus. Deutlich und wirksam kommt eine Wandlung zustande, die unser ganzes Leben umstellt. Wie viel war uns früher unentbehrlich oder erschien uns doch als höchst begehrenswert und machte uns zu lebhafter Anstrengung munter, vielleicht sogar zu fieberndem und heldenhaften Ringen! Nun aber ist alles, was nur die Sinne reizt, nur den Menschen angeht und nur den Menschen schmückt, abgewelkt. Wir sehen die anderen nach diesen Dingen greifen und lächeln, weil wir wissen, wie wenig sie damit gewinnen, und mit dem Lächeln verbindet sich ein tiefes Erbarmen, weil das, was sie begehren, sie gefährdet, weil das Leben in Gefahr kommt, wenn es darben muss. Ohne Schmerzen und Klagen ist uns die Entsagung gewährt, wie sie dem entwöhnten Kind gegeben wird, das nun ohne Begehrlichkeit auf dem Schoß der Mutter sitzt. Denn eine neue Füllung ward in unser Leben gelegt, neue Arbeit, damit auch neue Schmerzen und neue Seligkeit. </w:t>
      </w:r>
    </w:p>
    <w:p w14:paraId="6C3252DC" w14:textId="77777777" w:rsidR="00C778DC" w:rsidRDefault="00C778DC" w:rsidP="00C778DC">
      <w:pPr>
        <w:pStyle w:val="StandardWeb"/>
      </w:pPr>
      <w:r>
        <w:t xml:space="preserve">Zeige mir, was Dir wohlgefällt, damit ich mich nicht verzehre im Dienst der Eitelkeit. Reichst Du uns das Brot des Lebens, dann quält uns kein falscher Hunger mehr; dann werde ich satt. Amen. </w:t>
      </w:r>
    </w:p>
    <w:p w14:paraId="61A1B3D0" w14:textId="77777777" w:rsidR="00C778DC" w:rsidRDefault="00C778DC" w:rsidP="00C778DC">
      <w:pPr>
        <w:pStyle w:val="berschrift2"/>
      </w:pPr>
      <w:r>
        <w:t>8. Juli</w:t>
      </w:r>
    </w:p>
    <w:p w14:paraId="137C1000" w14:textId="77777777" w:rsidR="00C778DC" w:rsidRDefault="00C778DC" w:rsidP="00C778DC">
      <w:pPr>
        <w:pStyle w:val="StandardWeb"/>
      </w:pPr>
      <w:r>
        <w:rPr>
          <w:rStyle w:val="Fett"/>
        </w:rPr>
        <w:t>Sehet zu, dass ihr nicht jemand von diesen Kleinen verachtet. Denn ich sage euch: ihre Engel sehen allezeit das Angesicht meines Vaters im Himmel.</w:t>
      </w:r>
      <w:r>
        <w:t xml:space="preserve"> </w:t>
      </w:r>
      <w:r>
        <w:rPr>
          <w:rStyle w:val="Hervorhebung"/>
        </w:rPr>
        <w:t>Matthäus 18,10</w:t>
      </w:r>
      <w:r>
        <w:t xml:space="preserve"> </w:t>
      </w:r>
    </w:p>
    <w:p w14:paraId="197E96E3" w14:textId="14A2674E" w:rsidR="00C778DC" w:rsidRDefault="00C778DC" w:rsidP="00C778DC">
      <w:pPr>
        <w:pStyle w:val="StandardWeb"/>
      </w:pPr>
      <w:r>
        <w:t xml:space="preserve">Um seine Gemeinde herzustellen, zerbrach Jesus die Urteile, durch die wir einander als groß oder klein einschätzen. Unterschiede in der Begabung sind unter uns freilich vorhanden. Es gibt Kleine, deren Blick nicht weit reicht und deren Kraft nicht zu vielem brauchbar ist, Kleine, die man stützen muss, die auf unsere Gaben und unsere Führung angewiesen sind und mit starker Kraft schaffen, was vielen nützt. Das müssen nicht wir erst Jesus sagen, dass es kleine und große Menschen gibt; er hat seine Jünger </w:t>
      </w:r>
      <w:r w:rsidR="00073840">
        <w:t>„</w:t>
      </w:r>
      <w:r>
        <w:t>diese Kleinen</w:t>
      </w:r>
      <w:r w:rsidR="00073840">
        <w:t>“</w:t>
      </w:r>
      <w:r>
        <w:t xml:space="preserve"> genannt. Dennoch sah Jesus im Unterschied, den wir zwischen den Kleinen und den Großen aufrichten, ein Hindernis, das er überwinden musste, damit seine Gemeinde entstehe. Denn wir ziehen aus dem Tatbestand, dass es nicht nur Große, sondern auch Kleine gibt, einen falschen Schluss. Vor den Großen scheuen wir uns und hüten uns, sie anzugreifen; die Kleinen misshandeln wir. An die Großen hängen wir uns; die Kleinen meiden wir. Den Großen geben wir die Bewunderung, den Kleinen die Verachtung. Nun haben wir den Frieden verscheucht. Es ist nur unsere Eigensucht, die die Kleinen und die Großen in dieser Weise schätzt. Wenn wir auf unseren Vorteil sehen, ist die Verbindung mit den Großen förderlich und die mit den Kleinen hinderlich. Allein unsere Eigensucht misst falsch und Jesus wirft ihren Maßstab weg und misst die Kleinen nach Gottes Maß. Bei Gott gibt es aber keine Verachtung für die Kleinen. Ihre Engel, sagt er, haben zu jeder Zeit den Zutritt zu Gott. Gott stellt seine himmlischen Geister in den Dienst der Kleinen und ist immer bereit, ihnen seinen gnädigen Willen kundzutun und sie mit Hilfe und Gaben für seine Kleinen auszurüsten. Das Gleichnis, das Jesus formt, ist freilich mit den irdischen Farben gemalt und vom irdischen König herübergenommen, dessen Angesicht nicht jedermann zu jeder Zeit sieht, weil ihm nur gewichtige Anliegen vorgelegt werden. Aber auch durch dieses irdische Bild glänzt eine herrliche und mächtige Wirklichkeit hindurch, die, dass Gott auch der Gott der Kleinen ist und ihre Kleinheit seine Gnade nicht verkürzt, dass er sie vielmehr auch ihnen in ihrer göttlich großen Vollkommenheit verleiht. Nun wisst ihr, sagt Jesus seinen Jüngern, was ihr den Kleinen schuldig seid. </w:t>
      </w:r>
    </w:p>
    <w:p w14:paraId="286F2F80" w14:textId="77777777" w:rsidR="00C778DC" w:rsidRDefault="00C778DC" w:rsidP="00C778DC">
      <w:pPr>
        <w:pStyle w:val="StandardWeb"/>
      </w:pPr>
      <w:r>
        <w:t xml:space="preserve">Schreibe mir, lieber Herr, dies Dein Wort in meine Seele. Sprich es zu mir, dass ich es höre. Gäbe es denn Gnade für die Großen, wenn Du sie den Kleinen nicht gäbest? Was ist klein und groß vor Dir? Gäbe es für mich Deinen Frieden und Deine Gemeinschaft, wenn Du sie den Kleinen versagtest? Vergib mir und Deiner Christenheit, dass uns unsere Größe blendet und für die Kleinen unnütz macht. Amen. </w:t>
      </w:r>
    </w:p>
    <w:p w14:paraId="4C7DFB58" w14:textId="77777777" w:rsidR="00C778DC" w:rsidRDefault="00C778DC" w:rsidP="00C778DC">
      <w:pPr>
        <w:pStyle w:val="berschrift2"/>
      </w:pPr>
      <w:r>
        <w:t>9. Juli</w:t>
      </w:r>
    </w:p>
    <w:p w14:paraId="18204181" w14:textId="78869F63" w:rsidR="00C778DC" w:rsidRDefault="00C778DC" w:rsidP="00C778DC">
      <w:pPr>
        <w:pStyle w:val="StandardWeb"/>
      </w:pPr>
      <w:r>
        <w:rPr>
          <w:rStyle w:val="Fett"/>
        </w:rPr>
        <w:t xml:space="preserve">Ein anderer unter seinen Jüngern sprach zu Ihm: </w:t>
      </w:r>
      <w:r w:rsidR="00073840">
        <w:rPr>
          <w:rStyle w:val="Fett"/>
        </w:rPr>
        <w:t>„</w:t>
      </w:r>
      <w:r>
        <w:rPr>
          <w:rStyle w:val="Fett"/>
        </w:rPr>
        <w:t xml:space="preserve">Herr, erlaube mir, dass ich hingehe und zuvor meinen Vater begrabe. Aber Jesus sprach zu ihm: </w:t>
      </w:r>
      <w:r w:rsidR="00073840">
        <w:rPr>
          <w:rStyle w:val="Fett"/>
        </w:rPr>
        <w:t>„</w:t>
      </w:r>
      <w:r>
        <w:rPr>
          <w:rStyle w:val="Fett"/>
        </w:rPr>
        <w:t>Folge du mir und lass die Toten ihre Toten begraben.</w:t>
      </w:r>
      <w:r w:rsidR="00073840">
        <w:rPr>
          <w:rStyle w:val="Fett"/>
        </w:rPr>
        <w:t>“</w:t>
      </w:r>
      <w:r>
        <w:t xml:space="preserve"> </w:t>
      </w:r>
      <w:r>
        <w:rPr>
          <w:rStyle w:val="Hervorhebung"/>
        </w:rPr>
        <w:t>Matthäus 8,21+22</w:t>
      </w:r>
      <w:r>
        <w:t xml:space="preserve"> </w:t>
      </w:r>
    </w:p>
    <w:p w14:paraId="287D9FDF" w14:textId="77777777" w:rsidR="00C778DC" w:rsidRDefault="00C778DC" w:rsidP="00C778DC">
      <w:pPr>
        <w:pStyle w:val="StandardWeb"/>
      </w:pPr>
      <w:r>
        <w:t xml:space="preserve">Jede Gemeinschaft, in der seine Jünger standen, machte Jesus löslich und hob sie aus jeder Abhängigkeit heraus. Das machte er den Jüngern besonders deutlich, als er einem Jünger, der zu seiner Nachfolge bereit war, untersagte, zuerst noch seinen Vater zu begraben. Es war das ernsthafte Begehren dieses Mannes, dass Jesus ihm seine Nachfolge gewähre. Seinem Entschluss widersetzte sich aber plötzlich ein Hindernis: der Vater starb. Für jedes jüdische Gewissen war sonnenklar, was jetzt zu geschehen hatte. Schon wenn die Leiche eines Unbekannten gefunden wurde, war es die Pflicht eines jeden, der sie fand, ihr ein Grab zu bereiten. Hier war aber der Vater zu bestatten. War das nicht eine deutliche Weisung Gottes, dass der Sohn seinen Entschluss aufzuschieben hatte, nicht nur, bis die Leiche des Vaters im Grabe lag, sondern bis die sieben Trauertage vorbei waren? Nur so gehorchte er dem göttlichen Gebot, das ihm befahl, den Vater zu ehren. Da auch Jesus in allem, was geschah, die Leitung des Vaters erkannte, hat auch er in diesem Todesfall den Finger Gottes wahrgenommen. Aber für ihn hatte das, was geschah, einen anderen Sinn, nicht den, dass er die Nachfolge Jesu aufschieben soll, sondern den, dass er die Größe und Tiefe dessen erkennen soll, was er von Jesus erbat, weil er nun begreifen und nicht nur begreifen, sondern bestätigen musste, dass es nun für ihn keine andere Gemeinschaft gilt als die mit seinem Herrn und keine andere Pflicht als die, die seine Nachfolge ihm bringt. Neben Gott und seinem Reich gibt es nicht noch andere Ziele und darum neben Jesus nicht noch andere Herren. Nun ist der ganze Wille Gottes für ihn in ein einziges Wort zusammengefasst: bleibe bei mir. Ist das ein gefährliches Wort, gefährlich für den Zusammenhalt der Familie, für die Festigkeit des Volkstums und für die Ordnung in der Kirche? Nichts kommt bei Jesus in Gefahr, was in Gott seinen Grund hat. Es gibt kein Band, das mich so fest mit den meinigen verbände und so vollständig mit meinem Volk vereinte und so treu an die Ordnungen der Kirche bände als Jesus und die Verbundenheit mit ihm, gerade deshalb, weil sie keine Beschränkungen zulässt und keine Ausnahmen erträgt. Er führt uns in die Natur und macht sie uns heilig und führt uns zu den Menschen und macht uns für sie treu und verwandelt unser Leben in den heilsamen Dienst, eben dadurch, dass er den Zwang sprengt, mit dem sie uns knechten und uns ihnen als die Freien um Gottes willen dienstbar macht. </w:t>
      </w:r>
    </w:p>
    <w:p w14:paraId="766AF5B7" w14:textId="77777777" w:rsidR="00C778DC" w:rsidRDefault="00C778DC" w:rsidP="00C778DC">
      <w:pPr>
        <w:pStyle w:val="StandardWeb"/>
      </w:pPr>
      <w:r>
        <w:t xml:space="preserve">Wer Dir gehört, Herr Christus, gehört Dir ganz. Du holst uns alle aus jeder Gemeinschaft heraus, in der wir stehen, weil wir Dir gehören. Wie reich und hell machst Du nun aber das Leben der Deinen! Nun kann ich Dir danken für Haus und Volk, für Staat und Kirche, für alles, was mir die Natur gewährt. Denn nun steht dies alles nicht mehr zwischen mir und Gott; denn ich gehöre Dir. Amen. </w:t>
      </w:r>
    </w:p>
    <w:p w14:paraId="0061672B" w14:textId="77777777" w:rsidR="00C778DC" w:rsidRDefault="00C778DC" w:rsidP="00C778DC">
      <w:pPr>
        <w:pStyle w:val="berschrift2"/>
      </w:pPr>
      <w:r>
        <w:t>10. Juli</w:t>
      </w:r>
    </w:p>
    <w:p w14:paraId="33BF8F80" w14:textId="77777777" w:rsidR="00C778DC" w:rsidRDefault="00C778DC" w:rsidP="00C778DC">
      <w:pPr>
        <w:pStyle w:val="StandardWeb"/>
      </w:pPr>
      <w:r>
        <w:rPr>
          <w:rStyle w:val="Fett"/>
        </w:rPr>
        <w:t>Wenn jemand das Wort vom Reiche hört und nicht versteht, so kommt der Arge und reißt es hin, was da gesät ist in sein Herz.</w:t>
      </w:r>
      <w:r>
        <w:t xml:space="preserve"> </w:t>
      </w:r>
      <w:r>
        <w:rPr>
          <w:rStyle w:val="Hervorhebung"/>
        </w:rPr>
        <w:t>Matthäus 13,19</w:t>
      </w:r>
      <w:r>
        <w:t xml:space="preserve"> </w:t>
      </w:r>
    </w:p>
    <w:p w14:paraId="56F0E1CA" w14:textId="78B16A55" w:rsidR="00C778DC" w:rsidRDefault="00C778DC" w:rsidP="00C778DC">
      <w:pPr>
        <w:pStyle w:val="StandardWeb"/>
      </w:pPr>
      <w:r>
        <w:t xml:space="preserve">Wie verhält sich der, der </w:t>
      </w:r>
      <w:r w:rsidR="00073840">
        <w:t>„</w:t>
      </w:r>
      <w:r>
        <w:t>nicht versteht</w:t>
      </w:r>
      <w:r w:rsidR="00073840">
        <w:t>“</w:t>
      </w:r>
      <w:r>
        <w:t xml:space="preserve">? Meint Jesus, es fehle ihm das Denkvermögen, so dass er das Wort nicht zu begreifen und zu beweisen imstande ist? Sicherlich nicht. Er freute sich am Willen seines Vaters, der die Armen im Geist durch sein Reich reich macht und die Unmündigen erleuchtet. Nicht Fleisch und Blut hat es dir geoffenbart, hat er zu Petrus gesagt, als dieser wagte, Jesus den zu nennen, der uns zum Herrn gegeben ist. Denn dieser Gedanke übersteigt alles, was die Natur uns zeigt. Er hört zwar, sagt Jesus, aber er merkt nicht auf; er vernimmt die Botschaft, nimmt aber nichts wahr. Der Verständige ist der, der seine Lage mit klarem Blick erfasst und Menschen und Dinge richtig beurteilt. Das Wort spricht ja von den großen Wirklichkeiten, vor die wir gestellt sind, von dem, was geschieht, was Gott tut, von Gottes Reich, von den Ereignissen, durch die Gottes Gnade zu uns kommt, vom Sämann, der den Acker mit Gottes Saat versieht, vom Senfkorn in seiner Kleinheit und von dem daraus entstehenden großen Gewächs, und vom Schatz, der reicher macht als jede andere Habe. Das sind Tatbestände, Wirklichkeiten, das, was geschehen ist und geschieht. Darum verlangt das Wort von dem, der es hört, die Fähigkeit, wahrzunehmen, das sehende Auge, das denkende Herz, den urteilenden Verstand. Das fehlt bei denen, die Jesus mit der Saat vergleicht, die auf den Weg gefallen ist. Sie hören nichts als ein Wort, eine Lehre, eine Theorie. Darum geben sie auch das Wort gern her. Warum sollten sie es auch dann festhalten, wenn eine andere Stimme zu ihnen spricht, die sich mit Ernst und Macht darum bemüht, Gottes Werk zu hindern? Ein Wort ohne Inhalt, eine Meinung ohne Grund, eine Lehre ohne Gegenstand wird mit leichtem herzen preisgegeben. Was uns der Satan zeigt, ist nicht nur Rauch und Schaum. Die Lust der Sinne ist glühende Lust und die Jagd nach dem Geld ringt nach einem greifbaren Besitz und die Macht ist nicht nur ein scheinbarer Gewinn. Wird die begehrliche Eigensucht in uns wach, so streckt sie sich nach Dingen, die ernsthafte Wirklichkeit haben. Der, der nicht versteht, hält sie für die einzige und für die heilsame Wirklichkeit und deshalb sagt ihm Jesus sein Wort umsonst. </w:t>
      </w:r>
    </w:p>
    <w:p w14:paraId="7212E4C3" w14:textId="77777777" w:rsidR="00C778DC" w:rsidRDefault="00C778DC" w:rsidP="00C778DC">
      <w:pPr>
        <w:pStyle w:val="StandardWeb"/>
      </w:pPr>
      <w:r>
        <w:t xml:space="preserve">Wenn ich auf Dein Wort nicht aufmerke, heiliger Gott, so muss ich mich anklagen. Du hast mir das Vermögen gegeben, aufzumerken und wahrzunehmen, was von Dir kommt und was von unten kommt, was gerecht und was verwerflich ist, was mir Leben bringt und was Unheil wirkt. Vergib mir und Deiner Christenheit die Sünden, die wir an Deinem Wort begehen. Amen. </w:t>
      </w:r>
    </w:p>
    <w:p w14:paraId="59DEF9A2" w14:textId="77777777" w:rsidR="00C778DC" w:rsidRDefault="00C778DC" w:rsidP="00C778DC">
      <w:pPr>
        <w:pStyle w:val="berschrift2"/>
      </w:pPr>
      <w:r>
        <w:t>11. Juli</w:t>
      </w:r>
    </w:p>
    <w:p w14:paraId="5A1BB229" w14:textId="77777777" w:rsidR="00C778DC" w:rsidRDefault="00C778DC" w:rsidP="00C778DC">
      <w:pPr>
        <w:pStyle w:val="StandardWeb"/>
      </w:pPr>
      <w:r>
        <w:rPr>
          <w:rStyle w:val="Fett"/>
        </w:rPr>
        <w:t>Auch die Haare auf dem Haupt sind alle gezählt. Darum fürchtet euch nicht.</w:t>
      </w:r>
      <w:r>
        <w:t xml:space="preserve"> </w:t>
      </w:r>
      <w:r>
        <w:rPr>
          <w:rStyle w:val="Hervorhebung"/>
        </w:rPr>
        <w:t>Matthäus 10,30+31</w:t>
      </w:r>
      <w:r>
        <w:t xml:space="preserve"> </w:t>
      </w:r>
    </w:p>
    <w:p w14:paraId="738EC7D3" w14:textId="77777777" w:rsidR="00C778DC" w:rsidRDefault="00C778DC" w:rsidP="00C778DC">
      <w:pPr>
        <w:pStyle w:val="StandardWeb"/>
      </w:pPr>
      <w:r>
        <w:t xml:space="preserve">Wenn die Menschen leidenschaftlich werden, schreien und toben, zu den Waffen greifen, Gewalt üben, Gericht halten und töten, dann übertönt ihr Lärm leicht die Erinnerung an Gott. Ist er auch dann gegenwärtig, wenn eine wütende Schar die Jünger Jesu vor den Richter schleppt und ein blutiger Römer oder ein gottloser Jude wie der König Agrippa das Todesurteil über sie spricht? Ist sein Himmelreich auch dann in seiner königlichen Macht wirksam, wenn der Kopf des Johannes auf einer Schüssel der Herodias übergeben wird? Jesus schwankt nicht; auch die Haare eures Hauptes sind gezählt; ihr steht in Gottes Schutz, nicht nur, wenn sich die Menschen nicht um euch kümmern, sondern auch dann, wenn sie sich eifrig und zornig mit euch beschäftigen und ihre Faust nach euren Haaren greift. Jesus hat vereint, was wir nicht zusammenzubringen vermögen. Er sah mit seinem geraden, klaren Blick dem Menschen in sein Angesicht und legte über die menschliche Bosheit keine Hülle. Er wich der Wahrheit nicht aus, indem er den Menschen verschönte und in die Wolken erhob. Vielmehr hat er mit sieghafter Wahrhaftigkeit sich und den Jüngern gezeigt, was die Welt ist und was sie in sich hat, dass sie nicht das in sich hat, was von Gott ist, sondern das, was aus der Welt ist und ihr von ihrem Fürsten gegeben wird. Darum beschrieb er den Jüngern ihren Weg nicht als eine friedliche Wanderung auf gefahrloser Straße, sondern als den Gang derer, die ihre Kreuze auf ihren Schultern haben und ausgestoßen aus der Welt ins Sterben gehen. Aber nicht so haftet der Blick Jesu am Menschen und seinem Zorn und seinen Übeltaten, dass er nun nur noch den Menschen sähe und einzig mit dem Willen und der Macht des Menschen rechnete. Er sieht ebenso deutlich unverwandt in jeder Lage auch in das Angesicht des Vaters und sieht es über seinen Jüngern leuchten, durch keine Wolke des Zorns verdeckt. Darum sagte Jesus ihnen: Fürchtet euch vor den Menschen nicht. Ihr seid nicht allein, sondern tut jeden Schritt in Gottes Gegenwart. Was Jesus konnte, ist größer, als was wir vermögen. Das aber können wir: hören auf das, was Er sagt, und dem glauben, was Er verspricht, und dies ist unsere Stärke in jedem Kampf. </w:t>
      </w:r>
    </w:p>
    <w:p w14:paraId="4794F04C" w14:textId="77777777" w:rsidR="00C778DC" w:rsidRDefault="00C778DC" w:rsidP="00C778DC">
      <w:pPr>
        <w:pStyle w:val="StandardWeb"/>
      </w:pPr>
      <w:r>
        <w:t xml:space="preserve">Wer unter Deinem Schutz steht, Allmächtiger, hat in Dir den Frieden, den nichts stören kann. Um Deinen Frieden bitte ich, dass er meine Seele decke. Dann kann sie nicht beben, nicht zweifeln, nicht zürnen und grollen. Weil ich in Deinem Schutz geborgen bin, mache mich zum Kind des Friedens im Verkehr mit allen, mit denen Du mich zusammenführst. Amen. </w:t>
      </w:r>
    </w:p>
    <w:p w14:paraId="37D37D2F" w14:textId="77777777" w:rsidR="00C778DC" w:rsidRDefault="00C778DC" w:rsidP="00C778DC">
      <w:pPr>
        <w:pStyle w:val="berschrift2"/>
      </w:pPr>
      <w:r>
        <w:t>12. Juli</w:t>
      </w:r>
    </w:p>
    <w:p w14:paraId="47764B4A" w14:textId="415C5282" w:rsidR="00C778DC" w:rsidRDefault="00C778DC" w:rsidP="00C778DC">
      <w:pPr>
        <w:pStyle w:val="StandardWeb"/>
      </w:pPr>
      <w:r>
        <w:rPr>
          <w:rStyle w:val="Fett"/>
        </w:rPr>
        <w:t xml:space="preserve">Einer trat zu ihm und sprach: </w:t>
      </w:r>
      <w:r w:rsidR="00073840">
        <w:rPr>
          <w:rStyle w:val="Fett"/>
        </w:rPr>
        <w:t>„</w:t>
      </w:r>
      <w:r>
        <w:rPr>
          <w:rStyle w:val="Fett"/>
        </w:rPr>
        <w:t>Guter Meister, was soll ich Gutes tun, dass ich das ewige Leben möge haben?</w:t>
      </w:r>
      <w:r w:rsidR="00073840">
        <w:rPr>
          <w:rStyle w:val="Fett"/>
        </w:rPr>
        <w:t>“</w:t>
      </w:r>
      <w:r>
        <w:rPr>
          <w:rStyle w:val="Fett"/>
        </w:rPr>
        <w:t xml:space="preserve"> Er aber sprach zu ihm: </w:t>
      </w:r>
      <w:r w:rsidR="00073840">
        <w:rPr>
          <w:rStyle w:val="Fett"/>
        </w:rPr>
        <w:t>„</w:t>
      </w:r>
      <w:r>
        <w:rPr>
          <w:rStyle w:val="Fett"/>
        </w:rPr>
        <w:t>Was heißest du mich gut? Niemand ist gut, denn der einige Gott. Willst du aber zum Leben eingehen, so halte die Gebote.</w:t>
      </w:r>
      <w:r w:rsidR="00073840">
        <w:rPr>
          <w:rStyle w:val="Fett"/>
        </w:rPr>
        <w:t>“</w:t>
      </w:r>
      <w:r>
        <w:t xml:space="preserve"> </w:t>
      </w:r>
      <w:r>
        <w:rPr>
          <w:rStyle w:val="Hervorhebung"/>
        </w:rPr>
        <w:t>Matthäus 19,16+17</w:t>
      </w:r>
      <w:r>
        <w:t xml:space="preserve"> </w:t>
      </w:r>
    </w:p>
    <w:p w14:paraId="20334035" w14:textId="77777777" w:rsidR="00C778DC" w:rsidRDefault="00C778DC" w:rsidP="00C778DC">
      <w:pPr>
        <w:pStyle w:val="StandardWeb"/>
      </w:pPr>
      <w:r>
        <w:t xml:space="preserve">Mit lastendem Druck lag die Frage, die der Jüngling zu Jesus trug, damals auf dem ganzen Volk. Sie wurde freilich nur selten ausgesprochen, saß aber in der ganzen Frömmigkeit drin und machte aus ihr die mühsame Arbeit und aus den Frommen die Lastträger, die eine schwere Bürde schleppten. Der Jüngling gab das ans Licht, was in vielen verborgen war. Ihn floh die Ruhe, bis er eine Antwort auf diese wichtigste aller Fragen hatte. Sie war ja die Frage nach dem ewigen Heil. Ewiges Leben ist unser Ziel, das stand damals für den frommen Teil der Gemeinde fest und ihre Überzeugung wurde durch die Beobachtung verstärkt, dass da, wo man für den Tod lebte, die Sünde mächtig wurde. Leuchtete aber das Ziel dieser wunderbaren Höhe, dann bekam die Frage, wie man es erreiche, gewaltigen Ernst. So handeln musst du, sagte jedermann, dass du das ewige Leben bekommst. Wer recht tut, der wird leben. Die Guten gehen in das Leben ein und den Guten erkennt man am guten Werk. War nicht alles in dieser Unterweisung, die in der Gemeinde in Geltung stand und der der Jüngling gehorchte, durchsichtig und einwandfrei? Wird nicht Jesus, weil er der Gütige ist, diesem Unterricht dadurch die Vollendung geben, dass er dem Jüngling mit deutlicher Vorschrift ein Werk aufgibt, mit dem er sich das ewige Leben zu sichern vermag? Jesus wies aber diese Bitte ab; denn sie kennt Gott nicht und nimmt Ihm seine Ehre. Der Jüngling meinte, er finde in Jesus den guten Meister, und Jesus erwiderte ihm: das bin ich nicht. Der Jüngling erwartete, dass ihm Jesus ein Werk nenne, das ihn von seiner Unruhe befreie und ihm die Heilsgewissheit gebe, und Jesus antwortet: ein solches Werk gibt es nicht. Was machte seinen ganzen Gedankengang falsch? Er sieht nicht auf Gott und weiß nicht, dass Gott gut ist, Gott allein. Hältst du Gott für gut, warum ist dir dann so bange vor dem Tod? Hältst du Gott für gut, warum suchst du nach einem besonders verdienstlichen Werk? Hältst du Gott für gut, warum machst du aus dem ewigen Leben dein eigenes Werk? Wer Gott für gut hält, der hält die Gebote und beklagt sich nicht, der Weg ins ewige Leben sei schwer zu finden. Gottes Wille ist dir gesagt. Tue ihn. Es ist der Wille des Guten, und wer Ihm glaubt, dass Er der Gute ist, der weiß, dass Er keinen verderben lässt, der seinen Willen tut. </w:t>
      </w:r>
    </w:p>
    <w:p w14:paraId="6933016D" w14:textId="77777777" w:rsidR="00C778DC" w:rsidRDefault="00C778DC" w:rsidP="00C778DC">
      <w:pPr>
        <w:pStyle w:val="StandardWeb"/>
      </w:pPr>
      <w:r>
        <w:t xml:space="preserve">Alle im Himmel und auf Erden bekennen, dass Du, Gott, gut bist, Du allein. Unser irdisches und unser ewiges Leben ist das Werk Seiner Güte und alles, was mir Deinen Willen kundtut, ist die Offenbarung deiner Güte. Ich weiß und bekenne vor Dir, wie falsch und sündlich all mein Misstrauen ist, wie finster meine Gedanken sind, die Dich verklagen. Du bist der Gute, das soll meine Gewissheit bleiben heut und morgen und in Ewigkeit. Amen. </w:t>
      </w:r>
    </w:p>
    <w:p w14:paraId="64CA9A12" w14:textId="77777777" w:rsidR="00C778DC" w:rsidRDefault="00C778DC" w:rsidP="00C778DC">
      <w:pPr>
        <w:pStyle w:val="berschrift2"/>
      </w:pPr>
      <w:r>
        <w:t>13. Juli</w:t>
      </w:r>
    </w:p>
    <w:p w14:paraId="4B859ED2" w14:textId="0732F3B9" w:rsidR="00C778DC" w:rsidRDefault="00073840" w:rsidP="00C778DC">
      <w:pPr>
        <w:pStyle w:val="StandardWeb"/>
      </w:pPr>
      <w:r>
        <w:rPr>
          <w:rStyle w:val="Fett"/>
        </w:rPr>
        <w:t>„</w:t>
      </w:r>
      <w:r w:rsidR="00C778DC">
        <w:rPr>
          <w:rStyle w:val="Fett"/>
        </w:rPr>
        <w:t>Willst du in das Leben eingehen, so halte die Gebote.</w:t>
      </w:r>
      <w:r>
        <w:rPr>
          <w:rStyle w:val="Fett"/>
        </w:rPr>
        <w:t>“</w:t>
      </w:r>
      <w:r w:rsidR="00C778DC">
        <w:rPr>
          <w:rStyle w:val="Fett"/>
        </w:rPr>
        <w:t xml:space="preserve"> Da sprach er zu ihm: </w:t>
      </w:r>
      <w:r>
        <w:rPr>
          <w:rStyle w:val="Fett"/>
        </w:rPr>
        <w:t>„</w:t>
      </w:r>
      <w:r w:rsidR="00C778DC">
        <w:rPr>
          <w:rStyle w:val="Fett"/>
        </w:rPr>
        <w:t>Welche?</w:t>
      </w:r>
      <w:r>
        <w:rPr>
          <w:rStyle w:val="Fett"/>
        </w:rPr>
        <w:t>“</w:t>
      </w:r>
      <w:r w:rsidR="00C778DC">
        <w:rPr>
          <w:rStyle w:val="Fett"/>
        </w:rPr>
        <w:t xml:space="preserve"> Jesus aber sprach: </w:t>
      </w:r>
      <w:r>
        <w:rPr>
          <w:rStyle w:val="Fett"/>
        </w:rPr>
        <w:t>„</w:t>
      </w:r>
      <w:r w:rsidR="00C778DC">
        <w:rPr>
          <w:rStyle w:val="Fett"/>
        </w:rPr>
        <w:t>Du sollst nicht töten, du sollst nicht ehebrechen, du sollst nicht stehlen; du sollst nicht falsch Zeugnis geben. Ehre Vater und Mutter und du sollst deinen Nächsten lieben als dich selbst.</w:t>
      </w:r>
      <w:r>
        <w:rPr>
          <w:rStyle w:val="Fett"/>
        </w:rPr>
        <w:t>“</w:t>
      </w:r>
      <w:r w:rsidR="00C778DC">
        <w:t xml:space="preserve"> </w:t>
      </w:r>
      <w:r w:rsidR="00C778DC">
        <w:rPr>
          <w:rStyle w:val="Hervorhebung"/>
        </w:rPr>
        <w:t>Matthäus 19,17–19</w:t>
      </w:r>
      <w:r w:rsidR="00C778DC">
        <w:t xml:space="preserve"> </w:t>
      </w:r>
    </w:p>
    <w:p w14:paraId="602AC8E9" w14:textId="77777777" w:rsidR="00C778DC" w:rsidRDefault="00C778DC" w:rsidP="00C778DC">
      <w:pPr>
        <w:pStyle w:val="StandardWeb"/>
      </w:pPr>
      <w:r>
        <w:t xml:space="preserve">Gottes Gebote, sagt Jesus dem Jüngling, sind der Weg ins Leben; denn Gott ist gut. Er spricht, als seien die Gebote allen bekannt und jedem deutlich. Dem widerspricht aber der Jüngling. Seiner unruhigen Seele scheint es, Gottes Wille sei undeutlich und schwer erkennbar und es wäre ein großer Gewinn, wenn ihm Jesus ein neues, besonderes Gebot gäbe, bei dem man gewiss sein könnte, dass es zum ewigen Leben ausreichend sei. Nun zählt ihm Jesus die zweite Reihe der zehn Gebote auf, die der Fragende schon in der frühesten Kindheit gelernt hat, die er nie angezweifelt, sondern immer für heilig gehalten und nie übertreten hat. Jesus sprach mit ihm nicht von den Geboten, die der Gemeinde den Gottesdienst gaben, nicht von der Anbetung, die Gott allein gebührt, vom Namen und vom Tag Gottes, die geheiligt werden sollen. Diese Gebote leuchten wie ferne Sterne in der Höhe. Es gibt aber göttliche Gebote, die in das alltägliche Leben hineinreichen und das feste Fundament jeder menschlichen Gemeinschaft sind, und diese Gebote sind nicht weniger heilig als jene und sind die erste und sichere Antwort auf die Frage: was soll ich tun? Das sollst du, was du kannst, und du kannst dem Nächsten geben, was ihm gehört. Gott hat ihm das Leben gegeben; verdirb es nicht; die Volksgemeinschaft ist zerrissen, wenn das Leben nicht gesichert ist. Gott hat ihm die Frau gegeben; verdirb sie nicht. Wer die Ehe zerstört, zerreißt die Volksgemeinschaft. Gott hat ihm sein Eigentum gegeben; nimm es ihm nicht; du zerreißt die Volksgemeinschaft, wenn du das Eigentum angreifst. Gott hat ihm seine Ehre und sein Recht gegeben; verdirb es nicht durch dein falsches Zeugnis. Wer die Wahrheit bekämpft, zerreißt die Volksgemeinschaft. Gott hat die Eltern gegeben; von ihnen empfingst du das Leben; ehre sie. Sie wurden für dich zum Vater und zur Mutter durch göttliches Wirken. Gott führt dich beständig mit den anderen zusammen; sie sind dir Nächste, von derselben Art wie du und haben dieselben Rechte und dieselben Bedürfnisse wie du. Stelle dich nicht über sie, sondern gib ihnen dieselbe Schätzung, die du dir gewährst. Das unvergleichliche Meisterstück der zehn Gebote stellt Jesus vor den Jüngling hin, das jedem Volk zeigt, wann seine Gemeinschaft besteht und wann es sie verdirbt. Nun weißt du, sagt Jesus, was für ein Werk dir befohlen ist. </w:t>
      </w:r>
    </w:p>
    <w:p w14:paraId="646A7EB0" w14:textId="77777777" w:rsidR="00C778DC" w:rsidRDefault="00C778DC" w:rsidP="00C778DC">
      <w:pPr>
        <w:pStyle w:val="StandardWeb"/>
      </w:pPr>
      <w:r>
        <w:t xml:space="preserve">Ja, Herr, ich weiß es und wir wissen es alle; aber wir fürchten Dein Gebot und widerstreben dem, was wir wissen. Du aber bist gut und zeigst uns dies durch die Gnade Deines Sohnes und durch die Gemeinschaft Deines Geistes und nun wird uns Dein Gebot lieb und wir glauben es Dir, dass es uns zum Leben führt. Amen. </w:t>
      </w:r>
    </w:p>
    <w:p w14:paraId="648B234A" w14:textId="77777777" w:rsidR="00C778DC" w:rsidRDefault="00C778DC" w:rsidP="00C778DC">
      <w:pPr>
        <w:pStyle w:val="berschrift2"/>
      </w:pPr>
      <w:r>
        <w:t>16. Juli</w:t>
      </w:r>
    </w:p>
    <w:p w14:paraId="48D5C9AA" w14:textId="77777777" w:rsidR="00C778DC" w:rsidRDefault="00C778DC" w:rsidP="00C778DC">
      <w:pPr>
        <w:pStyle w:val="StandardWeb"/>
      </w:pPr>
      <w:r>
        <w:rPr>
          <w:rStyle w:val="Fett"/>
        </w:rPr>
        <w:t>Serafim standen über ihm, ein jeglicher hatte sechs Flügel, mit zweien deckten sie ihr Antlitz, mit zweien deckten sie ihre Füße, mit zweien flogen sie.</w:t>
      </w:r>
      <w:r>
        <w:t xml:space="preserve"> </w:t>
      </w:r>
      <w:r>
        <w:rPr>
          <w:rStyle w:val="Hervorhebung"/>
        </w:rPr>
        <w:t>Jesaja 6,2</w:t>
      </w:r>
      <w:r>
        <w:t xml:space="preserve"> </w:t>
      </w:r>
    </w:p>
    <w:p w14:paraId="4CA65B4B" w14:textId="0E78B662" w:rsidR="00C778DC" w:rsidRDefault="00C778DC" w:rsidP="00C778DC">
      <w:pPr>
        <w:pStyle w:val="StandardWeb"/>
      </w:pPr>
      <w:r>
        <w:t xml:space="preserve">Drei Flügelpaare hielt Jesaja für nötig, damit die Himmlischen im Tempel Gottes stehen und anbeten könnten. Mit dem einen Flügelpaar deckten sie ihr Gesicht. Denn zur Beschauung für die Augen des Geschöpfes stellt sich Gott nicht aus. Die Augen müssen verhüllt werden, wenn er gegenwärtig ist. Das ist die heilige Regel, die ich auch in jeder stillen Stunde unverbrüchlich bewahren muss. Wenn ich meine Gedanken auf Gott richte, wie rasch wird daraus Sünde, eine gottlose Hoffart, die Gottes Werk betastet, seinen Willen prüft und ein Gutachten über seine Richtigkeit abgibt. Wenn wir unser Auge forschend auf die Natur und die Menschen richten, fährt gleich unser Machtwille in unseren Blick hinein. Wir dringen in die </w:t>
      </w:r>
      <w:r w:rsidR="00073840">
        <w:t>„</w:t>
      </w:r>
      <w:r>
        <w:t>Gegenstände</w:t>
      </w:r>
      <w:r w:rsidR="00073840">
        <w:t>“</w:t>
      </w:r>
      <w:r>
        <w:t xml:space="preserve"> ein, weil wir sie uns dadurch unterwerfen und dienstbar machen, dass wir sie begreifen. Gott ist nicht mein </w:t>
      </w:r>
      <w:r w:rsidR="00073840">
        <w:t>„</w:t>
      </w:r>
      <w:r>
        <w:t>Gegenstand</w:t>
      </w:r>
      <w:r w:rsidR="00073840">
        <w:t>“</w:t>
      </w:r>
      <w:r>
        <w:t xml:space="preserve">, an dem ich meine geistige Macht erproben dürfte. Darum bedarf ich wie die Serafim die Hülle vor meinen Augen gerade dann, wenn ich im Tempel Gottes stehe, dann, wenn ich meine Bibel öffne, dann, wenn ich Jesus auf seinen Wegen mit meinen Gedanken begleite, dann, wenn ich ihn am Kreuze sterben sehe. Jener Blick, mit dem ich die Natur und die Menschen mustere, entweiht Gottes Heiligtum. Das zweite Flügelpaar gibt Jesaja den Himmlischen dazu, damit sie ihre Füße bedecken. Sie müssen ihren Leib vor Gott verhüllen; entblößt hat er nicht Raum in Gottes Licht. Auch dieser Spruch des Propheten gilt uns allen. Nicht nur das, was sündlich ist, bedarf der Vergebung und würde uns von Gott scheiden, wäre er nicht der, der uns verzeiht, sondern auch das, was Natur und darum ein uns gegebener Teil unseres Wesens ist, den wir nicht von uns entfernen können, bedarf der Verhüllung, damit wir vor Gott stehen. Wir brauchen alle vor Gott nicht bloß die Reue, die das, was gottlos und ungerecht ist, beklagt, sondern auch die Scham, die nicht vergisst, dass unser natürliches Wesen uns mit dem Tier verbindet und nicht für Gottes Reich brauchbar ist. Das dritte Flügelpaar dient bei Jesaja den Himmlischen zum Flug. Es gibt keine Erkenntnis Gottes ohne die muntere Bereitschaft zu seinem Dienst. Wer im Heiligtum Gottes steht, muss beweglich sein. Wir müssen laufen können, wenn Er uns schickt, gehorchen können, wenn Er gebietet. Denn Gott macht sich mir dadurch gegenwärtig, dass Er mir seinen Willen zeigt. </w:t>
      </w:r>
    </w:p>
    <w:p w14:paraId="2509329A" w14:textId="77777777" w:rsidR="00C778DC" w:rsidRDefault="00C778DC" w:rsidP="00C778DC">
      <w:pPr>
        <w:pStyle w:val="StandardWeb"/>
      </w:pPr>
      <w:r>
        <w:t xml:space="preserve">Heilig bist du, unser Gott, und weil Du heilig bist, wohnst Du bei dem Loblied Deines Volks. Deine Heiligkeit gibt uns unseren Platz in der Tiefe und führt Deine Gnade aus Deiner Höhe in unsere Tiefe hinab. So richtest Du uns, die wir irdisch sind, auf zu Deiner Erkenntnis und Anbetung. Darum darf auch ich meine Tage beginnen und schließen mit Deinem Lob. Amen. </w:t>
      </w:r>
    </w:p>
    <w:p w14:paraId="6CE6F610" w14:textId="77777777" w:rsidR="00C778DC" w:rsidRDefault="00C778DC" w:rsidP="00C778DC">
      <w:pPr>
        <w:pStyle w:val="berschrift2"/>
      </w:pPr>
      <w:r>
        <w:t>17. Juli</w:t>
      </w:r>
    </w:p>
    <w:p w14:paraId="737AC5E3" w14:textId="0E88669D" w:rsidR="00C778DC" w:rsidRDefault="00C778DC" w:rsidP="00C778DC">
      <w:pPr>
        <w:pStyle w:val="StandardWeb"/>
      </w:pPr>
      <w:r>
        <w:rPr>
          <w:rStyle w:val="Fett"/>
        </w:rPr>
        <w:t xml:space="preserve">Und einer rief zum anderen und sprach: </w:t>
      </w:r>
      <w:r w:rsidR="00073840">
        <w:rPr>
          <w:rStyle w:val="Fett"/>
        </w:rPr>
        <w:t>„</w:t>
      </w:r>
      <w:r>
        <w:rPr>
          <w:rStyle w:val="Fett"/>
        </w:rPr>
        <w:t>Heilig, heilig, heilig ist der Herr Zebaoth; alle Lande sind seiner Ehre voll.</w:t>
      </w:r>
      <w:r w:rsidR="00073840">
        <w:rPr>
          <w:rStyle w:val="Fett"/>
        </w:rPr>
        <w:t>“</w:t>
      </w:r>
      <w:r>
        <w:t xml:space="preserve"> </w:t>
      </w:r>
      <w:r>
        <w:rPr>
          <w:rStyle w:val="Hervorhebung"/>
        </w:rPr>
        <w:t>Jesaja 6,3</w:t>
      </w:r>
      <w:r>
        <w:t xml:space="preserve"> </w:t>
      </w:r>
    </w:p>
    <w:p w14:paraId="48067BE4" w14:textId="77777777" w:rsidR="00C778DC" w:rsidRDefault="00C778DC" w:rsidP="00C778DC">
      <w:pPr>
        <w:pStyle w:val="StandardWeb"/>
      </w:pPr>
      <w:r>
        <w:t xml:space="preserve">Alles, was die Erde füllt, sagen die Himmlischen, ist Gottes Besitz, zeigt Gottes Größe und macht seinen Reichtum sichtbar, und darum, weil die Erde nichts hat, was nicht Gottes wäre und nicht seine Herrlichkeit offenbarte, preisen sie den Herrn der Heerscharen als den Heiligen. So sehen die himmlischen Augen die Welt an. Wenn die Erde von oben her betrachtet wird, macht alles, was sie beherbergt und was in ihr geschieht, Gottes Heiligkeit offenbar. Auf unserem Standpunkt gibt es dagegen Rätsel, die dunkel bleiben, sowohl in der Natur als in der Geschichte, sowohl da, wo noch kein Mensch mit seiner Arbeit die Erde verändert hat, als auch da, wo der Mensch als Herr Der Erde seine Spuren in ihr Antlitz grub. Weltenräume dehnen sich ohne Ende; was füllt sie? Sterne zerbrechen; trugen auch sie Lebendes, das mit ihrem Sturz zerbrach? Im irdischen Bereich gibt es nichts als Sterbliches und jedes Leben wird durch den Tod anderer ernährt. Darum sind die Pflanzen und Tiere überreich mit den Waffen ausgerüstet, die sie geschickt machen, das Leben der anderen zu vernichten, um ihr eigenes zu erhalten, und da, wo der Mensch an die Arbeit geht, entstehen nicht nur Gärten, sondern auch Verwüstungen. Hätte der Prophet gesagt: die Serafim verhüllten ihr Angesicht, als sie auf die Erde schauten, so brächte uns dies keine Überraschung. Nun hat er aber gesagt: weil ihr Angesicht Gott zugekehrt war, darum bedeckten sie es, und weil sie auf die Erde sahen, in der alles Gottes ist, riefen sie: Heilig, heilig, heilig ist Er, so dass die Schwellen bebten. Wir können unser menschliches Auge nicht mit dem der Himmlischen vertauschen; aber ein starker Trost und reicher Besitz ist uns mit der Gewissheit gegeben, dass die Erde von oben her betrachtet keine Verhüllung der göttlichen Herrlichkeit bewirkt, weil sie von oben her keinen Tod sehen ohne das aus ihm erwachsende Leben, keine Schuld ohne die sie richtende und sühnende Gerechtigkeit und keine gegenwärtige Not ohne die aus der Gegenwart entstehende Zukunft. Diese Kunde von der himmlischen Weltbetrachtung ist uns unentbehrlich, damit wir uns nach der Regel des Glaubens auf unserer Erde und in unserer Welt bewegen als in Gottes Eigentum. </w:t>
      </w:r>
    </w:p>
    <w:p w14:paraId="3BCBBF5B" w14:textId="77777777" w:rsidR="00C778DC" w:rsidRDefault="00C778DC" w:rsidP="00C778DC">
      <w:pPr>
        <w:pStyle w:val="StandardWeb"/>
      </w:pPr>
      <w:r>
        <w:t xml:space="preserve">Mir scheint es oft, ich sei, Herr, heiliger Gott, in der Fremde, weit weg von Dir. Ich stehe aber in deinem Eigentum auch in meinem irdischen Stand und an allem, was aus deiner Schöpferhand hervorgegangen ist, finden sich die Züge Deiner Majestät. Ich will es nicht vergessen, dass ich nichts in die Hand nehmen kann, was nicht Dir gehört. Hilf mir, dass ich Dein Werk nicht verderbe. Amen. </w:t>
      </w:r>
    </w:p>
    <w:p w14:paraId="1278E49F" w14:textId="77777777" w:rsidR="00C778DC" w:rsidRDefault="00C778DC" w:rsidP="00C778DC">
      <w:pPr>
        <w:pStyle w:val="berschrift2"/>
      </w:pPr>
      <w:r>
        <w:t>18. Juli</w:t>
      </w:r>
    </w:p>
    <w:p w14:paraId="42E76414" w14:textId="74F88D83" w:rsidR="00C778DC" w:rsidRDefault="00C778DC" w:rsidP="00C778DC">
      <w:pPr>
        <w:pStyle w:val="StandardWeb"/>
      </w:pPr>
      <w:r>
        <w:rPr>
          <w:rStyle w:val="Fett"/>
        </w:rPr>
        <w:t xml:space="preserve">Da sprach ich: </w:t>
      </w:r>
      <w:r w:rsidR="00073840">
        <w:rPr>
          <w:rStyle w:val="Fett"/>
        </w:rPr>
        <w:t>„</w:t>
      </w:r>
      <w:r>
        <w:rPr>
          <w:rStyle w:val="Fett"/>
        </w:rPr>
        <w:t>Wehe mir, ich vergehe, denn ich bin unreiner Lippen und wohne unter einem Volk von unreinen Lippen.</w:t>
      </w:r>
      <w:r w:rsidR="00073840">
        <w:rPr>
          <w:rStyle w:val="Fett"/>
        </w:rPr>
        <w:t>“</w:t>
      </w:r>
      <w:r>
        <w:t xml:space="preserve"> </w:t>
      </w:r>
      <w:r>
        <w:rPr>
          <w:rStyle w:val="Hervorhebung"/>
        </w:rPr>
        <w:t>Jesaja 6,5</w:t>
      </w:r>
      <w:r>
        <w:t xml:space="preserve"> </w:t>
      </w:r>
    </w:p>
    <w:p w14:paraId="41F73592" w14:textId="77777777" w:rsidR="00C778DC" w:rsidRDefault="00C778DC" w:rsidP="00C778DC">
      <w:pPr>
        <w:pStyle w:val="StandardWeb"/>
      </w:pPr>
      <w:r>
        <w:t xml:space="preserve">Ein Klang aus reinen Lippen drang in die Seele des Propheten, als er die Anbetung der Himmlischen vernahm, und deshalb empfindet er, wie unrein seine Lippen sind, auch wenn er predigt, auch wenn er betet, auch wenn sein Wort Gott und Gottes Werk bezeugt. Wie kann es anders sein, als dass er falsche Worte spricht, Worte, die der Herrlichkeit Gottes widersprechen, statt sie zu preisen, und das, was er will und wirkt, verdunkeln statt es zu enthüllen? Er wohnt ja unter einem Volk von unreinen Lippen. Unsere Sprache ist nicht unser Sondereigentum, sondern Gemeingut, Volksbesitz. Wir haben sie, weil sie alle haben, und reden, wie jedermann spricht. Das gilt aber nicht nur vom Laut der Sprache und ihrem Wortschatz, sondern auch vom geistigen Besitz, der sich in der uns gegebenen Sprache verkörpert hat. Was jeder von uns als seinen persönlichen Erwerb zum gemeinsamen Gut hinzutut, ist klein neben dem, was uns durch die Sprache gegeben wird. Wenn jedermann töricht von Gott redet, wie kann ich wahrheitsgemäß von ihm reden? Wenn sich auch am frommen Wort aller die menschliche Verderbtheit zeigt, wie kann sich mein Wort von ihr frei halten? Sollen wir schweigen? Die Lippen des Propheten wurden entsündigt durch das Feuer vom Altar. Es gibt auch für unsere Frömmigkeit und unsere christliche Gotteslehre nur einen Grund, auf dem sie stehen kann; das ist die unsere Schuld bedeckende Vergebung. Nur deshalb sind unsere unreinen Lippen fähig zu Gottes Lob. Nun wird es uns aber zum heißen Anliegen, dass wir die Unreinheit, die an den Lippen unseres Volkes hängt, nicht noch vermehren. In dieses schmutzige Gewässer, das von Lippe zu Lippe strömt und sich aus einer Seele in die andere ergießt, müssen je und je einige reine Tropfen fallen, Worte, die von entsündigten Lippen gesprochen sind. Wie unentbehrlich ist uns dazu die Schrift! Sie spricht mit entsündigten Lippen. Bilde dein Wort an dem ihrigen; sprich wie sie. </w:t>
      </w:r>
    </w:p>
    <w:p w14:paraId="43CF07DE" w14:textId="77777777" w:rsidR="00C778DC" w:rsidRDefault="00C778DC" w:rsidP="00C778DC">
      <w:pPr>
        <w:pStyle w:val="StandardWeb"/>
      </w:pPr>
      <w:r>
        <w:t xml:space="preserve">Wecke mein Ohr, dass ich Dein Wort fasse, damit es mein Wort fülle mit der keuschen Wahrheit und der reinen Güte, die Deines Wortes Zierde sind. Amen. </w:t>
      </w:r>
    </w:p>
    <w:p w14:paraId="786DA3B7" w14:textId="77777777" w:rsidR="00C778DC" w:rsidRDefault="00C778DC" w:rsidP="00C778DC">
      <w:pPr>
        <w:pStyle w:val="berschrift2"/>
      </w:pPr>
      <w:r>
        <w:t>19. Juli</w:t>
      </w:r>
    </w:p>
    <w:p w14:paraId="212E9C0B" w14:textId="77777777" w:rsidR="00C778DC" w:rsidRDefault="00C778DC" w:rsidP="00C778DC">
      <w:pPr>
        <w:pStyle w:val="StandardWeb"/>
      </w:pPr>
      <w:r>
        <w:rPr>
          <w:rStyle w:val="Fett"/>
        </w:rPr>
        <w:t>Welchem ihr etwas vergebt, dem vergebe ich auch. Denn auch ich, so ich etwas vergebe jemandem, das vergebe ich um euretwillen an Christi Statt, auf dass wir nicht übervorteilt werden vom Satan; denn uns ist nicht unbewusst, was er im Sinn hat.</w:t>
      </w:r>
      <w:r>
        <w:t xml:space="preserve"> </w:t>
      </w:r>
      <w:r>
        <w:rPr>
          <w:rStyle w:val="Hervorhebung"/>
        </w:rPr>
        <w:t>2. Korinther 2,10+11</w:t>
      </w:r>
      <w:r>
        <w:t xml:space="preserve"> </w:t>
      </w:r>
    </w:p>
    <w:p w14:paraId="14250F84" w14:textId="5603802F" w:rsidR="00C778DC" w:rsidRDefault="00C778DC" w:rsidP="00C778DC">
      <w:pPr>
        <w:pStyle w:val="StandardWeb"/>
      </w:pPr>
      <w:r>
        <w:t xml:space="preserve">Die Weise, wie man oft in der Christenheit vom Satan sprach, muss uns tief traurig machen. Man sprach von ihm, um kräftig zu hassen und wirksam zu schänden, und sah nicht, dass man eben dadurch den Willen des Satans tat. So weiß man nicht, weshalb Paulus den Satan gefürchtet hat. Wenn Satan nur seinen eigenen Feind fürchtet, dass er ihn in dem schädige, was ihm für sein Glück und Leben wertvoll ist. Dann kann er, wenn ihn ein Hass gepackt hat, den Satan auch als seinen Bundesgenossen anrufen, der ihm helfen soll, seine Feinde zu verderben. Paulus denkt, wenn er vom Satan spricht, daran, dass er Gottes Feind ist, der sich dem gnädigen Wirken Gottes widersetzt. Darum tut er das Gegenteil von dem, was Christus tut. Der Christus ist der Fürsprecher des Menschen, der Satan sein Verkläger. Der Christus ist der, der uns mit Gott versöhnt, der Satan der, der uns mit Gott entzweit. Der Christus empfängt seine Sendung von Gottes Gnade und handelt an uns in ihrem Dienst; der Satan ruft gegen uns das strafende Recht Gottes an und macht sich zum Werkzeug seines Zorns. Darum ist nicht die Natur, sondern die Christenheit der Ort, an dem sich die Wirkungen des Satans zeigen, weil Gott seine Gnade an der Christenheit offenbart. Darum sprach Paulus mit den Korinthern dann vom </w:t>
      </w:r>
      <w:r w:rsidR="00073840">
        <w:t>„</w:t>
      </w:r>
      <w:r>
        <w:t>Gott dieser Welt, der die Gedanken blind mache</w:t>
      </w:r>
      <w:r w:rsidR="00073840">
        <w:t>“</w:t>
      </w:r>
      <w:r>
        <w:t xml:space="preserve">, wenn das Evangelium für die, die sich zu Christus bekannten, ohne Wirkung blieb und ihnen die Herrlichkeit Gottes im Angesicht Jesu nicht sichtbar machte, weil sie von ihrer eigenen Größe voll waren, und mit den Römern sprach er dann vom Satan, den Gott zertreten werde, wenn Evangelisten mit lockenden Worten den Gegensatz zwischen der Gerechtigkeit und der Sünde verwischten und die Gemeinde lehrten, im Namen der Gnade zu sündigen. </w:t>
      </w:r>
    </w:p>
    <w:p w14:paraId="6CD0F34C" w14:textId="77777777" w:rsidR="00C778DC" w:rsidRDefault="00C778DC" w:rsidP="00C778DC">
      <w:pPr>
        <w:pStyle w:val="StandardWeb"/>
      </w:pPr>
      <w:r>
        <w:t xml:space="preserve">Die Lage einer Gemeinde war dann besonders gefährlich, wenn in ihrer Mitte Versündigung geschehen war, so dass sie strafen musste. Bösem durfte sie nicht freien Raum gewähren; Strafe war unentbehrlich. Heilsam strafen kann aber nur der, der vergeben kann. Nun gilt es, dass sie dem Einfluss des Satans kräftig widerstehe, und Paulus zeigt ihr, wie sie das kann, nicht durch Zauberformeln, noch weniger durch Gewalttaten, die unter dem Schein des Rechts geschehen, sondern dadurch, dass sie vergibt. Bleibt sie unversöhnlich, kann sie nicht verzeihen, so tut sie, was der Verkläger tut, dessen Macht darauf beruht, dass er die Schuld der Menschen vor Gott geltend macht. Wenn sie dagegen vergibt, so tut sie, was der Christus tut, bleibt in seinem Willen und ist das Werkzeug seiner Gnade, die den Menschen nicht verdirbt, sondern das Böse mit dem Guten besiegt. Es gibt für die Christenheit nur einen Schutz dagegen, dass sie sich am Streben und Wirken des Satans beteilige, den, dass sie den gnädigen Willen Jesu tut. </w:t>
      </w:r>
    </w:p>
    <w:p w14:paraId="27129B3A" w14:textId="77777777" w:rsidR="00C778DC" w:rsidRDefault="00C778DC" w:rsidP="00C778DC">
      <w:pPr>
        <w:pStyle w:val="StandardWeb"/>
      </w:pPr>
      <w:r>
        <w:t xml:space="preserve">Es gibt, Herr Gott, vielerlei Mächte, die um uns werben, vielerlei Einflüsse, die uns berühren. Auch das, was Dein Werk unter uns bestreitet und verdirbt, ist uns nah. Bewahre mich und Deine ganze Schar, dass sie niemand anbete als Dich allein und keinen Willen tue als den Deiner Gnade. Amen. </w:t>
      </w:r>
    </w:p>
    <w:p w14:paraId="0FD9DA36" w14:textId="77777777" w:rsidR="00C778DC" w:rsidRDefault="00C778DC" w:rsidP="00C778DC">
      <w:pPr>
        <w:pStyle w:val="berschrift2"/>
      </w:pPr>
      <w:r>
        <w:t>20. Juli</w:t>
      </w:r>
    </w:p>
    <w:p w14:paraId="339510CD" w14:textId="77777777" w:rsidR="00C778DC" w:rsidRDefault="00C778DC" w:rsidP="00C778DC">
      <w:pPr>
        <w:pStyle w:val="StandardWeb"/>
      </w:pPr>
      <w:r>
        <w:rPr>
          <w:rStyle w:val="Fett"/>
        </w:rPr>
        <w:t>Trübsal und Angst über alle Seelen der Menschen, die da Böses tun, vornehmlich der Juden und auch den Griechen. Preis aber und Ehre und Friede allen denen, die da Gutes tun, vornehmlich den Juden und auch den Griechen.</w:t>
      </w:r>
      <w:r>
        <w:t xml:space="preserve"> </w:t>
      </w:r>
      <w:r>
        <w:rPr>
          <w:rStyle w:val="Hervorhebung"/>
        </w:rPr>
        <w:t>Römer 2,9+10</w:t>
      </w:r>
      <w:r>
        <w:t xml:space="preserve"> </w:t>
      </w:r>
    </w:p>
    <w:p w14:paraId="78B25160" w14:textId="77777777" w:rsidR="00C778DC" w:rsidRDefault="00C778DC" w:rsidP="00C778DC">
      <w:pPr>
        <w:pStyle w:val="StandardWeb"/>
      </w:pPr>
      <w:r>
        <w:t xml:space="preserve">Paulus verkündet uns Gottes heiligen Willen und gültiges Gesetz und dieses erglänzt in Gottes Herrlichkeit, die Licht ist ohne Finsternis. Warum liegt Gottes Missfallen auf mir? Weil mein Auge beschattet und mein Dankvermögen gebunden ist, so dass ich wenig von seiner Regierung verstehe? Nein! Deshalb wird niemand von Gott in Trübsal und Angst gebracht. Oder habe ich deshalb Gott gegen mich, weil mir vieles fehlt, mein Körper mich plagt, Versuchung mich anficht und manche Fessel mein Vermögen beengt, so dass ich vieles nicht kann? Nein! Niemals kommt Trübsal und Angst über einen Menschen um deswillen, was ihm fehlt und er nicht kann. Es gibt nur einen einzigen Vorgang, auf den Gott Trübsal und Angst folgen lässt; das ist das, dass wir das Böse tun. Nicht das, was ich denke, sondern das, was ich tue, nicht das, was mir fehlt, sondern das, was ich erzeuge und bewirke, bringt mich unter Gottes Zorn. Kann ich denn erwarten, dass Gott damit einverstanden sei, dass ich das Böse tue? Was wäre dies doch für ein abscheulicher, verwerflicher Gedanke? Darin besteht Gottes Herrlichkeit, dass er jedem Menschen widersteht, der das Böse tut, sei er Grieche oder Jude oder Christ. Ebenso gerecht und heilig ist Gottes Lob. Wofür soll ich es erwarten? Für meine Reden, für meine Theorien? Sei kein Kind! Willst du aus Gott den dich bewundernden Zuhörer deiner Reden machen? Oder gewinne ich sein Lob, wenn es mir gelingt, mich harmonisch zu bilden, von Flecken mich zu reinigen und mich durch und durch zu heiligen? Beschimpfe Gott nicht, und du beschimpfst ihn, wenn du meinst, du gewinnst sein Wohlgefallen mit deiner gebildeten und geschmückten Gestalt. Es gibt nur einen Vorgang, zu dem Gott Preis und Ehre und Frieden fügt: Gutes tun. Es wäre ein finsterer Gedanke, wenn ich fürchtete, Gott habe für den kein Lob, der das Gute tut, sei er Grieche oder Jude oder Christ. Darf ich aber nicht für meinen Glauben Gottes Lob erwarten? Sei getrost! Gott zertritt keinen Glauben. Dein Glaube ist vor ihm deine Gerechtigkeit. Dass aber Gott meinen Glauben loben soll, das ist eine wunderliche Vorstellung. Soll er mich denn dafür loben, dass er mir gnädig ist, dafür, dass er mir meine Sünden vergeben hat, dafür, dass er mich mit seinen Gaben beschenkt und reich gemacht hat? Nicht das, was mir Gott gibt, sondern das, was ich vollbringe, sei es Böses oder Gutes, steht unter Gottes Gericht. Das ist der Ruhm und die Größe Jesu, dass durch ihn Gottes herrliches und heiliges Gesetz vollständig in Geltung bleibt und wirksam ist. Dadurch, dass wir, die wir an Jesus glauben, aufhören, das Böse zu tun, und anfangen, das Gute zu tun, erweist sich sein Kreuz als der Tod unserer Seele und sein Evangelium als die Kraft Gottes zur Seligkeit. </w:t>
      </w:r>
    </w:p>
    <w:p w14:paraId="6BE8C5F6" w14:textId="77777777" w:rsidR="00C778DC" w:rsidRDefault="00C778DC" w:rsidP="00C778DC">
      <w:pPr>
        <w:pStyle w:val="StandardWeb"/>
      </w:pPr>
      <w:r>
        <w:t xml:space="preserve">Erbarme Dich unsrer, barmherziger Gott, wenn wir mit krummen Gedanken deinem hellen Wort ausweichen und uns vor Deinem guten Willen fürchten. Deine Gnade ist wirklich unsere Hilfe, Dein Vergeben wirklich unsere Gerechtigkeit und Dein Wort gewinnt den Sieg über unseren boshaften Willen und stellt uns auf Deinen Weg, dass wir tun, was Du willst, und was Du willst, das ist gut. Amen. </w:t>
      </w:r>
    </w:p>
    <w:p w14:paraId="5BFF5265" w14:textId="77777777" w:rsidR="00C778DC" w:rsidRDefault="00C778DC" w:rsidP="00C778DC">
      <w:pPr>
        <w:pStyle w:val="berschrift2"/>
      </w:pPr>
      <w:r>
        <w:t>21. Juli</w:t>
      </w:r>
    </w:p>
    <w:p w14:paraId="6D08D969" w14:textId="77777777" w:rsidR="00C778DC" w:rsidRDefault="00C778DC" w:rsidP="00C778DC">
      <w:pPr>
        <w:pStyle w:val="StandardWeb"/>
      </w:pPr>
      <w:r>
        <w:rPr>
          <w:rStyle w:val="Fett"/>
        </w:rPr>
        <w:t>Wie sollen wir in der Sünde wollen leben, der wir abgestorben sind?</w:t>
      </w:r>
      <w:r>
        <w:t xml:space="preserve"> </w:t>
      </w:r>
      <w:r>
        <w:rPr>
          <w:rStyle w:val="Hervorhebung"/>
        </w:rPr>
        <w:t>Römer 6,2</w:t>
      </w:r>
      <w:r>
        <w:t xml:space="preserve"> </w:t>
      </w:r>
    </w:p>
    <w:p w14:paraId="0789807E" w14:textId="5E0DD6D3" w:rsidR="00C778DC" w:rsidRDefault="00C778DC" w:rsidP="00C778DC">
      <w:pPr>
        <w:pStyle w:val="StandardWeb"/>
      </w:pPr>
      <w:r>
        <w:t xml:space="preserve">Nun juble, Herz! Kannst du dir Herrlicheres denken oder Größeres begehren? Abgestorben sein für deine Sünde, tot, also unerreichbar und unberührbar sein für deinen gottlosen und boshaften Willen und unbeweglich für die an dir zerrende Zuckung deiner falschen Begehrung, welch ein Geschenk ist das, welche Erweisung der göttlichen Gnade, so groß, dass du nie genugsam danken kannst! Schon das war ein großes Geschenk, als das Gesetz Gottes zu dir kam und dich von deiner Sünde schied, so dass du sagen durftest: was ich nicht will, das tue ich, und vollbringe, was ich hasse. Aber das war nach ein schwerer Stand, ein Elend, die Lage des ermüdeten Wanderers, der nach einem fernen Ziel strebt. Nun aber tot sein für das Böse, das ist Erlösung, das ist Freiheit und Neuheit des Lebens an Stelle deiner Erstorbenheit. Gibt es das? Wenn ich mich selbst studiere, kann ich das nicht finden. Meine Sünde ist nicht tot, weder die alte, die einst geschah, deren Folgen nachwirken, noch die kommende, die mich heut und morgen in Gedanken, Worten und Werken schuldig macht. Allein davon, dass meine Sünde gestorben sei, sagt das Wort des Paulus nichts. Er kann mir nicht sagen: deine Sünde ist tot, weil er den Zusammenhang zwischen der Sünde und der Natur nicht verhüllt. Was er uns dadurch sagt, dass er uns </w:t>
      </w:r>
      <w:r w:rsidR="00073840">
        <w:t>„</w:t>
      </w:r>
      <w:r>
        <w:t>Fleisch</w:t>
      </w:r>
      <w:r w:rsidR="00073840">
        <w:t>“</w:t>
      </w:r>
      <w:r>
        <w:t xml:space="preserve"> nennt, kann ich nicht von mir wegschütteln. Das bin ich und mit dem Fleisch ist jene Begehrlichkeit in mir vorhanden, die das Gesetz verdammt, weil sie nur nah dem greift, was mir selber schmeckt und nützt und nicht nach Gottes Willen fragt. Du, sagt mir Paulus, bist der Sünde gestorben. Denn Christus ist gestorben und sein Kreuz ist das Ende nicht nur der Strafe, nicht nur der Hölle, nicht nur des Zorns, sondern des Sündigens. Du kannst nicht von der Strafe frei werden, wenn du nicht vom Sündigen loskommst. Soll ich sagen, das sei eine Verheißung? O nimm es auch als Verheißung in deine Seele hinein. Eine Verheißung zu haben und erst noch eine solche, die dir den Tod für deine Sünde verspricht, ist eine große Sache. Aber ganz habe ich das Wort des Paulus noch nicht gefasst, wenn ich es nur in die Zukunft lege, etwa erst in jene Stunde, da mir der Tod den Leib zerbricht und das Leben an einem neuen Ort den neuen Anfang bekommt. Denn Paulus beschreibt mir Christus und sein Werk nicht nur als zukünftig. Er ist auch gegenwärtig und er ist dies in der Kraft seines Kreuzes mit seiner Heilandsmacht, durch die er für unsere Sünde gestorben ist. Indem der mich zu sich nimmt und mir das gibt, was er wirkt, tritt sein Tod mit seiner Segensmacht in mein Leben hinein und die selige Frucht dieses meines Anteils an seinem Tod ist, dass ich für die Sünde tot geworden bin. Nun habe ich mich an Christus angeschlossen und bin von ihm gehalten und bewegt, und weil das etwas ganz anderes ist als meine Natur und etwas ganz anderes als mein natürliches Begehren, darum steht nun zwischen mir und meiner Sünde eine starke, sichere Scheidewand. </w:t>
      </w:r>
    </w:p>
    <w:p w14:paraId="41131241" w14:textId="77777777" w:rsidR="00C778DC" w:rsidRDefault="00C778DC" w:rsidP="00C778DC">
      <w:pPr>
        <w:pStyle w:val="StandardWeb"/>
      </w:pPr>
      <w:r>
        <w:t xml:space="preserve">Was ich bin, darf nicht bleiben; es muss sterben und es wurde in den Tod gegeben, als Du, Herr Christus, Dein Kreuz getragen hast. Von Dir her kommt der neue Anfang meines Lebens auf Grund der gerichteten Sünde, auf Grund der vergebenen Schuld, auf Grund der ins Grab gelegten Natur. Neu ist dieser Anfang, durch Dich bewirkt, in Deiner Gemeinschaft mit mir begründet, im Glauben empfangen. Amen. </w:t>
      </w:r>
    </w:p>
    <w:p w14:paraId="13B00F19" w14:textId="77777777" w:rsidR="00C778DC" w:rsidRDefault="00C778DC" w:rsidP="00C778DC">
      <w:pPr>
        <w:pStyle w:val="berschrift2"/>
      </w:pPr>
      <w:r>
        <w:t>22. Juli</w:t>
      </w:r>
    </w:p>
    <w:p w14:paraId="643FF07F" w14:textId="77777777" w:rsidR="00C778DC" w:rsidRDefault="00C778DC" w:rsidP="00C778DC">
      <w:pPr>
        <w:pStyle w:val="StandardWeb"/>
      </w:pPr>
      <w:r>
        <w:rPr>
          <w:rStyle w:val="Fett"/>
        </w:rPr>
        <w:t>Wohlan, die ihr nun sagt: Heute oder morgen wollen wir gehen in die oder die Stadt und wollen ein Jahr da liegen und hantieren und gewinnen; die ihr nicht wisst, was morgen sein wird. Denn was ist euer Leben? Ein Dampf ist es, der eine kleine Zeit währt, darnach aber verschwindet er. Dafür sollt ihr sagen: So der Herr will und wir leben, wollen wir dies oder das tun. Nun aber rühmt ihr euch in eurem Hochmut. Aller solcher Ruhm ist böse. Denn wer da weiß, Gutes zu tun und tut es nicht, dem ist es Sünde.</w:t>
      </w:r>
      <w:r>
        <w:t xml:space="preserve"> </w:t>
      </w:r>
      <w:r>
        <w:rPr>
          <w:rStyle w:val="Hervorhebung"/>
        </w:rPr>
        <w:t>Jakobus 4,13–17</w:t>
      </w:r>
      <w:r>
        <w:t xml:space="preserve"> </w:t>
      </w:r>
    </w:p>
    <w:p w14:paraId="03FA1DBE" w14:textId="2B0BCF87" w:rsidR="00C778DC" w:rsidRDefault="00C778DC" w:rsidP="00C778DC">
      <w:pPr>
        <w:pStyle w:val="StandardWeb"/>
      </w:pPr>
      <w:r>
        <w:t xml:space="preserve">Das Wort des Jakobus, das den jüdischen Händler beschreibt, zeigt uns unsere </w:t>
      </w:r>
      <w:r w:rsidR="00073840">
        <w:t>„</w:t>
      </w:r>
      <w:r>
        <w:t>Kultur</w:t>
      </w:r>
      <w:r w:rsidR="00073840">
        <w:t>“</w:t>
      </w:r>
      <w:r>
        <w:t xml:space="preserve"> in ihren Anfängen. Fern von seiner Heimat war der Jude beweglich geworden und nirgends mehr an die Scholle gebunden. Der jüdische Kaufmann war nirgends fest angesessen. Den Entschluss, mit dem er über seinen Wohnort verfügt, zieht er aus den Möglichkeiten des Gewinns und braucht für seine Unternehmungen nicht nur kurze Fristen, sondern rechnet mit Jahren. Dieser Methode, das Leben einzurichten, hält Jakobus zuerst das Missverhältnis vor, in dem sie zur Flüchtigkeit unseres Lebens steht. Aus der Leidenschaftlichkeit des Erwerbens entsteht die Überspannung der Pläne, die die menschliche Gebrechlichkeit vergisst. Das ergibt den aufgedunsenen Menschen, der die natürlichen Bedingungen seines Lebens abzustreifen versucht, und diesen Versuch kann er nur deshalb machen, weil er gottlos geworden ist und sich die Allgewalt des göttlichen Willens verbirgt. Es entsteht aber aus dieser Betriebsamkeit noch ein tieferer Schaden. Wäre es nur das, dass diese kühnen Pläne an der menschlichen Vergänglichkeit scheitern! Es steht aber neben jener Rüstigkeit, die zum Erwerben auch die lange Wanderung nicht scheut, die träge Lässigkeit, das Gute zu tun, obwohl es von uns getan werden kann, und dieses Versagen ist Sünde, und ist es umso mehr, wenn neben ihr die kraftvolle Anstrengung steht, zu der der Gewinn uns munter macht. Dem, der nicht weiß, was das Gute ist und wie er es tun kann, weil es ihm an Weisheit fehlt, sagt Jakobus: er bitte Gott, der ihm zeigen wird, was das Gute ist. Ist es uns aber sichtbar und in unser Vermögen hineingerückt, so sind wir verpflichtet, und wenn es dennoch ungetan bleibt, so ist es Schuld. Nun wurde ein großes Geschenk Gottes, eben dies, dass er uns das Gute zeigte, von uns abgelehnt. </w:t>
      </w:r>
    </w:p>
    <w:p w14:paraId="2D53C131" w14:textId="77777777" w:rsidR="00C778DC" w:rsidRDefault="00C778DC" w:rsidP="00C778DC">
      <w:pPr>
        <w:pStyle w:val="StandardWeb"/>
      </w:pPr>
      <w:r>
        <w:t xml:space="preserve">Wenn Du willst, Herr, lebe ich, und wenn Du willst, trägt meine Arbeit Frucht. In den natürlichen Dingen muss ich oft warten, bis sich Dein Wille zeigt. Wenn Du mir aber Gutes darreichst, das ich tun kann, dann weiß ich, was Du willst, und habe ein großes Geschenk Deiner Gnade empfangen. Ich will es gern empfangen. Amen. </w:t>
      </w:r>
    </w:p>
    <w:p w14:paraId="01272D00" w14:textId="77777777" w:rsidR="00C778DC" w:rsidRDefault="00C778DC" w:rsidP="00C778DC">
      <w:pPr>
        <w:pStyle w:val="berschrift2"/>
      </w:pPr>
      <w:r>
        <w:t>23. Juli</w:t>
      </w:r>
    </w:p>
    <w:p w14:paraId="56F61551" w14:textId="77777777" w:rsidR="00C778DC" w:rsidRDefault="00C778DC" w:rsidP="00C778DC">
      <w:pPr>
        <w:pStyle w:val="StandardWeb"/>
      </w:pPr>
      <w:r>
        <w:rPr>
          <w:rStyle w:val="Fett"/>
        </w:rPr>
        <w:t>Ihr sollt nicht Gold noch Silber noch Erz in euren Gürteln haben, auch keine Taschen zur Wegfahrt, auch nicht zwei Röcke, keine Schuhe, auch keinen Stecken; denn ein Arbeiter ist seiner Speise wert.</w:t>
      </w:r>
      <w:r>
        <w:t xml:space="preserve"> </w:t>
      </w:r>
      <w:r>
        <w:rPr>
          <w:rStyle w:val="Hervorhebung"/>
        </w:rPr>
        <w:t>Matthäus 10,9+10</w:t>
      </w:r>
      <w:r>
        <w:t xml:space="preserve"> </w:t>
      </w:r>
    </w:p>
    <w:p w14:paraId="399CA6BC" w14:textId="77777777" w:rsidR="00C778DC" w:rsidRDefault="00C778DC" w:rsidP="00C778DC">
      <w:pPr>
        <w:pStyle w:val="StandardWeb"/>
      </w:pPr>
      <w:r>
        <w:t xml:space="preserve">Nichts von dem, was der Blick der Menschen auf sich zieht, gab Jesus seinen Jüngern mit und er hat ihnen verboten, sich irgend etwas als Lohn für ihren Dienst zu verschaffen. Nur, wenn sie nichts besaßen, konnten die Jünger ihren Botendienst ausrichten. Weil sie nichts brachten, wenn sie kamen, und nichts mitnahmen, wenn sie gingen, war der Botschaft Jesu eine deutliche Versichtbarung gegeben. Man sah an der Armut seiner Boten, wovon das Evangelium spricht. Gottes Reich ist nahe, das war die Botschaft dieser Männer, die nichts hatten als ein einziges Kleid. Sie zeigten dadurch: hier wird nicht von Geld und Gut gesprochen, nicht von Glück und Macht, überhaupt nicht von Menschen und seinen Zielen, auch nicht von Juden und seinen Hoffnungen, mit denen er sich die Zukunft seiner Stadt und seines Geschlechts vergoldete. Gottes Reich ist nicht die Herrschaft des Juden und nicht die Verklärung des Menschen; Gottes Reich macht Gott gegenwärtig, bringt sein Gericht und verleiht seine Gnade. Neben diesem Ziel fällt jedes andere Anliegen dahin. Da verliert Gold und Silber allen Wert. Was liegt noch daran, ob der Apostel Schuhe oder einen Stecken habe? Gottes Reich löst den Blick von diesen Kleinigkeiten ab und erweckt in der Seele ein einziges Trachten, das, das nach Gottes Gerechtigkeit und Gnade begehrt. So brachten die Jünger das Wort Jesu zu allen. Für sie war kein Haus zu vornehm und keines zu ärmlich. Sie waren ja weder reich noch arm, sondern standen über diesem Gegensatz, der unsere Gemeinschaft zerreißt. Der Riss, den dieser Unterschied damals in der Judenschaft stiftete, war sehr tief. Ein Evangelium für die Reichen hätte die Armen gegen sich gehabt, und ebenso hätte sich jeder, der etwas besaß, von bettelnden Evangelisten abgewandt. Die Jünger Jesu waren weder Bettler, die an ihrer Armut leiden, noch Streber, die Gewinn suchen, sondern Arbeiter, die nicht mehr begehrten als ihre Nahrung, an die sie um ihres Dienstes willen ein Anrecht haben. So räumten sie, so gut als sie konnten, die Hindernisse weg, die der Judenschaft den Anschluss an Jesus schwer machten. Der grimmige Arme, der dem Reichen fluchte, sah hier eine Armut, die ihn nicht verdarb, und der üppige Reiche, der unglücklich war, wenn ihm nicht jeder Tag ein Festmahl brachte, sah hier einen Reichtum, der nicht verdarb, sondern frei machte. Denn Gottes Reich tut sich für beide auf. </w:t>
      </w:r>
    </w:p>
    <w:p w14:paraId="49B5453A" w14:textId="77777777" w:rsidR="00C778DC" w:rsidRDefault="00C778DC" w:rsidP="00C778DC">
      <w:pPr>
        <w:pStyle w:val="StandardWeb"/>
      </w:pPr>
      <w:r>
        <w:t xml:space="preserve">Deine gütige Hand, Vater, gab mir vieles; so will ich es auch verwalten nach Deinem Gebot. Aber darum bitte ich Dich, gib mir an meinem Ort Anteil an der Freiheit Deiner Jünger. Würde ich meiner Habe wegen dich verlieren, weil ich zum Knecht meines Vermögens würde, das wäre, Vater, dein Gericht, das ich fürchte. Mein Schutz ist dein Wort, durch das wir zur Freiheit berufen sind. Amen. </w:t>
      </w:r>
    </w:p>
    <w:p w14:paraId="4A2D8E1F" w14:textId="77777777" w:rsidR="00C778DC" w:rsidRDefault="00C778DC" w:rsidP="00C778DC">
      <w:pPr>
        <w:pStyle w:val="berschrift2"/>
      </w:pPr>
      <w:r>
        <w:t>24. Juli</w:t>
      </w:r>
    </w:p>
    <w:p w14:paraId="50B2231D" w14:textId="77777777" w:rsidR="00C778DC" w:rsidRDefault="00C778DC" w:rsidP="00C778DC">
      <w:pPr>
        <w:pStyle w:val="StandardWeb"/>
      </w:pPr>
      <w:r>
        <w:rPr>
          <w:rStyle w:val="Fett"/>
        </w:rPr>
        <w:t>Sintemal ihr den zum Vater anruft, der ohne Ansehen der Person richtet nach eines jeglichen Werk, so führet euren Wandel, so lange ihr hier wallet, mit Furcht.</w:t>
      </w:r>
      <w:r>
        <w:t xml:space="preserve"> </w:t>
      </w:r>
      <w:r>
        <w:rPr>
          <w:rStyle w:val="Hervorhebung"/>
        </w:rPr>
        <w:t>1. Petrus 1,17</w:t>
      </w:r>
      <w:r>
        <w:t xml:space="preserve"> </w:t>
      </w:r>
    </w:p>
    <w:p w14:paraId="5CF9DFEF" w14:textId="19EF201B" w:rsidR="00C778DC" w:rsidRDefault="00C778DC" w:rsidP="00C778DC">
      <w:pPr>
        <w:pStyle w:val="StandardWeb"/>
      </w:pPr>
      <w:r>
        <w:t xml:space="preserve">Günstlinge hat Gott keine; dagegen hat er Kinder. Weil wir Kinder sind, muss uns mit Ernst gesagt werden, dass wir deshalb nicht Gottes Günstlinge sind und nicht auf seine Parteilichkeit rechnen können, weil auch wir unter seinem Urteil stehen, das einzig von der Wahrheit seine Regel bekommt. Ihn Vater nennen zu können, das ist der Inbegriff aller uns gewährten Gnade, das Tiefste und Höchste, was uns gegeben ist. Das stellt uns vor Gott als die Glaubenden. Aber eben deshalb, weil wir glauben, muss uns gesagt werden, dass wir Gott zu fürchten haben. Der Glaube und die Furcht sind beisammen, weil Gott zugleich unser Vater und unser Richter ist. Wäre er nur unser Vater, so fiele die Furcht Gottes von uns ab; wäre er nur unser Richter, so wäre uns der Glaube genommen. Weil wir ihn aber als unseren Vater und unseren Richter kennen, gibt es für uns keinen trotzigen, furchtlosen Glauben, wie ihn der hat, der sich als Gottes Günstling fühlt, aber ebensowenig eine glaubenslos verzagende Furcht. Petrus gibt uns das Maß an, mit dem wir unseren Glauben und unsere Furcht richtig machen und erkennen können, ob sie fromm oder gottlos sind. Sowohl der furchtlose Glaube als auch die glaubenslose Furcht haben nicht Gott vor Augen. Wir haben Gott nur dann erkannt, wenn wir den als den Richter fürchten, der unser Vater ist, und den als unseren Vater preisen, der unser Richter ist. Rufen wir ihn als den Vater an, so preisen wir die Gnade, die uns jetzt schon gegeben ist. Unser Vater ist er, weil wir durch ihn und bei ihm leben. Nennen wir ihn unseren Richter, so denken wir an das, was kommen wird, und sehen auf das Ziel hinaus, zu dem uns seine väterliche Gnade führen wird. Jetzt, sagt Petrus, </w:t>
      </w:r>
      <w:r w:rsidR="00073840">
        <w:t>„</w:t>
      </w:r>
      <w:r>
        <w:t>wallen wir</w:t>
      </w:r>
      <w:r w:rsidR="00073840">
        <w:t>“</w:t>
      </w:r>
      <w:r>
        <w:t xml:space="preserve">. Diese Wallfahrt und Pilgerschaft endet in der zukünftigen Stadt Gottes, die uns die ewige Heimat und das Bürgerrecht gewähren wird. Unter der Menschheit, wie sie jetzt ist, steht die Christenheit als eine ihr fremde und von ihr abgesonderte Schar, die nicht aus demselben Stamm erwächst und nicht derselben Sitte gehorcht. Das ist aber nicht das Letzte, was Gott schaffen wird. Weil wir Gott als Vater anrufen dürfen, hat er uns verheißen, dass die Gottesstadt uns ihre Tore öffne. Sie führt die Kinder Gottes nicht nur zusammen, sondern auch zu ihm. Ihre Tore sind aber für den verschlossen, der Gottes Urteil wider sich hat. An unserem Werk entscheidet sich der Ausgang unseres Lebens. Durch das boshafte Werk verschließt sich der Mensch die Gottesstadt. Sie ist für diejenigen Kinder Gottes bereitet, die mit ihrem guten Werk dem Vater dienen. Darin offenbart sich die reine Art der göttlichen Gnade, die sie von Willkür und parteiischer Gunst gänzlich verschieden macht. </w:t>
      </w:r>
    </w:p>
    <w:p w14:paraId="7910A9D7" w14:textId="77777777" w:rsidR="00C778DC" w:rsidRDefault="00C778DC" w:rsidP="00C778DC">
      <w:pPr>
        <w:pStyle w:val="StandardWeb"/>
      </w:pPr>
      <w:r>
        <w:t xml:space="preserve">Das Fremdsein in der Welt macht uns, Vater, manche Not; aber der Blick auf das Ziel, das Du uns bereitet hast, gibt uns Kraft. Ich kann mein Werk nur tun, weil ich Dir glaube und kann Dir nur glauben, weil ich mich vor Sünde und Fall fürchte. Gib mir, dass ich in Wahrheit Dich Vater nenne und in Wahrheit das Werk vollbringe, das Du, Richter aller Geister, von mir verlangst. Amen. </w:t>
      </w:r>
    </w:p>
    <w:p w14:paraId="0F508B07" w14:textId="77777777" w:rsidR="00C778DC" w:rsidRDefault="00C778DC" w:rsidP="00C778DC">
      <w:pPr>
        <w:pStyle w:val="berschrift2"/>
      </w:pPr>
      <w:r>
        <w:t>25. Juli</w:t>
      </w:r>
    </w:p>
    <w:p w14:paraId="1FF25101" w14:textId="035D569C" w:rsidR="00C778DC" w:rsidRDefault="00C778DC" w:rsidP="00C778DC">
      <w:pPr>
        <w:pStyle w:val="StandardWeb"/>
      </w:pPr>
      <w:r>
        <w:rPr>
          <w:rStyle w:val="Fett"/>
        </w:rPr>
        <w:t>Wenn ihr um Wohltat leidet und erduldet, das ist Gnade bei Gott. Denn dazu seid ihr berufen.</w:t>
      </w:r>
      <w:r>
        <w:t xml:space="preserve"> </w:t>
      </w:r>
      <w:r>
        <w:rPr>
          <w:rStyle w:val="Hervorhebung"/>
        </w:rPr>
        <w:t>1.</w:t>
      </w:r>
      <w:r w:rsidR="00151C0A">
        <w:rPr>
          <w:rStyle w:val="Hervorhebung"/>
        </w:rPr>
        <w:t xml:space="preserve"> </w:t>
      </w:r>
      <w:r>
        <w:rPr>
          <w:rStyle w:val="Hervorhebung"/>
        </w:rPr>
        <w:t>Petrus 2,20+21</w:t>
      </w:r>
      <w:r>
        <w:t xml:space="preserve"> </w:t>
      </w:r>
    </w:p>
    <w:p w14:paraId="2E1A5574" w14:textId="77777777" w:rsidR="00C778DC" w:rsidRDefault="00C778DC" w:rsidP="00C778DC">
      <w:pPr>
        <w:pStyle w:val="StandardWeb"/>
      </w:pPr>
      <w:r>
        <w:t xml:space="preserve">Für Petrus gab es in der Menschheit keinen finsteren Winkel mehr; auch am dunkelsten, scheußlichsten Ort wurde es Tag, weil auch dort die göttliche Gnade offenbar wird. Eine römische Sklavenkaserne war ein dunkler Winkel. Die, die dort zusammengepfercht hausten, waren völlig rechtlos und ohne Schutz dem brutalen Eigennutz ihres Herrn preisgegeben. Einem Christen, der in solcher Umgebung leben musste, wurde schmerzhaftes Leiden reichlich zuteil. Denn die Bosheit seines Herrn fand bei denen, die hier verkamen, willige Gehilfen. War nicht die Lage der Christen noch peinlicher geworden, als sie es schon vorher war? Sie litten um der Wohltat willen, weil sie gütig handelten. Wie heftig empören wir uns, wenn uns das Leiden deshalb auferlegt wird, weil wir das Gute tun! Das Antlitz des Menschen ist schon dann hässlich verzerrt, wenn er ohne Grund grausam ist, und vollends, wenn ihn die Güte des anderen grausam macht. Aber auch Gottes Angesicht wird uns, wenn wir unschuldig leiden, leicht verdunkelt. Entsteht nicht ein Riss in Gottes Weltordnung, wenn aus der Wohltat die Pein entsteht? Wo bleibt seine Gerechtigkeit? Hoffen wir denn vergeblich auf seinen Schutz, wenn er dann ausbleibt, wenn wir das Gute tun? Jetzt, sagt Petrus, wird Gottes Gnade an euch offenbar und ihr empfangt, was seine gebende Hand euch schenkt und sein Ruf euch verliehen hat, durch den er euch seine Gemeinschaft gab. Wohltun dürfen, Wohltun können, das ist zweifellos Gnade. Wie sollte ich es können, hätte mir nicht Gott seinen guten Willen gezeigt und ihn zur wirksamen Macht in meinem Herzen gemacht? Dass ich wohltun kann, ist die Gabe, die sein Wort mir brachte, und sein Wort, das zu mir kam, ist der Zeuge seiner Gnade und ist mir von dem gesagt, den seine Gnade uns gegeben hat. Durch Christus sind wir Berufene und durch ihn zum Wohltun gebracht. Kann ich nicht wohltun, ohne zum Leiden bereit zu sein, so wird dadurch mein Wohltun nicht geringer. So wird es vielmehr bewährt und gestärkt. Dadurch tritt ans Licht, dass ich wirklich unfähig bin, übel zu tun, und ernsthaft den Willen Gottes will und ihm in der Tat gehorche. Tritt ein, was ich ahnte, kommt die Pein, doch so, dass sie mich nicht beugt und zum Weichen zwingt, sondern standhaft erduldet wird, dann ist Gottes Gnade an mir groß geworden. Den Willen, um Gottes willen zu leiden, finde ich nicht bei mir selbst; er ist ein Geschenk. Nimmt er mein zagendes, vom Schmerz verwundetes Herz in seine Hand, dann halte ich standhaft aus. Darf ich auf solche Gnade hoffen und sie für mich erbitten? Sieh auf Jesus, sagt Petrus; an ihm siehst du, wozu dich Gottes Gnade berufen hat. </w:t>
      </w:r>
    </w:p>
    <w:p w14:paraId="434CFE8F" w14:textId="77777777" w:rsidR="00C778DC" w:rsidRDefault="00C778DC" w:rsidP="00C778DC">
      <w:pPr>
        <w:pStyle w:val="StandardWeb"/>
      </w:pPr>
      <w:r>
        <w:t xml:space="preserve">Wir empfangen, Vater, Deine Gnade, nicht nur am hellen, sondern auch am dunklen Tag, nicht nur in dem, was uns erquickt, sondern auch in dem, was uns schmerzt. Menschenhand kann bitter wehtun. Aber dein Lob kann sie mir nicht stören. Denn dein Licht scheint auch am finstersten Ort. Amen. </w:t>
      </w:r>
    </w:p>
    <w:p w14:paraId="7BCE8F5C" w14:textId="77777777" w:rsidR="00C778DC" w:rsidRDefault="00C778DC" w:rsidP="00C778DC">
      <w:pPr>
        <w:pStyle w:val="berschrift2"/>
      </w:pPr>
      <w:r>
        <w:t>26. Juli</w:t>
      </w:r>
    </w:p>
    <w:p w14:paraId="3E5EAD57" w14:textId="2ED0457C" w:rsidR="00C778DC" w:rsidRDefault="00C778DC" w:rsidP="00C778DC">
      <w:pPr>
        <w:pStyle w:val="StandardWeb"/>
      </w:pPr>
      <w:r>
        <w:rPr>
          <w:rStyle w:val="Fett"/>
        </w:rPr>
        <w:t>Ihr esset nun oder trinket oder was ihr tut, so tut es alles zu Gottes Ehre.</w:t>
      </w:r>
      <w:r>
        <w:t xml:space="preserve"> </w:t>
      </w:r>
      <w:r>
        <w:rPr>
          <w:rStyle w:val="Hervorhebung"/>
        </w:rPr>
        <w:t>1.</w:t>
      </w:r>
      <w:r w:rsidR="00151C0A">
        <w:rPr>
          <w:rStyle w:val="Hervorhebung"/>
        </w:rPr>
        <w:t xml:space="preserve"> </w:t>
      </w:r>
      <w:r>
        <w:rPr>
          <w:rStyle w:val="Hervorhebung"/>
        </w:rPr>
        <w:t>Korinther 10,31</w:t>
      </w:r>
      <w:r>
        <w:t xml:space="preserve"> </w:t>
      </w:r>
    </w:p>
    <w:p w14:paraId="512CB241" w14:textId="77777777" w:rsidR="00C778DC" w:rsidRDefault="00C778DC" w:rsidP="00C778DC">
      <w:pPr>
        <w:pStyle w:val="StandardWeb"/>
      </w:pPr>
      <w:r>
        <w:t xml:space="preserve">Alles zeigt mir, wie groß und gnädig Gott ist. Darum kann ich auch alles so tun, dass Gottes Größe dadurch sichtbar wird und Gottes Glanz auf allem liegt und Gottes Lob aus allem entsteht. Ist es wirklich so? Kann ich mit allem Gott ehren? Mit einem Stück meines Lebens kann ich Gott nicht preisen. Greift er nach mir, so erfasst er mich ganz und macht mich mit allem, was ich bin und tue, ihm untertan. Das ist in allem Gottes Merkmal, dass er da, wo er offenbar wird, alles ist. Wenn mein Leben Gottes Gnade sichtbar macht, dann geschieht es durch alles, was es in sich hat. Wo fände ich denn etwas, was nur mir gehörte, womit ich zeigen könnte, wie reich, klug und groß ich bin? Vor allem, was ich tue, steht, was ich empfangen habe. Ich kann nur handeln, weil ich lebe, und dass ich lebe, ist nicht mein Werk, sondern Gottes Gabe. Meinen natürlichen Besitz habe nicht ich gemacht und ebensowenig mein geistiges Eigentum. Meinen Christenstand empfing ich und mein Amt und Dienst ist mir zugeteilt. Ich bin mit allem, was ich tue, nur der Verwalter, der fremdes, nämlich Gottes Gut fruchtbar macht. Wie kann ich nun mit dem, was nicht mein ist, meinen Ruhm herstellen? Das ist der Raub an Gott, den Jesus keinem zulässt, der ihm gehört. Was von Gott kommt, muss sein eigen bleiben und das, was er mir gab, zum Opfer werden, das seinen Ruhm vermehrt. Bin ich für diesen Beruf nicht zu klein? Würde ich nicht Jesus kennen, so wäre mir diese Frage wohl zu schwer, so dass sie mich zu schweigen zwänge. Weil aber Jesus zu uns kam, wissen wir, dass Gott sich dem Kleinen gibt, weil er klein ist, und dem Armen sein Reich aufschließt, weil er arm ist. Nun gibt es kein Gärtchen, das zu klein wäre, als dass das Senfkorn des göttlichen Reichs in ihm Platz hätte, wie es auch keine Mehlmasse gibt, die sein Sauerteig nicht zu durchdringen vermöchte. In jedem Leben hat Gottes ganze Gnade Raum, und es gibt kein Herz, sei es noch so eng, in das nicht Gottes Licht hineintreten kann. Gerade so, dass seine Gnade an uns Kleinen in unserem kleinen Vermögen und kleinen Wirken sichtbar wird, entsteht Gottes großer Ruhm. Soll ich vom Natürlichen, vom Essen und Trinken, von dem Paulus spricht, sagen, es sei für Gottes Ehrung zu klein? Alles Natürliche hat die Wunder in sich, die dem, was geschaffen ist, eingepflanzt sind, und nie tritt das Natürliche für sich an mir hervor, von dem getrennt, was in mir ist. Vom Essen und Trinken sprach Paulus mit den Korinthern, weil sie sich im griechischen Leben frei bewegten und auch an der festlichen Tafel der Griechen Platz nahmen. Esst und trinkt, sagt ihnen Paulus, aber nicht dazu, damit ihr eure Freiheit zur Schau stellt oder gar nur das tut, was die Tiere tun. Esst und trinkt, damit Gottes Gnade strahlend glänze, die euch das Leben gibt und euch in die Freiheit stellt, nicht zu eurer Verherrlichung und Beglückung, sondern zu seinem Ruhm. </w:t>
      </w:r>
    </w:p>
    <w:p w14:paraId="3ABF44AD" w14:textId="77777777" w:rsidR="00C778DC" w:rsidRDefault="00C778DC" w:rsidP="00C778DC">
      <w:pPr>
        <w:pStyle w:val="StandardWeb"/>
      </w:pPr>
      <w:r>
        <w:t xml:space="preserve">Einiger Gott und Vater, aus dem alles ist und wir zu Dir, geheiligt werde Dein Name. Heilig und Dein eigen alles, was Du mir gegeben hast. Einiger Herr Jesus Christus, durch Den alles ist und wir zu Dir, vergib mir den Missbrauch deiner Gaben, mit denen ich mir meine eigene Größe bereite, sei und mache mich Dir in allem untertan, damit die Frucht meines Lebens Deine Ehre sei. Amen. </w:t>
      </w:r>
    </w:p>
    <w:p w14:paraId="56BA6B40" w14:textId="77777777" w:rsidR="00C778DC" w:rsidRDefault="00C778DC" w:rsidP="00C778DC">
      <w:pPr>
        <w:pStyle w:val="berschrift2"/>
      </w:pPr>
      <w:r>
        <w:t>27. Juli</w:t>
      </w:r>
    </w:p>
    <w:p w14:paraId="48B15E40" w14:textId="77777777" w:rsidR="00C778DC" w:rsidRDefault="00C778DC" w:rsidP="00C778DC">
      <w:pPr>
        <w:pStyle w:val="StandardWeb"/>
      </w:pPr>
      <w:r>
        <w:rPr>
          <w:rStyle w:val="Fett"/>
        </w:rPr>
        <w:t>Habt nicht lieb die Welt noch was in der Welt ist. So jemand die Welt lieb hat, in dem ist nicht die Liebe des Vaters. Denn alles, was in der Welt ist, nämlich des Fleisches Lust und der Augen Lust und hoffärtiges Leben, ist nicht vom Vater, sondern von der Welt.</w:t>
      </w:r>
      <w:r>
        <w:t xml:space="preserve"> </w:t>
      </w:r>
      <w:r>
        <w:rPr>
          <w:rStyle w:val="Hervorhebung"/>
        </w:rPr>
        <w:t>1. Johannes 2,15+16</w:t>
      </w:r>
      <w:r>
        <w:t xml:space="preserve"> </w:t>
      </w:r>
    </w:p>
    <w:p w14:paraId="57799B95" w14:textId="035831D6" w:rsidR="00C778DC" w:rsidRDefault="00C778DC" w:rsidP="00C778DC">
      <w:pPr>
        <w:pStyle w:val="StandardWeb"/>
      </w:pPr>
      <w:r>
        <w:t xml:space="preserve">Die Welt imponiert; sie bringt den Eindruck hervor, sie sei stark. Dieser Eindruck entsteht aus der fest geschlossenen Eintracht, die das Leben aller gleichförmig macht. Ob wir in Deutschland, England oder Amerika oder auch in Tokio oder Konstantinopel leben, überall hat das Leben dasselbe Gepräge. Dieselben Triebe wirken sich überall aus; dieselben Güter füllen die Märkte und dieselben unterschiedlichen Gesetze regieren alle. Wer in der Welt lebt, ist überall daheim. Diese Eintracht unterstützt sie in ihrer arbeitsamen Regsamkeit. Eine Fülle von Kräften ist in Bewegung. Jeder tummelt sich, erwirbt, genießt, kämpft und gewinnt. Die Ergebnisse dieser Anstrengungen ragen sichtbar in die Höhe. Wir heißen diesen Turmbau unsere </w:t>
      </w:r>
      <w:r w:rsidR="00073840">
        <w:t>„</w:t>
      </w:r>
      <w:r>
        <w:t>Kultur</w:t>
      </w:r>
      <w:r w:rsidR="00073840">
        <w:t>“</w:t>
      </w:r>
      <w:r>
        <w:t xml:space="preserve">. Die Warnung des Apostels hat also guten Grund; habe sie nicht lieb, schätze sie nicht, gönne ihr keine Verehrung und Bewunderung. Kann ich aber dem Apostel gehorchen, ohne zu vergessen, dass Gott mir den Menschen deshalb zum Nächsten macht, damit ich ihn lieb habe? Hier entsteht keinerlei Schwierigkeit oder Not. Nie werde ich den Nächsten lieb haben, wenn ich die Welt lieb habe. Freilich besteht die Welt aus nichts anderem als aus den Menschen. Was sie aber zur Welt macht, ist nicht das, was jeder Mensch in sich selber ist, sondern unser gemeinsames Leben, das uns aneinander bindet und einander gleichförmig macht, macht aus uns die Welt. In diesem gesellschaftlichen, gemeinsamen Leben kommt aber gerade das nicht zur Geltung, was Gott mich am Nächsten lieben heißt. Wo sitzt die Wurzel für die ganze imponierende Arbeitsamkeit der Welt mit ihren glänzenden Erträgen? Das Fleisch ist begehrlich; damit es erhalte, wonach es verlangt, muss sich jedermann fleißig regen. Die Augen werden nicht satt und begehren immer nach neuem Schauspiel und die Leere des inneren Lebens zwingt zur prunkenden Schaustellung, durch die die Hohlheit des Daseins überkleidet wird. Das ist, sagt Johannes, nicht vom Vater, und wie kann ich werthalten und begehren, was nicht vom Vater ist? Habe ich nicht als Gottes Geschöpf den Leib und die Augen und die Mitgliedschaft im menschlichen Verband, die mir die Ehre unentbehrlich macht? Aber die verzehrende Glut der Begehrung und die nimmersatte Unruhe der Augen und die Verkehrung der Ehre in prahlende Eitelkeit, das stammt nicht vom Vater und trägt nicht Gottes Bild. Darum hüte deine Liebe. Gib sie dem, was vom Vater stammt, und wie vieles habe ich um mich, was ich lieben darf und soll, weil es vom Vater stammt! </w:t>
      </w:r>
    </w:p>
    <w:p w14:paraId="6F529744" w14:textId="77777777" w:rsidR="00C778DC" w:rsidRDefault="00C778DC" w:rsidP="00C778DC">
      <w:pPr>
        <w:pStyle w:val="StandardWeb"/>
      </w:pPr>
      <w:r>
        <w:t xml:space="preserve">Vom Hassen, lieber Herr, hast Du mich frei gemacht. Zum Richten hast Du mich nicht berufen und machst mich nicht zum Zerstörer der Welt. Aber meine Liebe hast Du an Dich gebunden. Dir gehört sie ganz und allem, was Dein ist, allem, was die Herrlichkeit Deines Schaffens zeigt, allem, was aus der Fülle Deiner Gnade stammt. Wie reich machst Du unsere Liebe, wieviel Arbeit gibst Du ihr. Dafür danke ich Dir. Amen. </w:t>
      </w:r>
    </w:p>
    <w:p w14:paraId="4E81FA5F" w14:textId="77777777" w:rsidR="00C778DC" w:rsidRDefault="00C778DC" w:rsidP="00C778DC">
      <w:pPr>
        <w:pStyle w:val="berschrift2"/>
      </w:pPr>
      <w:r>
        <w:t>28. Juli</w:t>
      </w:r>
    </w:p>
    <w:p w14:paraId="6B6EF34A" w14:textId="77777777" w:rsidR="00C778DC" w:rsidRDefault="00C778DC" w:rsidP="00C778DC">
      <w:pPr>
        <w:pStyle w:val="StandardWeb"/>
      </w:pPr>
      <w:r>
        <w:rPr>
          <w:rStyle w:val="Fett"/>
        </w:rPr>
        <w:t>Wir vielen sind ein Leib in Christus, aber untereinander ist einer des anderen Glied.</w:t>
      </w:r>
      <w:r>
        <w:t xml:space="preserve"> </w:t>
      </w:r>
      <w:r>
        <w:rPr>
          <w:rStyle w:val="Hervorhebung"/>
        </w:rPr>
        <w:t>Römer 12,5</w:t>
      </w:r>
      <w:r>
        <w:t xml:space="preserve"> </w:t>
      </w:r>
    </w:p>
    <w:p w14:paraId="1A78437D" w14:textId="77777777" w:rsidR="00C778DC" w:rsidRDefault="00C778DC" w:rsidP="00C778DC">
      <w:pPr>
        <w:pStyle w:val="StandardWeb"/>
      </w:pPr>
      <w:r>
        <w:t xml:space="preserve">Merk auf! Hier wird dir etwas gesagt, was gewaltig in die Höhe steigt! Ein Glied sein heißt ein eigenes Leben haben. Wenn ein Glied nicht mehr seine ganze Funktion nach seinem eigenen Gesetz vollzieht, wird es für den Leib unnütz und zum gefährlichen Herd um sich greifender Erkrankung. Ich darf nirgends nur mitlaufen, nirgends nur nachmachen, nie gegen meinen eigenen Glaubensstand untreu sein. Denn ich bin Glied, und ein Glied muss das besorgen, was ihm als sein Anteil am Leben des Leibes zugewiesen ist. Ich bin Glied, das heißt aber weiter, ich bin in den Leib hineingestellt. Was das Glied an Nahrung und Kräftigung empfängt, das stammt nicht aus ihm selbst, sondern kommt von den anderen, und was es leistet, das dient nicht bloß ihm, sondern den anderen. Gerade dadurch, dass es sein Eigenleben hat, steht es in der empfangenden und gebenden Gemeinschaft mit den anderen. Dies gilt ausnahmslos von uns allen. Jeder, der zum Leib gehört, ist Glied für die anderen. Es gibt keinen, der den Zweck seines Lebens in sich selbst finden könnte, wie es auch keinen gibt, der den Grund seines Lebens in sich selber hat. Es wird uns aber beides schwer, sowohl das Empfangen als auch das Geben. Es ist schwer zu lernen, weil meine eigenen Gedanken mir lieb sind; aber es ist auch schwer zu lehren, das Wort so zu fassen, dass es nicht verwirrt und stört, sondern hilft. Es ist nicht leicht, sich helfen zu lassen; geht nicht jede Arbeit leichter voran, wenn sie nur in einer Hand liegt? Es ist aber auch schwer, den anderen zu helfen und sich so in ihre Arbeit einzuordnen, dass sie von mir gefördert wird. Aber die Frage, ob es schwer oder leicht sei, was ich als Glied zu tun habe, hat gar keine Bedeutung. Christus macht aus uns den einen, zusammengewachsenen Leib. Da gibt es nichts zu ändern und nichts zu wünschen. Durch einander und für einander leben wir, weil wir durch Christus und für Christus leben. Darum ist alles, was den anderen gegeben ist, auch für mich Gewinn, und alles, was mein eigen ist, auch zum Heil der anderen da. Damit endet alles Erwägen, ob die Gemeinschaft schwer oder leicht, mehr Hemmung oder mehr Förderung sei. Sie ist da und ich bin in sie hineingesetzt, so gewiss ich das empfangen habe, was von Christus stammt. </w:t>
      </w:r>
    </w:p>
    <w:p w14:paraId="12C1D194" w14:textId="77777777" w:rsidR="00C778DC" w:rsidRDefault="00C778DC" w:rsidP="00C778DC">
      <w:pPr>
        <w:pStyle w:val="StandardWeb"/>
      </w:pPr>
      <w:r>
        <w:t xml:space="preserve">Mit Deiner Hilfe, lieber Herr, weise ich meine eigensüchtigen Wünsche weg, die sich nur um mich selber drehen. Höre ich auf mich, so sollen wohl die anderen mir mancherlei geben, allein keinen Anspruch auf mich haben. Das verstößt gegen Dein gnädiges Werk, durch das Du Deinen Leib bereitest, der Dein eigen ist als von Dir regiert. Glied im Leib, das ist mein Ort, ein herrlicher Ort, das sichtbare Wahrzeichen Deiner Heilandsmacht. Amen. </w:t>
      </w:r>
    </w:p>
    <w:p w14:paraId="3091D2F7" w14:textId="77777777" w:rsidR="00C778DC" w:rsidRDefault="00C778DC" w:rsidP="00C778DC">
      <w:pPr>
        <w:pStyle w:val="berschrift2"/>
      </w:pPr>
      <w:r>
        <w:t>29. Juli</w:t>
      </w:r>
    </w:p>
    <w:p w14:paraId="65570A0C" w14:textId="77777777" w:rsidR="00C778DC" w:rsidRDefault="00C778DC" w:rsidP="00C778DC">
      <w:pPr>
        <w:pStyle w:val="StandardWeb"/>
      </w:pPr>
      <w:r>
        <w:rPr>
          <w:rStyle w:val="Fett"/>
        </w:rPr>
        <w:t>Lasset die Kindlein zu mir kommen. Wehret ihnen nicht. Denn solcher ist das Himmelreich.</w:t>
      </w:r>
      <w:r>
        <w:t xml:space="preserve"> </w:t>
      </w:r>
      <w:r>
        <w:rPr>
          <w:rStyle w:val="Hervorhebung"/>
        </w:rPr>
        <w:t>Markus 10,14</w:t>
      </w:r>
      <w:r>
        <w:t xml:space="preserve"> </w:t>
      </w:r>
    </w:p>
    <w:p w14:paraId="572950AA" w14:textId="0576ECE1" w:rsidR="00C778DC" w:rsidRDefault="00C778DC" w:rsidP="00C778DC">
      <w:pPr>
        <w:pStyle w:val="StandardWeb"/>
      </w:pPr>
      <w:r>
        <w:t xml:space="preserve">Da Jesus vom Himmelreich spricht, versinkt alle menschliche Größe, auch alle apostolische Erhabenheit mit dem herrlichen Bewusstsein der besonderen Sendung und dem Hochgefühl der mannhaften Liebe, die zu jeder Leistung und zu jedem Leiden fähig ist. Himmelreich, das wird nicht erarbeitet und errungen und nicht durch Menschenhand aufgebaut. Das Himmelreich ist Gottes schaffende Gnade, Gottes strömendes Geben, Gottes den Menschen zu sich holender Griff. Warum gibt es Gott den Kindern? Weil sie Kinder sind, Menschlein. Diese Menschlein beschenkt, beschützt und regiert er deshalb, weil sie Menschlein sind. Kleine Menschlein sind sie, sind aber dadurch von Gott nicht weiter entfernt als die hohen Apostel. Vielmehr steht der Mensch, wenn er in seinen Augen groß geworden ist, in der Gefahr, dass er fern von Gott ist. Denn Gott zerbricht die Größe, die der Mensch sich gibt. Die Kinder sind noch unfähig zum Glauben; denn sie können noch nicht hören und verstehen. Meine ich etwa, dass mein Glaube Gottes Reich an mich ziehe? Sei kein Narr! Nicht dein Glaube gibt Gott sein Reich, sondern sein Reich gibt dir deinen Glauben. Die Kinder werden noch sündigen. O ja! Was aus ihren Herzen kommt, macht sie gemein. Aber wie sieht es mit meinem reif und reich und groß gewordenen Herzen? Was kommt dort heraus? Meine ich, das Lamm Gottes trage zwar die Sünde der alten Männer und Weiber weg, aber nicht die der Kinder? Solche Blindheit zeigten die Jünger, als sie meinten, Kinder seien für Jesus keine passende Gesellschaft, und solche Blindheit zeigte die Christenheit, als sie sich über die Kinder oder Glaubenstaufe stritt. Beide Teile, ob wir Gottes Reich in unsere Gläubigkeit oder in das Taufwasser einfassen wollen, wissen nicht, was Gottes Reich ist. Dazu ist aber Jesus gekommen, damit wir sehen und begreifen, was Gottes Reich, Gottes Herrschaft, Gottes uns begabende Gnade sei. </w:t>
      </w:r>
    </w:p>
    <w:p w14:paraId="67086F95" w14:textId="77777777" w:rsidR="00C778DC" w:rsidRDefault="00C778DC" w:rsidP="00C778DC">
      <w:pPr>
        <w:pStyle w:val="StandardWeb"/>
      </w:pPr>
      <w:r>
        <w:t xml:space="preserve">Hättest Du, Herr Jesus, vor Gottes Reich eine Schranke aufgerichtet, so käme niemand hinein. Ich bin in Gottes Reich und Gnade nur deshalb, weil Du auch die Kinder in Gottes Reich hineingestellt hast. Weil Du der Heiland der Kinder bist, bist Du auch der meine. Sei hochgelobt in Ewigkeit. Amen. </w:t>
      </w:r>
    </w:p>
    <w:p w14:paraId="49ADA190" w14:textId="77777777" w:rsidR="00C778DC" w:rsidRDefault="00C778DC" w:rsidP="00C778DC">
      <w:pPr>
        <w:pStyle w:val="berschrift2"/>
      </w:pPr>
      <w:r>
        <w:t>30. Juli</w:t>
      </w:r>
    </w:p>
    <w:p w14:paraId="251BE383" w14:textId="77777777" w:rsidR="00C778DC" w:rsidRDefault="00C778DC" w:rsidP="00C778DC">
      <w:pPr>
        <w:pStyle w:val="StandardWeb"/>
      </w:pPr>
      <w:r>
        <w:rPr>
          <w:rStyle w:val="Fett"/>
        </w:rPr>
        <w:t>Als der König anfing zu rechnen, da kam ihm einer vor, der war ihm zehntausend Pfund schuldig.</w:t>
      </w:r>
      <w:r>
        <w:t xml:space="preserve"> </w:t>
      </w:r>
      <w:r>
        <w:rPr>
          <w:rStyle w:val="Hervorhebung"/>
        </w:rPr>
        <w:t>Matthäus 18,24</w:t>
      </w:r>
      <w:r>
        <w:t xml:space="preserve"> </w:t>
      </w:r>
    </w:p>
    <w:p w14:paraId="39F3D608" w14:textId="77777777" w:rsidR="00C778DC" w:rsidRDefault="00C778DC" w:rsidP="00C778DC">
      <w:pPr>
        <w:pStyle w:val="StandardWeb"/>
      </w:pPr>
      <w:r>
        <w:t xml:space="preserve">Jesus spricht hier nicht mit einem Zöllner oder einer Dirne, sondern mit Petrus und seinen anderen Jüngern. Der König rechnet hier mit seinen Knechten, nicht mit seinen Feinden, mit dem, der ihm diente, nicht mit dem, der ihm entlief. Petrus zeigt er seine riesengroße Schuld, der Christenheit zeigt er sie, mir zeigt er sie. Schuld entsteht da, wo Pflicht ist. Pflicht entsteht da, wo Liebe und Gabe empfangen sind. Das war die Lage des Petrus und ist die der Christenheit. Sie hat Gottes Gabe empfangen; deshalb ist sie verpflichtet und deshalb ist ihr Verhalten Schuld. Wie entsteht die Schuld? Nicht verstandenes und unbeachtetes Wort, unbenutzte, nicht gebrauchte Kraft, Erkenntnis ohne Glauben, Glaube ohne Werke, Dienst ohne Liebe, das ist Schuld. Zu viel Erkenntnis haben, zu viel, weil unser Verhalten ihr widerspricht, zu viel Glauben haben, zu viel, weil wir ungläubig handeln, zuviel Geist Gottes haben, zu viel, weil wir ihm nicht gehorchen, das ist unsere Schuld. Sie entsteht nicht aus unserer Armut, sondern aus unserem Reichtum, nicht aus unserer Unwissenheit, sondern aus unserer Erkenntnis, nicht aus dem, was uns fehlt, sondern aus dem, was uns gegeben ist, nicht aus unserer natürlichen Art, sondern aus unserem Christenstand. Ist sie wirklich riesengroß? Jesus hat recht, tausendmal recht, wenn er von zehntausend Talenten redet, die der Knecht dem König schuldig blieb. Wie könnte ich Jesus widersprechen, wenn ich mein Gebet ansehe, wie zerstreut es ist, oder meinen Glauben beschaue, wie schwer es mir wird, mich an Gott zu erinnern, oder meine Liebe betrachte, wie kalt und träge sie bleibt? Ich muss nicht erst auf die anderen sehen, um mir an ihnen das Urteil Jesu zu verdeutlichen, muss nicht erst erwägen, was in unseren Kirchen geschieht, wenn wir zum Gottesdienst beisammen sind, was unser Singen, Beten und Predigen wert ist. Ich finde in mir selbst den Beweis für das Urteil Jesu und kann ihm nur sagen: Du bist gerecht, wenn du richtest. Legt das aber nicht auf Petrus einen Druck, der ihn in seinem apostolischen Wirken lähmen muss, wenn die zehntausend Talente, die nicht bezahlten und nie bezahlbaren, vor ihm stehen und er weiß: ich bin und bleibe ein Schuldner? So macht ihn Jesus fähig zu seinem Dienst. Denn als der Knecht den König bat, erließ er ihm seine ganze Schuld, weil er ihn bat. Nun weiß Petrus und ich weiß es auch, was Vergeben ist. Nun kann er vergeben, und wenn er das nicht könnte, wäre er nicht brauchbar für Jesu Dienst. </w:t>
      </w:r>
    </w:p>
    <w:p w14:paraId="5A66C8A5" w14:textId="77777777" w:rsidR="00C778DC" w:rsidRDefault="00C778DC" w:rsidP="00C778DC">
      <w:pPr>
        <w:pStyle w:val="StandardWeb"/>
      </w:pPr>
      <w:r>
        <w:t xml:space="preserve">Nach Deinem Willen, Herr, bitte ich: Vergib uns unsere Schulden, wie wir vergeben unseren Schuldnern. Ich dürfte nicht so beten, wenn Du es nicht gebötest. Dein Gebot ist in seiner Gnade göttlich groß und wunderbar. Du vergibst uns unsere Schulden, damit wir Dich fürchten. Amen. </w:t>
      </w:r>
    </w:p>
    <w:p w14:paraId="342C56AE" w14:textId="77777777" w:rsidR="00C778DC" w:rsidRDefault="00C778DC" w:rsidP="00C778DC">
      <w:pPr>
        <w:pStyle w:val="berschrift2"/>
      </w:pPr>
      <w:r>
        <w:t>31. Juli</w:t>
      </w:r>
    </w:p>
    <w:p w14:paraId="24062AE7" w14:textId="77777777" w:rsidR="00C778DC" w:rsidRDefault="00C778DC" w:rsidP="00C778DC">
      <w:pPr>
        <w:pStyle w:val="StandardWeb"/>
      </w:pPr>
      <w:r>
        <w:rPr>
          <w:rStyle w:val="Fett"/>
        </w:rPr>
        <w:t>Wie könnt ihr glauben, die ihr Ehre voneinander nehmt? Und die Ehre, die von Gott allein ist, sucht ihr nicht.</w:t>
      </w:r>
      <w:r>
        <w:t xml:space="preserve"> </w:t>
      </w:r>
      <w:r>
        <w:rPr>
          <w:rStyle w:val="Hervorhebung"/>
        </w:rPr>
        <w:t>Johannes 5,44</w:t>
      </w:r>
      <w:r>
        <w:t xml:space="preserve"> </w:t>
      </w:r>
    </w:p>
    <w:p w14:paraId="1BA8A3A8" w14:textId="77777777" w:rsidR="00C778DC" w:rsidRDefault="00C778DC" w:rsidP="00C778DC">
      <w:pPr>
        <w:pStyle w:val="StandardWeb"/>
      </w:pPr>
      <w:r>
        <w:t xml:space="preserve">Wo hast du deine Ehre? Fragt mich Jesus. Wer soll sie mir geben, wenn nicht die anderen? In der Gesellschaft entsteht die Ehre. Der eine reicht sie dem anderen dar, und ihr Wert besteht darin, dass sie mir in der Gesellschaft meinen Platz sichert. Je größer meine Ehre wird, um so größer sind die Gewinne, die mir die Gemeinschaft verschafft. Geht sie mir verloren, so bin ich aus ihr ausgestoßen und all der unentbehrlichen Hilfen beraubt, die mir einzig die Gemeinschaft geben kann. Wie soll ich also anderswo die Ehre suchen, da sie im Verkehr mit den Menschen ihren Grund und ihren Wert besitzt? So kannst du nicht glauben, sagt mir der Herr. Da, wo du deine Ehre suchst, liegt das Ziel deines Lebens. Suchst du sie bei den Menschen, so lebst du für die Menschen, machst ihre Meinung zu deinem Gesetz und ihren Willen zu deinem Herrn, und das wird nicht anders, auch wenn du die Menschen verachtest und ihre Meinungen als Narrheit schiltst. Solange du ihre Ehrung nicht entbehren kannst, bist du ihnen untertan. Du kannst aber nur dann für die Menschen leben, wenn du für dich selber lebst. Wo ist nun dein Gott? Du hast ihn vergessen und verloren. Trätest du zu ihm, wie könntest du dann noch nach der Ehre bei den Menschen greifen? Dann gäbe es für dich ein anderes Anliegen, ein höheres Ziel, nämlich Gottes Ehre, die Ehre, die Gott dir gibt und die du ihm darbringen darfst, indem du ihm dienst. Das ist klar, dass ich nicht glauben kann, wenn ich Gott verachte. Das Wort Jesu geht nur dann in mich hinein und wird nur dann mein Eigentum, wenn es die Gewissheit Gottes in mir erweckt und mich zu ihm hin wendet. Ich kann nur Gott ein Ja darbringen, das keinen Riss in sich hat, das über allen Dunkelheiten als Gewissheit steht und mein ganzes Denken und Tun durchdringt. Wenn die Ehre der Menschen mein Maßstab ist, ist nie Gott der, an den ich mich halte, ist es nicht die Wahrheit, mit der ich mich einige, weil sie wahr ist, ist es nicht die Gerechtigkeit, die ich liebe, weil sie gerecht ist. Dies alles hat ja nur so weit für mich Wert, als es mir bei den Menschen Ehrung erwirbt. Denn ich habe mein Leben auf das gestellt, was ihre Gemeinschaft mir gibt. Wenn mir aber Gottes Gabe in ihrer Herrlichkeit und Fülle sichtbar geworden ist, dann habe ich einen Besitz und eine Ehre empfangen, die alles Menschliche weit überragt. Bin ich nun einsam geworden und aus der Gemeinschaft mit den anderen herausgerissen? Nein; ich bleibe in sie hineingestellt, nun aber als ein freier Mann. Immer hat das Wort Jesu dieselbe Entschiedenheit, die auf die letzte alles erfassende Entschließung drängt. Ihr könnt nicht zwei Herren dienen, sagt er uns. Ihr dient entweder eurem Besitz oder ihr dient Gott; ihr sucht entweder die Ehre der Menschen oder die Gottes. Begehre das, was Gottes ist, sagt er mir, nicht mit halbem Herzen, sondern ganz. </w:t>
      </w:r>
    </w:p>
    <w:p w14:paraId="2F9B1F4D" w14:textId="77777777" w:rsidR="00C778DC" w:rsidRDefault="00C778DC" w:rsidP="00C778DC">
      <w:pPr>
        <w:pStyle w:val="StandardWeb"/>
      </w:pPr>
      <w:r>
        <w:t xml:space="preserve">Menschendienst, lieber Gott, ist ein harter Dienst und Menschenehre eine schwere Kette. Gepriesen sei Deine Gnade, die uns in die Freiheit führt. Sammle meine Seele in ein einziges Verlangen, das nach dem begehrt, was Deine Herrlichkeit offenbart. Amen. </w:t>
      </w:r>
    </w:p>
    <w:p w14:paraId="5DA9A95E" w14:textId="77777777" w:rsidR="00C778DC" w:rsidRDefault="00C778DC" w:rsidP="00C778DC">
      <w:pPr>
        <w:pStyle w:val="berschrift1"/>
        <w:rPr>
          <w:sz w:val="48"/>
        </w:rPr>
      </w:pPr>
      <w:r>
        <w:t>August</w:t>
      </w:r>
    </w:p>
    <w:p w14:paraId="50D350A4" w14:textId="77777777" w:rsidR="00C778DC" w:rsidRDefault="00C778DC" w:rsidP="00C778DC">
      <w:pPr>
        <w:pStyle w:val="berschrift2"/>
      </w:pPr>
      <w:r>
        <w:t>1. August</w:t>
      </w:r>
    </w:p>
    <w:p w14:paraId="55C98715" w14:textId="77777777" w:rsidR="00C778DC" w:rsidRDefault="00C778DC" w:rsidP="00C778DC">
      <w:pPr>
        <w:pStyle w:val="StandardWeb"/>
      </w:pPr>
      <w:r>
        <w:rPr>
          <w:rStyle w:val="Fett"/>
        </w:rPr>
        <w:t>Gott hat in vergangenen Zeiten lassen alle Heiden wandeln ihre eigenen Wege.</w:t>
      </w:r>
      <w:r>
        <w:br/>
        <w:t xml:space="preserve">Apostelgeschichte 14,16 </w:t>
      </w:r>
    </w:p>
    <w:p w14:paraId="2F5012DC" w14:textId="77777777" w:rsidR="00C778DC" w:rsidRDefault="00C778DC" w:rsidP="00C778DC">
      <w:pPr>
        <w:pStyle w:val="StandardWeb"/>
      </w:pPr>
      <w:r>
        <w:t xml:space="preserve">Paulus war nicht überrascht, wenn er überall in allen Städten reges Treiben, fröhliche Feste, muntres Spiel und tüchtige Leistungen in mancherlei Künsten fand. Gott ließ, sagt er, die Völker ihre Wege durchwandern. Wandern lässt uns Gott und sperrt uns nicht in einen Kerker ein und macht aus der Natur nicht eine Höhle, in der wir begraben lägen. Freie Bahn bietet sie uns dar, Gelegenheit zum Wandern in ungemessene Fernen. Den Weg zu wählen steht uns frei. Es gibt der Wege viele. Du kannst den erproben, der dir gefällt. Was soll ich mir noch mehr wünschen? Ist das nicht Glück, dass ich mir einen Weg wähle, mir ihn bahne und ihn durchwandere, soweit meine Wanderlust mich führt? Glück ist das nur, solange mir Gott verborgen ist. Tritt er vor mich, dann wird es zur bitteren Pein, dass ich meine eigenen Wege gehen muss. Gott konnte uns aber auch dann nicht ganz verborgen sein, als wir ohne ihn unseren Weg wählten und ohne ihn wanderten. Gott ließ sie, sagt Paulus, ihre Wege gehen. Dass ich der muntere Wanderer bin, beweglich und wohlgerüstet zur Fahrt nach einem fernen Ziel, dass es für mich Wege gibt, gangbare und erfolgreiche, dass ich sie gehen kann nach meines Herzens Lust, das ist nicht mein eigener Erwerb. Kindisch wäre ich, meinte ich, ich finge mit nichts an und stellte den Boden, auf dem ich wandere, selbst her. Über meinen eigenen Wegen waltet ein Wille, der mich meine eigenen Wege gehen lässt. Aber auf meinen eigenen Wegen begleitet Gott mich nicht und macht sich nicht zu meinem Weggenossen. Das wollte ich ja auch nicht; es sollten ja meine eigenen Wege sein, und nun wird, wenn die Stunde kommt, in der Er mir begegnet, das, was mein Glück war, meine Not. Nun hasse ich die Frage: Welchen Weg ziehe ich vor? Welchen wähle ich mir aus? Denn nun erschallt die andere Frage in mir: muss ich denn immer nur meine eigenen Wege gehen? Paulus sagt: Die Zeiten sind vergangen, in denen es keine anderen Wege für euch gab als euere eigenen. Wann sind diese Zeiten vergangen? Damals als Jesus geboren ward, damals als der Menschheit ihr Herr gegeben wurde, damals, als über dem Kreuz Jesu die Inschrift prangte: Christus, euer König. In der Stunde, da mir gegeben ward, dass ich meinen Herrn erkenne, endete auch für mich die harte Notwendigkeit, meinen eigenen Weg zu gehen. Nun darf ich sagen: Herr, was ist dein Wille? Und das Ziel meines Lebens liegt nicht mehr in mir selbst, auch nicht in unserer Kultur und unserem Staat, sondern im Herrn und Seinem Reich. </w:t>
      </w:r>
    </w:p>
    <w:p w14:paraId="2DF060C8" w14:textId="77777777" w:rsidR="00C778DC" w:rsidRDefault="00C778DC" w:rsidP="00C778DC">
      <w:pPr>
        <w:pStyle w:val="StandardWeb"/>
      </w:pPr>
      <w:r>
        <w:t xml:space="preserve">Unsere Gedanken, Herr Gott, sind nicht Deine Gedanken und unsere Wege sind nicht Deine Wege. Schreibe mir das mit der kräftigen Schrift Deines Geistes in meine Seele, damit ich nicht meinen Willen für den Deinen halte, sondern Deiner Führung gehorsam sei. Amen. </w:t>
      </w:r>
    </w:p>
    <w:p w14:paraId="79BDB0D8" w14:textId="77777777" w:rsidR="00C778DC" w:rsidRDefault="00C778DC" w:rsidP="00C778DC">
      <w:pPr>
        <w:pStyle w:val="berschrift2"/>
      </w:pPr>
      <w:r>
        <w:t>2. August</w:t>
      </w:r>
    </w:p>
    <w:p w14:paraId="7D3646A6" w14:textId="77777777" w:rsidR="00C778DC" w:rsidRDefault="00C778DC" w:rsidP="00C778DC">
      <w:pPr>
        <w:pStyle w:val="StandardWeb"/>
      </w:pPr>
      <w:r>
        <w:rPr>
          <w:rStyle w:val="Fett"/>
        </w:rPr>
        <w:t>Er hat sich selbst nicht unbezeugt gelassen, hat uns viel Gutes getan und vom Himmel Regen und fruchtbare Zeiten gegeben, unsere Herzen erfüllt mit Speise und Freude.</w:t>
      </w:r>
      <w:r>
        <w:br/>
        <w:t xml:space="preserve">Apostelgeschichte 14,17 </w:t>
      </w:r>
    </w:p>
    <w:p w14:paraId="26415BFF" w14:textId="77777777" w:rsidR="00C778DC" w:rsidRDefault="00C778DC" w:rsidP="00C778DC">
      <w:pPr>
        <w:pStyle w:val="StandardWeb"/>
      </w:pPr>
      <w:r>
        <w:t xml:space="preserve">In Israel machte Gott die zu seinen Zeugen, die in seiner Sendung dem Volk halfen und ihm durch seinen Geist sein Wort sagten. Solche Männer, die mit dem Zeugnis Gottes begnadet waren, empfingen die anderen Völker nicht. Er hat aber noch andere Zeugen, die von seinem königlichen Wirken zu uns reden, und diese gab er allen. Das sind die Wohltaten, die uns durch die Natur zuteil werden, der Regen, der die Ernte reifen macht, die fruchtbaren Zeiten, die uns froh machen und nähren. Diese Zeugen stellen fest, dass die Macht, von der wir abhängen, gütig ist und für uns sorgt, und den, der uns mit allmächtiger Güte hilft, heißen wir unseren Gott. Sein Wohltun gibt auch nicht nur unserem Leib, was ihn erhält, sondern begnadet auch unseren inwendigen Menschen; denn am reichen Erntetag werden die Herzen froh. Diese Gnade ist nicht so groß wie die, die der Prophet erhielt, wenn er in seinem Herzen Gottes Wort vernahm, oder die, die Israel zuteil wurde, wenn Gottes Gesetz Licht in ihre Herzen trug. Aber Gnade, die uns Menschen gilt, empfangen wir auch dann, wenn die natürliche Segnung den Jubel erweckt, der aus einem frohen Herzen schallt. Manches griechische Fest sah Paulus mit an; denn die Griechen verstanden es, Feste zu feiern. Vieles, was dabei geschah, widersprach dem, was die Zeugen Gottes sagten; es war ja immer auch das Götterbild dabei; und aus den mit Freude gefüllten Herzen kamen nicht nur reine Töne heraus. Paulus sieht aber nicht nur auf das, was der Mensch in seiner Torheit aus Gottes Gaben macht, sondern horcht mit warmem Dank auf den Jubel, mit dem die göttliche Segnung die Menschen beschenkt; denn dieser Jubel ist ihre Antwort auf die Rede der göttlichen Zeugen, die ihnen sagen, dass Gott gütig ist und sich an allen als den bewährt, der gerne gibt. An die Botschaft dieser Zeugen schließt sich nun in fester Eintracht das an, was Paulus den Völkern als Gottes Zeuge zu sagen hat. Auch sein Zeugenamt besteht darin, dass er ihnen Gottes Gnade zeigt, die ihre Herzen mit Freude erfüllt, und an dieser Freude werden sie nun wirklich satt und für immer froh. </w:t>
      </w:r>
    </w:p>
    <w:p w14:paraId="34730BB2" w14:textId="77777777" w:rsidR="00C778DC" w:rsidRDefault="00C778DC" w:rsidP="00C778DC">
      <w:pPr>
        <w:pStyle w:val="StandardWeb"/>
      </w:pPr>
      <w:r>
        <w:t xml:space="preserve">Lass mich, Herr, Deine gnädige Hand in allem erkennen, was uns wohltut und heilsam ist, dass mir jede Deiner Gaben das gewähre, was Du mir geben willst, den Blick zu Dir in Glaube und Dank. Erst dann wird die Freude, mit der Du uns froh machst, in uns heimisch, wenn Deine Gaben uns Dich zeigen. Amen. </w:t>
      </w:r>
    </w:p>
    <w:p w14:paraId="3C947F22" w14:textId="77777777" w:rsidR="00C778DC" w:rsidRDefault="00C778DC" w:rsidP="00C778DC">
      <w:pPr>
        <w:pStyle w:val="berschrift2"/>
      </w:pPr>
      <w:r>
        <w:t>3. August</w:t>
      </w:r>
    </w:p>
    <w:p w14:paraId="27DE2288" w14:textId="77777777" w:rsidR="00C778DC" w:rsidRDefault="00C778DC" w:rsidP="00C778DC">
      <w:pPr>
        <w:pStyle w:val="StandardWeb"/>
      </w:pPr>
      <w:r>
        <w:rPr>
          <w:rStyle w:val="Fett"/>
        </w:rPr>
        <w:t>Die Schwachen im Glauben nehmt auf und verwirrt die Gewissen nicht.</w:t>
      </w:r>
      <w:r>
        <w:br/>
        <w:t xml:space="preserve">Römer 14,1 </w:t>
      </w:r>
    </w:p>
    <w:p w14:paraId="0FDF7375" w14:textId="77777777" w:rsidR="00C778DC" w:rsidRDefault="00C778DC" w:rsidP="00C778DC">
      <w:pPr>
        <w:pStyle w:val="StandardWeb"/>
      </w:pPr>
      <w:r>
        <w:t xml:space="preserve">Es ist die Ehre jeder christlichen Gemeinschaft, welcher Art sie sei, dass sie Raum für die Schwachen hat. Will sie nur Starke bei sich haben, so hat sie sich von Jesus geschieden und ist tot. Dass auch sie, die wenig leistungsfähig sind, Bürgerrecht in ihr haben, bedarf keiner Überlegung. Zwar ist die Kirche eine Genossenschaft von Arbeitern, aber nicht so, dass sie ihren Anteil an Gott auf ihr Werk aufbaute. Ob die Leistung, die wir als Glieder der Kirche vollbringen, groß oder klein sei, das verschiebt unsere Stellung vor Gott und unseren Platz in der Kirche nicht. Den Unterschieden in unserem Vermögen entsprechen die in unserem Begreifen. Was wir als Leistung unseres Verstandes fertig bringen, ist verschieden. Aber auch daraus entsteht für unseren Anteil an der Kirche keine Not. Sie umfasst alle Stufen der uns Menschen gewährten Vernünftigkeit. Es gibt aber zwischen uns auch Unterschiede im Glauben und diese reichen in das Fundament der Kirche hinab; denn diese besteht durch die Gemeinsamkeit des Glaubens. Im Glauben entstehen nicht nur dadurch Unterschiede, dass jeder seine persönliche Eigenart hat, die auch in jede Betätigung unseres Glaubens sichtbar wird, sondern auch die Störungen in unserem inwendigen Leben tragen in unseren Glauben die Verschiedenheit hinein. Im geschwächten Menschen bleibt auch sein Glauben geschwächt und damit sind seinem Verhalten Grenzen gezogen, die er nicht überschreiten kann und darf, weil er nicht anders als nach seinem Glauben handeln kann und muss. Ist nun dann, wenn ich von dem anderen urteile, es fehle seinem Glauben an Kraft, die Gemeinschaft abzubrechen? Vor diese Frage stellt uns Paulus und er sagt: Nein! Stellt auch mit dem Schwachen im Glauben die Gemeinschaft her. Schwierig wird sie, das ist sonnenklar. Denn der im Glauben Starke kommt leicht zur Geringschätzung des Schwachen und der Schwache leicht zur herrlichen Verurteilung des Starken, weil er auch solches tut, was der Schwache für seine Person als sündlich unterlassen muss. Dennoch bleibt es das Gesetz, das für jede Christenheit gültig ist: den im Glauben Schwachen nehmt bei euch auf. Ihr dürft keinen Glauben verachten und keinem den Glauben dadurch erschweren, dass ihr ihm die Gemeinschaft versagt. So treu und stark blieb Paulus beim Grundsatz des Evangeliums, nach dem der Glaube Gerechtigkeit ist und der Glaube uns zur Gemeinde Jesu vereint, dass er auch für den schwachen Glauben, eben weil er Glaube ist, das Bürgerrecht in der Gemeinde errungen und es ihr zur Pflicht gemacht hat, die schwachen und die starken Glaubenden zu einen, weil beide an Jesus angeschlossen sind. </w:t>
      </w:r>
    </w:p>
    <w:p w14:paraId="0A5CFDE3" w14:textId="77777777" w:rsidR="00C778DC" w:rsidRDefault="00C778DC" w:rsidP="00C778DC">
      <w:pPr>
        <w:pStyle w:val="StandardWeb"/>
      </w:pPr>
      <w:r>
        <w:t xml:space="preserve">Meinem Glauben habe ich zu gehorchen und kann nicht den Glauben eines anderen haben. Dadurch machst Du, treuer Herr, offenbar, dass Du jedem von uns Deinen gnädigen Blick schenkst und Dich für jeden von uns zum Heiland machst. Ich will Dein Werk ehren, wo immer es sich mir zeigt. Hilf mir, dass ich meines eigenen Glaubens froh bleibe, mich aber auch an allen anderen freue, denen Du in anderer Weise gönntest, Dir glauben zu dürfen. Amen. </w:t>
      </w:r>
    </w:p>
    <w:p w14:paraId="2C84B1A7" w14:textId="77777777" w:rsidR="00C778DC" w:rsidRDefault="00C778DC" w:rsidP="00C778DC">
      <w:pPr>
        <w:pStyle w:val="berschrift2"/>
      </w:pPr>
      <w:r>
        <w:t>4. August</w:t>
      </w:r>
    </w:p>
    <w:p w14:paraId="79A01261" w14:textId="77777777" w:rsidR="00C778DC" w:rsidRDefault="00C778DC" w:rsidP="00C778DC">
      <w:pPr>
        <w:pStyle w:val="StandardWeb"/>
      </w:pPr>
      <w:r>
        <w:rPr>
          <w:rStyle w:val="Fett"/>
        </w:rPr>
        <w:t xml:space="preserve">Dafür halte uns jedermann, nämlich für Christi Diener und Haushalter über Gottes Geheimnisse. Nun sucht man nicht mehr an den Haushaltern, denn dass sie treu erfunden werden. </w:t>
      </w:r>
      <w:r>
        <w:br/>
        <w:t xml:space="preserve">1. Korinther 4,1+2 </w:t>
      </w:r>
    </w:p>
    <w:p w14:paraId="0CEE14B8" w14:textId="77777777" w:rsidR="00C778DC" w:rsidRDefault="00C778DC" w:rsidP="00C778DC">
      <w:pPr>
        <w:pStyle w:val="StandardWeb"/>
      </w:pPr>
      <w:r>
        <w:t xml:space="preserve">Nach unserer Denkweise, die Torheit ist, sagen wir, Paulus sei ein Original gewesen, sogar ein Genie. Er hat in der Tat vieles gesagt, was vor ihm keiner sagte, und war bei mancher Gelegenheit ein Anfänger, der Neues schuf. Das ergab sich aus seinem Grundsatz, mit dem Wort dahin zu gehen, wo es noch unbekannt war. Weil er die Gemeinde auf einem noch unberührten Boden baute, musste er manches Neue erdenken und tun. Paulus lehnte aber diese Weise, sein Wirken zu betrachten, ab. Er selber sieht in sich einzig den Verwalter, und dieser erwirbt nicht neuen Besitz, sondern macht fruchtbar, was ihm übergeben ist. Die Art und der Umfang des Guts, das er zu verwalten hat, hängt nicht vom Verwalter ab. Darum gab es für Paulus nur eine einzige Pflicht, die, treu zu sein. Das ist Gottes Ordnung für uns alle. Vor allem Erwerben steht das Empfangen und daraus ergibt sich für uns das Ziel, an das wir mit heiliger Pflicht gebunden sind. Verdirb nicht, was du empfangen hast. Freilich ist es wahr, dass die Zeit sich bewegt und die Geschichte nicht stille steht, auch nicht die eines jeden Einzelnen. Wir kommen in neue Lagen und tun Gottes Willen nur dadurch, dass wir unsere Vernunft erneuern. Was gestern richtig war, ist es nicht auch heute. Aber die unzerstörbare Bedingung für jeden neuen Schritt der Christenheit ist, dass sie das ihr Gegebene nicht zerstöre, sondern wirklich besitze, und sie besitzt es nur dann, wenn sie es fruchtbar macht. Wer da hat, dem wird gegeben. Ich kann nicht neue Gabe empfangen, wenn ich das, was mir gegeben wurde, missachte und entkräfte. Wenn Paulus nur die eine Verpflichtung anerkannte, treu zu sein, so stand ihm die Herrlichkeit Jesu vor seinem Auge. Was Jesus uns gebracht hat, bedarf keiner Ergänzung und Verbesserung durch den Apostel oder durch die Christenheit. Weil Paulus an Jesus glaubte, kam es ihm nicht in den Sinn, ein Original zu sein mit dem Anspruch, dass er über Jesus emporwachse. Er empfand das Verwerfliche einer solchen Einbildung deshalb stark, weil er Gottes Willen zu tun hatte. Das stellt ihn vor die Geheimnisse Gottes, in die wir nicht eindringen, als verfügten wir über sie. Darum zeigt er sich und der ganzen Christenheit kein anderes Ziel als das, dass sie treulich verwalte, was Jesus ihr erworben hat. </w:t>
      </w:r>
    </w:p>
    <w:p w14:paraId="249D8587" w14:textId="77777777" w:rsidR="00C778DC" w:rsidRDefault="00C778DC" w:rsidP="00C778DC">
      <w:pPr>
        <w:pStyle w:val="StandardWeb"/>
      </w:pPr>
      <w:r>
        <w:t xml:space="preserve">Dein Geheimnis, Vater, steht auch über meinem Leben. Es ist das Geheimnis Deiner Gnade. Bewahre meine Gedanken, dass sie sich nicht an Deinem Geheimnis vergreifen, und schaffe in mir das reine Herz, das Dir für das dankt, was du mir gabst, und es treulich braucht nach Deinem Willen. Amen. </w:t>
      </w:r>
    </w:p>
    <w:p w14:paraId="4A1845BD" w14:textId="77777777" w:rsidR="00C778DC" w:rsidRDefault="00C778DC" w:rsidP="00C778DC">
      <w:pPr>
        <w:pStyle w:val="berschrift2"/>
      </w:pPr>
      <w:r>
        <w:t>5. August</w:t>
      </w:r>
    </w:p>
    <w:p w14:paraId="20383842" w14:textId="77777777" w:rsidR="00C778DC" w:rsidRDefault="00C778DC" w:rsidP="00C778DC">
      <w:pPr>
        <w:pStyle w:val="StandardWeb"/>
      </w:pPr>
      <w:r>
        <w:rPr>
          <w:rStyle w:val="Fett"/>
        </w:rPr>
        <w:t>Die Himmel erzählen die Ehre Gottes und die Feste verkündigt seiner Hände Werk.</w:t>
      </w:r>
      <w:r>
        <w:br/>
        <w:t xml:space="preserve">Psalm 19,2 </w:t>
      </w:r>
    </w:p>
    <w:p w14:paraId="27D2F23A" w14:textId="3EF13CDA" w:rsidR="00C778DC" w:rsidRDefault="00C778DC" w:rsidP="00C778DC">
      <w:pPr>
        <w:pStyle w:val="StandardWeb"/>
      </w:pPr>
      <w:r>
        <w:t xml:space="preserve">Gottes Gnade gibt sich uns dadurch, dass er uns sein Wort schenkt. Indem er zu uns spricht, stellt er uns in seine gnädige Gegenwart. Uns das Wort zu bringen, das ist Jesu Gabe, nicht das Werk der Natur. Das ergibt den Unterschied zwischen derjenigen Güte, die uns die Natur zuträgt, und der Gnade Gottes, die wir von Jesus empfangen. Diejenige Güte, an der uns die Natur Anteil gibt, füllt unser Auge, wendet sich aber noch nicht an unser Ohr. Gottes Kraft wird uns hier sichtbar gemacht, aber noch nicht Gottes Wille gesagt. Wir erhalten daher von der Natur, weil sie stumm bleibt, noch nicht die Antwort auf das, was in uns selbst als Frage im Blick auf Gott entsteht und oft genug uns mit drängender Gewalt erschüttert. Ist unsere Seele unruhig geworden, weil die Frage in ihr erwachte, wie Gott sich zu uns selbst verhalte, zu unserem eigenen Leben mit der uns gegebenen Pflicht und der uns bedrängenden Schuld, so können wir die Hilfe nicht bei der Natur suchen, sondern müssen zu Jesus kommen, damit er uns das Wort sage, in dem uns Gottes Gnade besucht. Dennoch spricht der Psalmist mit gutem Grund von der Botschaft, die die Himmel an uns ausrichten, und beschreibt das, was sie uns geben, als eine Verkündigung der göttlichen Herrlichkeit. Denn aus dem Anblick dessen, was uns die Himmel zeigen, entstehen Worte, die das benennen, beschreiben und deuten, was uns dort sichtbar ist, und diese uns gegebenen Worte, die das aussprechen, was wir schauen, lauten: </w:t>
      </w:r>
      <w:r w:rsidR="00073840">
        <w:t>„</w:t>
      </w:r>
      <w:r>
        <w:t>Herrlichkeit und Ehre</w:t>
      </w:r>
      <w:r w:rsidR="00073840">
        <w:t>“</w:t>
      </w:r>
      <w:r>
        <w:t xml:space="preserve">, nicht nur Herrlichkeit der Sterne oder wirkliche Macht der Sonne oder Unendlichkeit der Weltenräume und Wunderbarkeit der Natur, sondern nur dann sprechen wir richtig aus, was unseren Augen gezeigt ist, wenn wir sagen: Gottes Herrlichkeit und Ehre, wirkende Macht seiner Hand, und wir wissen, dass wir, wenn wir das Zeugnis der Natur so deuten, nichts selber erfinden, nicht dichten und träumen, sondern vernommen haben, was die Himmel erzählen, und nur wiederholen, was uns die Natur selber sagt. Entsteht aus dem Zeugnis von Gott, das die Natur uns bringt, unser Gott anbetendes Wort, dann leitet uns die Natur zu Jesus hin, zudem, in dem Gott nicht schweigt, sondern spricht und uns nicht nur das Werk seiner Hände zeigt, sondern uns seinen gnädigen Willen offenbart, der uns die Gemeinschaft seines Geistes schenkt. </w:t>
      </w:r>
    </w:p>
    <w:p w14:paraId="62A36207" w14:textId="77777777" w:rsidR="00C778DC" w:rsidRDefault="00C778DC" w:rsidP="00C778DC">
      <w:pPr>
        <w:pStyle w:val="StandardWeb"/>
      </w:pPr>
      <w:r>
        <w:t xml:space="preserve">Danksagung und Anbetung, Vater, darf ich aus allem empfangen, was die Natur mir zeigt und gibt, wenn ich ihre Rede vernehme, die mir von Dir erzählt, bin ich davor behütet, dass ich in die Natur versinke und nur noch sehe und begehre, was sie mir gibt. Was mir die Himmel nicht kundtun, sagst Du mir, Herr Jesus Christ, in Deinem Kreuzesbild und in Deiner Ostergröße. Nun vernehme ich auch in der Rede der Himmel das seligmachende Wort, das Dich mir offenbart. Amen. </w:t>
      </w:r>
    </w:p>
    <w:p w14:paraId="30F480E8" w14:textId="77777777" w:rsidR="00C778DC" w:rsidRDefault="00C778DC" w:rsidP="00C778DC">
      <w:pPr>
        <w:pStyle w:val="berschrift2"/>
      </w:pPr>
      <w:r>
        <w:t>6. August</w:t>
      </w:r>
    </w:p>
    <w:p w14:paraId="2F02205F" w14:textId="77777777" w:rsidR="00C778DC" w:rsidRDefault="00C778DC" w:rsidP="00C778DC">
      <w:pPr>
        <w:pStyle w:val="StandardWeb"/>
      </w:pPr>
      <w:r>
        <w:rPr>
          <w:rStyle w:val="Fett"/>
        </w:rPr>
        <w:t>Das was aus dem Herzen herauskommt, das macht den Menschen gemein.</w:t>
      </w:r>
      <w:r>
        <w:br/>
        <w:t xml:space="preserve">Matthäus 15,18 </w:t>
      </w:r>
    </w:p>
    <w:p w14:paraId="7FA0990D" w14:textId="77777777" w:rsidR="00C778DC" w:rsidRDefault="00C778DC" w:rsidP="00C778DC">
      <w:pPr>
        <w:pStyle w:val="StandardWeb"/>
      </w:pPr>
      <w:r>
        <w:t xml:space="preserve">Tödliches gibt es in der Natur; Gefahren bereitet sie mir. Aber Unreines gibt es in ihr nicht. Sie befleckt und schändet mich nicht. Es gibt zwar im natürlichen Leben Vorgänge, mit denen Scham verbunden ist. Dazu hat uns aber die Natur die Scham geschenkt, damit jene Dinge verhüllt bleiben. Gehorche dem Gebot der Natur und schäme dich; dann macht sie dich nicht unrein. Nun lob, mein Seel, den Herren, was in mir ist, den Namen sein. Wir dürfen uns ohne Angst in der Natur bewegen; denn sie ist Gottes Werk und darum nicht meine Feindin, sondern meine Mutter, meine Ernährerin, die Quelle meiner Kraft. Aber nun füllt sich die Frage mit tiefem Ernst: woher kommt denn die Menge der Dinge, die uns schänden, die uns vor Gott die Ehre nehmen und aus seinem Licht vertreiben, die uns auch für die Gemeinschaft miteinander unbrauchbar machen, so dass sich der Mensch sogar vor dem Menschen verstecken muss? Keine erdichtete, erkünstelte Ehre kann die Gemeine verhüllen, das den Menschen entehrt; denn Schein und Lüge machen Gemeines nicht rein und stellen verlorene Ehre nicht wieder her. Woher kommt denn das Gemeine an mir? Aus deinem Herzen kommt es, sagt mir Jesus. Was dich gemein macht, deinen Leib profaniert, deine Gedanken beschmutzt und deinen Willen giftig und boshaft macht, so dass du für die anderen gefährlich bist, weil du sie ansteckst, das erzeugst du selbst in dir durch die inwendige Bewegung deines eigenen Willens. Ist es so, wie reinige ich mich? Kein Kunststück kann dies zustandebringen. Welche Kunst macht die Herzen neu? Darum hat Jesus seinen Jüngern die pharisäischen Kunststücke, mit denen sie sich die Reinheit bereiten wollten, untersagt. Denn diese Art von Reinigung erzeugt nur Täuschungen. So würden die Jünger nicht mehr erkennen, was sie unrein macht, und es bei sich hegen ohne Sorge, weil sie ihre Becher und ihre Hände reinigen. In diesem Verzicht auf alle pharisäischen Kunststücke wird wieder die Herrlichkeit Jesu sichtbar, die ihn für uns zum Heiland macht. Denn er verzichtet auf alle diese Bemühungen deshalb, weil er wirklich rein macht. Ihm ist als dem Herrn des Geistes über unsere Herzen Macht gegeben, und indem er in ihnen den Glauben schafft, gibt er uns das, was unsere Reinheit ist vor Gott. </w:t>
      </w:r>
    </w:p>
    <w:p w14:paraId="4F1C7EEF" w14:textId="77777777" w:rsidR="00C778DC" w:rsidRDefault="00C778DC" w:rsidP="00C778DC">
      <w:pPr>
        <w:pStyle w:val="StandardWeb"/>
      </w:pPr>
      <w:r>
        <w:t xml:space="preserve">Die Angst vor den Dingen, Herr, nimmst du mir und gibst mir die Angst vor mir selbst und ich erkenne in Deinem Licht, wie notwendig es ist, dass ich mich vor Dir fürchte. Wasche mich und reinige mich. Lege in mein Herz Deine guten Gaben. Rein werden wir bei Dir und durch Dich. Amen. </w:t>
      </w:r>
    </w:p>
    <w:p w14:paraId="133E705E" w14:textId="77777777" w:rsidR="00C778DC" w:rsidRDefault="00C778DC" w:rsidP="00C778DC">
      <w:pPr>
        <w:pStyle w:val="berschrift2"/>
      </w:pPr>
      <w:r>
        <w:t>7. August</w:t>
      </w:r>
    </w:p>
    <w:p w14:paraId="5D697BF2" w14:textId="29768AC3" w:rsidR="00C778DC" w:rsidRDefault="00C778DC" w:rsidP="00C778DC">
      <w:pPr>
        <w:pStyle w:val="StandardWeb"/>
      </w:pPr>
      <w:r>
        <w:rPr>
          <w:rStyle w:val="Fett"/>
        </w:rPr>
        <w:t xml:space="preserve">Darinnen freut euch nicht, dass euch die Geister untertan sind; freut euch aber, dass eure Namen im Himmel geschrieben sind. Lukas 10,20 </w:t>
      </w:r>
      <w:r>
        <w:br/>
        <w:t xml:space="preserve">Das edle Gewächs, das Jesus in seine Jünger pflanzte, hat er sorgsam vor Beschädigung behütet. Das Größte, was er ihnen gab, war die Liebe, die die Gequälten heilt und die Gebundenen befreit. Um zu helfen, braucht die Liebe Macht und Jesus gibt ihr Macht und Sieg auch über das Satanische. Weil sie das Größte ist, was er uns gibt, verleiht sie uns auch die stärkste und reinste Freude. Wie könnte es eine andere Freude geben, die sich neben die stellen ließe, die dann hell und voll durch unsere Seele rauscht, wenn wir helfen konnten und die Heilandsmacht Jesu durch unseren Dienst wirksam wurde? Aber je edler ein Gewächs ist, um so schmerzhafter ist es, wenn Schädlinge an ihm nagen; um so mehr bedarf es der Hut, die es vor Verletzungen bewahrt. Leicht drängt sich auch in unsere Liebe das eigensüchtige Begehren hinein, indem unser Blick bei der Macht verweilt, die uns zuteil wurde, und den Erfolg genießt, den wir errungen haben. So beugen wir uns auf uns selbst zurück und erwecken in uns das Wohlgefallen an uns selbst, das Kraftgefühl des Siegers, der trotzig spricht: </w:t>
      </w:r>
      <w:r w:rsidR="00073840">
        <w:t>„</w:t>
      </w:r>
      <w:r>
        <w:t>Und wenn die Welt voll Teufel wär!</w:t>
      </w:r>
      <w:r w:rsidR="00073840">
        <w:t>“</w:t>
      </w:r>
      <w:r>
        <w:t xml:space="preserve"> Jesus schalt die Freude der Liebe, die seine Jünger erquickte nicht, sondern schützte sie dadurch, dass er über die Freude der Liebe die Freude des Glaubens setzt. </w:t>
      </w:r>
      <w:r w:rsidR="00073840">
        <w:t>„</w:t>
      </w:r>
      <w:r>
        <w:t>Euer Name steht im Buch des Lebens</w:t>
      </w:r>
      <w:r w:rsidR="00073840">
        <w:t>“</w:t>
      </w:r>
      <w:r>
        <w:t xml:space="preserve">, das zu wissen beschenkt uns mit der Freude des Glaubens. Heftet sich unser Blick auf das, was wir für die anderen bedeuten und ihn zu geben vermögen, dann ist die Stunde da, in der der Glaube hervortritt und sich über die Liebe stellt. Nun verschwinden die anderen wieder völlig und alles Erreichte versinkt und vor uns steht wieder die Frage nach unserem eigenen Heil und die Antwort, die ihr Jesus dadurch gibt, dass er uns die frei gebende Gnade Gottes zeigt, die unseren Namen in das Buch des Lebens schrieb. Bedeutung, Geltung und Unvergänglichkeit bekommt unser Name nicht durch das, was unsere Liebe schafft, sondern durch das, was Gottes Gnade unserem Glauben gibt. Er allein ist und bleibt auch in der höchsten Machtübung unserer Liebe unsere Gerechtigkeit. </w:t>
      </w:r>
    </w:p>
    <w:p w14:paraId="32C4DCCA" w14:textId="77777777" w:rsidR="00C778DC" w:rsidRDefault="00C778DC" w:rsidP="00C778DC">
      <w:pPr>
        <w:pStyle w:val="StandardWeb"/>
      </w:pPr>
      <w:r>
        <w:t xml:space="preserve">Durch Deine Gnade bin ich, Vater, in mein Werk gestellt. Es muss aber Dein Werk bleiben und verdirbt, wenn ich es zum meinigen mache. Löse mich in der Kraft Deines Wortes und Geistes von allem, was ich bin und schaffe, von meinen Sünden und von meinem dir dienenden Werk, damit ich auf Deine Gnade traue und Deinen Namen preise, nicht den meinen. Amen. </w:t>
      </w:r>
    </w:p>
    <w:p w14:paraId="4556FE1C" w14:textId="77777777" w:rsidR="00C778DC" w:rsidRDefault="00C778DC" w:rsidP="00C778DC">
      <w:pPr>
        <w:pStyle w:val="berschrift2"/>
      </w:pPr>
      <w:r>
        <w:t>8. August</w:t>
      </w:r>
    </w:p>
    <w:p w14:paraId="355F5203" w14:textId="06182867" w:rsidR="00C778DC" w:rsidRDefault="00C778DC" w:rsidP="00C778DC">
      <w:pPr>
        <w:pStyle w:val="StandardWeb"/>
      </w:pPr>
      <w:r>
        <w:rPr>
          <w:rStyle w:val="Fett"/>
        </w:rPr>
        <w:t xml:space="preserve">Die Apostel sprachen zum Herrn: </w:t>
      </w:r>
      <w:r w:rsidR="00073840">
        <w:rPr>
          <w:rStyle w:val="Fett"/>
        </w:rPr>
        <w:t>„</w:t>
      </w:r>
      <w:r>
        <w:rPr>
          <w:rStyle w:val="Fett"/>
        </w:rPr>
        <w:t>Stärke uns den Glauben.</w:t>
      </w:r>
      <w:r w:rsidR="00073840">
        <w:rPr>
          <w:rStyle w:val="Fett"/>
        </w:rPr>
        <w:t>“</w:t>
      </w:r>
      <w:r>
        <w:rPr>
          <w:rStyle w:val="Fett"/>
        </w:rPr>
        <w:t xml:space="preserve"> Der Herr aber sprach: </w:t>
      </w:r>
      <w:r w:rsidR="00073840">
        <w:rPr>
          <w:rStyle w:val="Fett"/>
        </w:rPr>
        <w:t>„</w:t>
      </w:r>
      <w:r>
        <w:rPr>
          <w:rStyle w:val="Fett"/>
        </w:rPr>
        <w:t>Wenn ihr Glauben habt wie ein Senfkorn und sagt zu diesem Maulbeerbaum: Reiße dich aus und versetze dich ins Meer, so wird er euch gehorsam sein.</w:t>
      </w:r>
      <w:r>
        <w:br/>
        <w:t xml:space="preserve">Lukas 17,5+6 </w:t>
      </w:r>
    </w:p>
    <w:p w14:paraId="24DA0EC3" w14:textId="77777777" w:rsidR="00C778DC" w:rsidRDefault="00C778DC" w:rsidP="00C778DC">
      <w:pPr>
        <w:pStyle w:val="StandardWeb"/>
      </w:pPr>
      <w:r>
        <w:t xml:space="preserve">In diese Bitte der Jünger stimmt die Christenheit immer ein. Wir verstehen die Jünger recht gut, wenn sie fühlen: es steht mit unserem Glauben nicht so, wie Jesus es verlangt; was er vom Glauben sagt, ihm als Verheißung gewährt und ihm als Pflicht zuteilt, geht über das hinaus, was wir haben. Auch darin urteilen die Jünger richtig, dass sie die Vermehrung ihres Glaubens von Jesus erbitten. Sie wissen: Wir können uns den Glauben nicht geben; er ist nicht unser Werk, nicht das Produkt der menschlichen Kunst. Jesus gibt ihn; das haben die Jünger erkannt. Sein Ziel ist, uns zum Glauben zu führen, und er allein hat die Kraft, uns in den Glauben zu erheben. Überrascht hat Jesus seine Jünger auch in dieser Stunde und seine Antwort klang ihnen wunderlich. Mehre uns den Glauben, bitten die Jünger; ihr habt keinen Glauben, antwortet er ihnen. Das müssen wir uns deutlich machen, wenn wir um die Stärkung unseres Glaubens bitten. Das erste, was hier erkannt und gestanden werden muss, ist, dass wir keinen Glauben haben. Damit hat er ihnen aber nicht versagt, um was sie ihn baten, sondern ihre Bitte erfüllt. Mit seiner Verheißung sagt er ihnen, dass der Glaube, sowie er vorhanden ist, die Allmacht Gottes für sich habe. Warum ist ihr Glaube klein? Sie beschauen ihn, messen ihn, ob er wohl groß genug sei, fühlen, er sei klein, und werden dadurch glaubenslos. Das treibt sie hinein in die Berechnung dessen, was ihnen wohl möglich sei, und diese Berechnung endet unvermeidlich mit dem Ergebnis: unmöglich; wir sind ohnmächtig und zum Handeln unfähig. So geht es, wenn der Mensch bei sich selber bleibt und sich auf sich selber stützt, und dies wird nicht anders, wenn er sich an seinen Glauben halten und an seinen Glauben glauben will. Dieser Stützpunkt ist ebenso unbrauchbar, wie wenn ich die Richtigkeit meiner Erkenntnis preise und mich durch meine Lehre Gott empfehle oder wenn ich meine Werke mustere und die Stärke meiner Liebe Gott vorhalte. Der Glaube hält sich an Gott und hat ihn in seiner Herrlichkeit vor Augen, dem alles gehorcht. Auf ihn richtet Jesus den Blick der Jünger und gibt damit ihrer Bitte: mehre uns den Glauben, die Erfüllung. Nun fällt es ganz aus ihrer Erwägung heraus, ob ihr Glaube klein oder groß sei; denn nun glauben sie nicht mehr an ihren Glauben, sondern an Gott. </w:t>
      </w:r>
    </w:p>
    <w:p w14:paraId="5C75283A" w14:textId="77777777" w:rsidR="00C778DC" w:rsidRDefault="00C778DC" w:rsidP="00C778DC">
      <w:pPr>
        <w:pStyle w:val="StandardWeb"/>
      </w:pPr>
      <w:r>
        <w:t xml:space="preserve">Ich öffne, Herr, mein Ohr für Dein Glauben schaffendes Wort, für seine reinigende Kraft, da es mir alles nimmt, womit ich mich stützen und stärken möchte, und für seine beseligende Kraft, da es mir die vollendete Herrlichkeit der göttlichen Gnade zeigt. Gepriesen sei deine Heilandstat, durch die Du mich zum Glauben führst. Amen. </w:t>
      </w:r>
    </w:p>
    <w:p w14:paraId="15952DA9" w14:textId="77777777" w:rsidR="00C778DC" w:rsidRDefault="00C778DC" w:rsidP="00C778DC">
      <w:pPr>
        <w:pStyle w:val="berschrift2"/>
      </w:pPr>
      <w:r>
        <w:t>9. August</w:t>
      </w:r>
    </w:p>
    <w:p w14:paraId="17057826" w14:textId="77777777" w:rsidR="00C778DC" w:rsidRDefault="00C778DC" w:rsidP="00C778DC">
      <w:pPr>
        <w:pStyle w:val="StandardWeb"/>
      </w:pPr>
      <w:r>
        <w:rPr>
          <w:rStyle w:val="Fett"/>
        </w:rPr>
        <w:t>Die Liebe glaubt alles.</w:t>
      </w:r>
      <w:r>
        <w:br/>
        <w:t xml:space="preserve">1. Korinther 13,7 </w:t>
      </w:r>
    </w:p>
    <w:p w14:paraId="47DF15C8" w14:textId="77777777" w:rsidR="00C778DC" w:rsidRDefault="00C778DC" w:rsidP="00C778DC">
      <w:pPr>
        <w:pStyle w:val="StandardWeb"/>
      </w:pPr>
      <w:r>
        <w:t xml:space="preserve">Wirklich, alles glaubt sie? Haben wir nicht reichlich Grund zum Verdacht und zur bangen Sorge im Verkehr mit den Menschen? Wird nicht die Liebe, wenn sie alles glaubt, dem Spiel und Trug der Menschen ausgeliefert? Spricht nicht tausendmal die Erfahrung von Aufopferung, die vergeblich geschah, von Liebe, die umsonst sich mühte und schließlich, vielleicht erst nach heißem Kampf, zusammenbrach? An dem, was die Menschen sind und tun, entsteht die Furcht oft genug und Grund zum Zweifel bieten sie uns reichlich dar und sie haben das Vermögen, der Liebe hartnäckig zu widerstehen. Das hat Paulus noch viel reichlicher erfahren als wir, weil seine Liebe weit stärker war als die unsrige. Er bleibt aber dabei: aus der Liebe entsteht kein Zweifel, keine Ermüdung, kein Unterliegen. Ich freilich kann zweifeln, mich fürchten, erliegen und in Lieblosigkeit, die die Menschen verachtet, versinken; aber die Liebe kann dies nicht. Sie glaubt alles. Im Verkehr mit jedem Menschen, sei er, was er sei, vor jeder Lage, mögen Schuld und Elend so gewaltig sein, kann sie nur das Eine, nur glauben. Wie kommt denn die Liebe in mich hinein? Sie ist die Wirkung und Frucht der göttlichen Liebe und deshalb glaubt sie und hat eine gewisse und starke Zuversicht in sich, die keinen Bruch erträgt und keine Schranken kennt; denn sie hat Gott vor Augen und seine sieghafte Macht. Wollte ich nur mit dem rechnen, was mein Wohlwollen einem Menschen bieten kann, so müsste ich freilich auf den Erfolg meiner Liebe verzichten. Dürfte ich das aber noch Liebe heißen? Ist ein gottloser Verkehr mit den anderen Liebe? Solche Liebe, die sich auf das gründet, was ich in mir selber finde, bleibt verhüllte Eigensucht. Meine Liebe muss reicher sein als mein Besitz, wie könnte sie sonst dem anderen geben, was er braucht? Sie muss sehender sein als mein eigenes Auge, wie könnte sie ihm sonst helfen? Sie muss stärker sein als meine Kraft. Diese reicht nicht aus, um einen Menschen zu seinem Ziel emporzutragen. Das ist sie dadurch, dass sie mit Gottes Liebe einig ist. Weil ich bei der Arbeitsamkeit meiner Liebe Gott für mich habe, kann ich den Zweifel vertreiben, der an meiner Liebe nagt und sie lähmt, und kann im heißen Ringen, mit dem sich die Furcht der Liebe widersetzt, den Sieg gewinnen nach dem Wort des Johannes: die vollendete Liebe vertreibt die Furcht. </w:t>
      </w:r>
    </w:p>
    <w:p w14:paraId="54537A8A" w14:textId="77777777" w:rsidR="00C778DC" w:rsidRDefault="00C778DC" w:rsidP="00C778DC">
      <w:pPr>
        <w:pStyle w:val="StandardWeb"/>
      </w:pPr>
      <w:r>
        <w:t xml:space="preserve">Glauben, Vater, kann ich für die Menschen nur, weil ich Dir glaube, und sie lieb haben kann ich nur, weil ich Deine Liebe kenne. Mit meiner müden, zagenden und zweifelnden Liebe flüchte ich mich zu Dir. Schütze, pflege und stärke das Pflänzchen, das Deine Hand in mich gepflanzt hat. Amen. </w:t>
      </w:r>
    </w:p>
    <w:p w14:paraId="2190D4A7" w14:textId="77777777" w:rsidR="00C778DC" w:rsidRDefault="00C778DC" w:rsidP="00C778DC">
      <w:pPr>
        <w:pStyle w:val="berschrift2"/>
      </w:pPr>
      <w:r>
        <w:t>10. August</w:t>
      </w:r>
    </w:p>
    <w:p w14:paraId="4C3AE050" w14:textId="77777777" w:rsidR="00C778DC" w:rsidRDefault="00C778DC" w:rsidP="00C778DC">
      <w:pPr>
        <w:pStyle w:val="StandardWeb"/>
      </w:pPr>
      <w:r>
        <w:rPr>
          <w:rStyle w:val="Fett"/>
        </w:rPr>
        <w:t>Wenn ich mit Menschen und mit Engelzungen redete und hätte der Liebe nicht, so wäre ich ein tönendes Erz oder eine klingende Schelle.</w:t>
      </w:r>
      <w:r>
        <w:br/>
        <w:t xml:space="preserve">1. Korinther 13,1 Nicht dazu verpflichtet uns Paulus, dass wir über die Liebe reden, sondern dazu, dass wir in ihr reden. Reden wir über die Liebe, so kann die Rede leicht nicht mehr sein als der laute Schall eines Tamburin. Eine Christenheit, die von der Liebe spricht, haben wir in großem Umfang; aber es liegt am Tag, dass sie damit noch nicht zum Dienst Gottes fähig ist und noch kein heilsames Wort besitzt. Ich muss die Liebe haben; das macht mein Wort stark, sieghaft und zum Werkzeug eines fruchtbaren Gottesdienstes. Mein Wort kann zwei verschiedenen Zwecken dienen. Entweder stellt es mich dar, bringt zum Ausdruck, was mich bewegt, zeigt meinen Zustand, sei es meine Armut, wenn es klagt, sei es meinen Reichtum, wenn es meine Ziele verkündet, die anderen anwirbt, und braucht, an mich anzieht und mir folgsam macht. Paulus sagt, so bleibe das Wort Schellengetön, auch wenn es höchste Wissenschaft und höchste Kunst darstellt. Starken Beifall kann man freilich so erwerben; denn der Mensch bewundert den Menschen gern, wenn er seine Größe vor ihm ausstellt. Aber einen echten Erfolg, der vor Gott besteht und für die Menschen heilsam ist, schafft mein Wort nicht, wenn es in mir seinen Gegenstand hat. Nun kann aber mein Wort auch von der Liebe seine Gestalt bekommen. Dann erhält es sein Ziel und seinen Inhalt durch das, was die anderen sind und bedürfen. Dann spreche ich mit ihnen von ihren Sünden nicht, um sie zu erniedrigen, sondern um sie aufzurichten, spreche von meiner Erkenntnis nicht, um mich als den Wissenden zu beweisen, sondern um ihnen das zu zeigen, was ihr Auge mit Licht und ihre Vernunft mit Wahrheit beschenkt, spreche von Gottes Gnade nicht dazu, um mich oder meine Kirche oder die Christenheit zu erhöhen, sondern um Gottes Gabe denen zu bringen, die mich hören. So wird das Wort dem untertan, was der Hörer ist und braucht, und dadurch ist es mächtig. Es gibt auch für unsere Rede keine Macht anders als durch den Dienst und keinen Erfolg anders als durch die Entsagung. Denn auch unsere Rede gedeiht nur dann, wenn sie Gott vor Augen hat, und verfällt, wenn der Mensch sie an sich selber kettet. </w:t>
      </w:r>
    </w:p>
    <w:p w14:paraId="09BC2825" w14:textId="77777777" w:rsidR="00C778DC" w:rsidRDefault="00C778DC" w:rsidP="00C778DC">
      <w:pPr>
        <w:pStyle w:val="StandardWeb"/>
      </w:pPr>
      <w:r>
        <w:t xml:space="preserve">Unser Mund, der sprechen kann, unser Ohr, das hören kann, sind, Vater, die Zeugen Deiner wunderbaren Güte. Mit dem Wort führst du uns zusammen, öffnest uns füreinander, schließest Inwendiges auf und machst Verborgenes wahrnehmbar. Und nun füllst Du unser Wort mit Deinem Wort und machst, dass wir von Deiner Gnade reden dürfen. Aber nur gebeugt und in der Ferne als der, der um Dein Vergeben bittet, kann ich vor Dir stehen, wenn ich an mein Reden denke. Vergib die eitle Leere und den stolzen Schmutz meiner Worte. Geber der Liebe, heile meine Rede. Amen. </w:t>
      </w:r>
    </w:p>
    <w:p w14:paraId="125CC712" w14:textId="77777777" w:rsidR="00C778DC" w:rsidRDefault="00C778DC" w:rsidP="00C778DC">
      <w:pPr>
        <w:pStyle w:val="berschrift2"/>
      </w:pPr>
      <w:r>
        <w:t>11. August</w:t>
      </w:r>
    </w:p>
    <w:p w14:paraId="0C4DB6CA" w14:textId="77777777" w:rsidR="00C778DC" w:rsidRDefault="00C778DC" w:rsidP="00C778DC">
      <w:pPr>
        <w:pStyle w:val="StandardWeb"/>
      </w:pPr>
      <w:r>
        <w:rPr>
          <w:rStyle w:val="Fett"/>
        </w:rPr>
        <w:t>Wenn ich weissagen könnte und wüsste alle Geheimnisse und alle Erkenntnis und hätte allen Glauben, also dass ich Berge versetzte, und hätte der Liebe nicht, so wäre ich nichts.</w:t>
      </w:r>
      <w:r>
        <w:br/>
        <w:t xml:space="preserve">1. Korinther 13,2 </w:t>
      </w:r>
    </w:p>
    <w:p w14:paraId="1C6A0E2B" w14:textId="77777777" w:rsidR="00C778DC" w:rsidRDefault="00C778DC" w:rsidP="00C778DC">
      <w:pPr>
        <w:pStyle w:val="StandardWeb"/>
      </w:pPr>
      <w:r>
        <w:t xml:space="preserve">Der warnende Finger des Paulus zeigt hier auf ein finsteres Rätsel hin. Ist es denn möglich, dass ein Mensch durch das Vollmaß der Erkenntnis in das Licht gestellt ist und sich doch dem Licht entzieht und nicht zum Kind des Lichtes wird? Er entzieht sich aber dem Licht, wenn er die Erkenntnis hat, ohne die Liebe zu haben. Kann ich denn Gott kennen, ohne zu sehen, was er ist, nämlich dass er Liebe ist, und kann ich ihn kennen, ohne von ihm gekannt zu sein mit jenem Blick seiner Gnade, die seinen Willen in uns wirksam macht? Und wie ist es möglich, dass ich allen Glauben habe, Glauben, der mich zum Gebieter über die Berge und Herrn der Welt macht, ohne dass ich Liebe habe? Ist nicht jeder Glaube das Ergreifen der göttlichen Liebe? Wie kann ich anders Berge bewegen als so, dass ich Gottes allmächtige Gnade anrufe und sie für mich habe? Nun soll ich aber Gottes Gnade nicht nur wissen, sondern glauben und nicht nur von ihr reden, sondern sie begehren und nicht nur nach ihr verlangen, sondern sie auch erfahren, und dennoch selber ohne Liebe sein? Dieses Rätsel ist aber nicht die Ausgeburt einer düsteren Sorge, die Paulus in einer dunklen Stunde grundlos gequält hätte, sondern hat in dem, was wir sind und tun, starken Grund. An allem, was uns begabt, bereichert und stärkt, entsteht eine Frage, die nicht von selbst ihre Antwort findet, die, ob ich das mir Gegebene an mich ziehe und deshalb schätze, weil es mich stärkt und mein Leben verklärt, und daran satt bin, dass ich selber zur Erkenntnis gelangt und zum Glauben gekommen bin, oder ob ich mir von Gottes Liebe und Gabe die Verwerflichkeit meiner Eigensucht zeigen lasse und sie in den Tod gebe. Gewiss gibt es keine Erkenntnis Gottes, die uns nicht zur Tat beruft und in den Dienst seiner Güte stellt, und gewiss gibt es keinen Glauben, der nicht geschäftig und tätig wäre, wobei das, was der Glaube begehrt, durch die Liebe geschieht. Allein dies tritt dann ein, wenn nicht mein boshafter Wille dazwischen fährt und aus dem, was Gottes ist, mein Eigentum macht, das ich missbrauche, indem es mir einzig mir selber dienen soll. Keine Steigerung der Erkenntnis und keine Kräftigung des Glaubens überwindet diese Gefahr; denn sie steigt mit der Größe unserer Begabung. Abgewehrt wird sie nur durch die Buße, durch die Öffnung des Ohrs für Gottes Gericht, das meine Eigensucht verdammt, und für sein gnädiges Wort, das mir Gottes helfenden Willen teuer macht. </w:t>
      </w:r>
    </w:p>
    <w:p w14:paraId="2BAE5699" w14:textId="77777777" w:rsidR="00C778DC" w:rsidRDefault="00C778DC" w:rsidP="00C778DC">
      <w:pPr>
        <w:pStyle w:val="StandardWeb"/>
      </w:pPr>
      <w:r>
        <w:t xml:space="preserve">Ich erschrecke vor dem, was wir Menschen fertig bringen, vor der Allgewalt unserer Eigensucht, die auch im Licht Deiner Erkenntnis nicht ersterben will. Darum aber, weil Dein Wort mir die Größe meiner Not und Schuld enthüllt, ist es mein Heil. So führt es mich zu Dir. Amen. </w:t>
      </w:r>
    </w:p>
    <w:p w14:paraId="5A3CF04A" w14:textId="77777777" w:rsidR="00C778DC" w:rsidRDefault="00C778DC" w:rsidP="00C778DC">
      <w:pPr>
        <w:pStyle w:val="berschrift2"/>
      </w:pPr>
      <w:r>
        <w:t>12. August</w:t>
      </w:r>
    </w:p>
    <w:p w14:paraId="6EDB3660" w14:textId="77777777" w:rsidR="00C778DC" w:rsidRDefault="00C778DC" w:rsidP="00C778DC">
      <w:pPr>
        <w:pStyle w:val="StandardWeb"/>
      </w:pPr>
      <w:r>
        <w:rPr>
          <w:rStyle w:val="Fett"/>
        </w:rPr>
        <w:t>Wenn ich alle meine Habe den Armen gäbe und ließe meinen Leib brennen und hätte der Liebe nicht, so wäre es mir nichts nütze.</w:t>
      </w:r>
      <w:r>
        <w:br/>
        <w:t xml:space="preserve">1. Korinther 13,3 </w:t>
      </w:r>
    </w:p>
    <w:p w14:paraId="6AC1E580" w14:textId="77777777" w:rsidR="00C778DC" w:rsidRDefault="00C778DC" w:rsidP="00C778DC">
      <w:pPr>
        <w:pStyle w:val="StandardWeb"/>
      </w:pPr>
      <w:r>
        <w:t xml:space="preserve">Liebestat ohne Liebe, das ist die schlimmste Entstellung, zu der es unsere Frömmigkeit bringen kann, die hässlichste Verkleidung unserer Eigensucht. Paulus denkt an die beiden Wege, auf denen die Liebe zur Tat und Arbeit gelangt. Sie gibt dem Menschen, was er bedarf; ihm dienen wir mit unserer Habe; und sie opfert für Gottes Ehre, was sie kann; weil er Gott ehren und ihm allein gehorchen wollte, gab der jüdische Märtyrer den Leib den Flammen preis. Von dem, was hier wie eine Tat der Liebe aussieht, nimmt Paulus alle Beschränkung weg. Nicht nur eine ärmliche Gabe wird hier dem Darbenden gereicht; das geschieht freilich oft genug, ohne dass die Liebe das Geben beseelt; vielmehr wird hier die ganze Habe für die anderen fruchtbar gemacht; und nicht nur eine kleine Entsagung, die bald überstanden ist, bezeugt hier, dass der Opfernde Gott vor Augen hat, sondern das bitterste, qualvollste Martyrium, das den Leib völlig zerstört, soll hier bezeugen, dass der Entsagende die Größe Gottes ehrt. Aber keine Häufung der Wohltat und des Leidens schafft für die fehlende Liebe den Ersatz. Wie viel fällt von dem, was wir tun, als leer und vergeblich dahin! Wir geben oft und es sieht so aus, als ob es eine Wohltat sei, und doch ist keine Liebe drin, die wirklich zu helfen versucht. Uns soll in Wahrheit nützen, was wir tun, und doch nützt uns diese falsche Liebe nichts. Manches geschieht eifrig und willig zu Gottes Ehre und doch klebt unser Blick dabei an uns selbst. Der Märtyrer besteigt den Scheiterhaufen und greift dabei nach dem ewigen Kranz, der ihn nun immer schmücken soll, flucht denen, die ihn töten, und erhebt sich über die, die nicht desselben Heldentums fähig sind. Das von deiner Eigensucht befleckte Opfer, sagt Paulus, nützt dir nichts. Auch ein solcher Vorgang legt, so traurig er ist, für die Herrlichkeit der Liebe Zeugnis ab. Es gäbe keine unechte Liebe, würde uns nicht die echte gegeben, Wohltat, die wirklich helfen will, Opfer, das Gott in Wahrheit preist. Was die Liebe tut, würde nicht nachgemacht, strahlte nicht ihr Glanz in jedes Auge, auch in das, das von der Eigensucht geblendet ist, und von den Gaben der echten Liebe hat Paulus nicht gesagt, sie nützen dir nichts. Sie tragen eine segnende Kraft in sich, nicht nur für den, der sie empfängt, sondern auch für den, der sie gibt. </w:t>
      </w:r>
    </w:p>
    <w:p w14:paraId="2B8E5D9B" w14:textId="77777777" w:rsidR="00C778DC" w:rsidRDefault="00C778DC" w:rsidP="00C778DC">
      <w:pPr>
        <w:pStyle w:val="StandardWeb"/>
      </w:pPr>
      <w:r>
        <w:t xml:space="preserve">Das, Vater, ist die wonnige Süßigkeit Deiner Gnade, dass sie uns zum Geben rüstet. Du machst aus allen Deinen Gaben die Liebe zur größten. Schenke sie mir. Bleibe ich in Deinem Wort, dann ist meine Liebe behütet und vor dem geschützt, womit meine Eigensucht sie verderben will. Amen. </w:t>
      </w:r>
    </w:p>
    <w:p w14:paraId="0FA9D1B0" w14:textId="77777777" w:rsidR="00C778DC" w:rsidRDefault="00C778DC" w:rsidP="00C778DC">
      <w:pPr>
        <w:pStyle w:val="berschrift2"/>
      </w:pPr>
      <w:r>
        <w:t>13. August</w:t>
      </w:r>
    </w:p>
    <w:p w14:paraId="00DE0044" w14:textId="142EC025" w:rsidR="00C778DC" w:rsidRDefault="00C778DC" w:rsidP="00C778DC">
      <w:pPr>
        <w:pStyle w:val="StandardWeb"/>
      </w:pPr>
      <w:r>
        <w:rPr>
          <w:rStyle w:val="Fett"/>
        </w:rPr>
        <w:t xml:space="preserve">Der Versucher trat zu Jesus und sprach: </w:t>
      </w:r>
      <w:r w:rsidR="00073840">
        <w:rPr>
          <w:rStyle w:val="Fett"/>
        </w:rPr>
        <w:t>„</w:t>
      </w:r>
      <w:r>
        <w:rPr>
          <w:rStyle w:val="Fett"/>
        </w:rPr>
        <w:t>Bist du Gottes Sohn, so sprich, dass diese Steine Brot werden.</w:t>
      </w:r>
      <w:r w:rsidR="00073840">
        <w:rPr>
          <w:rStyle w:val="Fett"/>
        </w:rPr>
        <w:t>“</w:t>
      </w:r>
      <w:r>
        <w:rPr>
          <w:rStyle w:val="Fett"/>
        </w:rPr>
        <w:t xml:space="preserve"> Und er antwortet und sprach: </w:t>
      </w:r>
      <w:r w:rsidR="00073840">
        <w:rPr>
          <w:rStyle w:val="Fett"/>
        </w:rPr>
        <w:t>„</w:t>
      </w:r>
      <w:r>
        <w:rPr>
          <w:rStyle w:val="Fett"/>
        </w:rPr>
        <w:t>Es steht geschrieben: der Mensch lebt nicht vom Brot allein, sondern von einem jeglichen Wort, das durch den Mund Gottes geht.</w:t>
      </w:r>
      <w:r w:rsidR="00073840">
        <w:rPr>
          <w:rStyle w:val="Fett"/>
        </w:rPr>
        <w:t>“</w:t>
      </w:r>
      <w:r>
        <w:br/>
        <w:t xml:space="preserve">Matthäus 4,3+4 </w:t>
      </w:r>
    </w:p>
    <w:p w14:paraId="5FBCF470" w14:textId="77777777" w:rsidR="00C778DC" w:rsidRDefault="00C778DC" w:rsidP="00C778DC">
      <w:pPr>
        <w:pStyle w:val="StandardWeb"/>
      </w:pPr>
      <w:r>
        <w:t xml:space="preserve">Mein Platz ist zugleich in der Natur und über der Natur und beide kommt mir aus demselben Grund zu; beides ist mir damit gegeben, dass ich mit Gott verbunden bin. Nun ficht uns aber das heftige Schwanken an, das uns bald hinunterzieht in die Natur, so dass wir in sie versinken und Gott vergessen, und bald von ihr losreißt, so dass wir versuchen, ihr zu entrinnen. Während wir an dieser Stelle alle schwanken und fallen, steht Jesus aufrecht und macht aus der Versuchung seinen Sieg. Wie entsteht das Leben? Gott spricht und sein Wille geschieht. Weil er zu mir spricht: lebe!, lebe ich. Spricht er: stirb, so wird mich keine Macht und keine Kunst am Leben erhalten. Er verfügt über mich. Mit meinem Leben bin ich aber an die Natur gebunden und Jesus empfand diese Gebundenheit damals peinlich, da er hungerte. Er steht allein in der menschenleeren Öde und erfährt die zwingende Notwendigkeit, mit der uns die Natur beherrscht. Die nagende Pein des Hungers macht sie ihm deutlich. Versinkt er nun in die Natur, weil er Brot bedarf? Verschafft er es sich in der Kraft seiner Gottessohnschaft? Der Mensch lebt freilich vom Brot, aber nicht allein, antwortet Jesus. Gott ist der Geber des Lebens. Gottes Werk ist er, nicht nur das Werk der Natur, und wird nicht nur von ihr genährt. Der, der ihn schuf, ernährt ihn auch. Darum fährt er nicht mit wunderbarer Wirkung über die Natur hinaus und stößt den Hunger nicht von sich weg und begehrt nicht, dass Steine ihn nähren. Auch jetzt, da er hungert, ist er nicht in Gefahr; denn sein Leben wurzelt in Gott. Die Menschheit und die Sohnschaft Gottes, beides besitzt er und beides bewahrt er unverletzt. Er verleugnet um der Menschheit willen, die ihn des Brotes bedürftig macht, die Einheit mit dem Vater nicht, den er allein als den Geber seines Lebens ehrt, und er verleugnet um Gottes willen die Natur nicht, die ihn des Brotes bedürftig und ohne Brot hungrig macht. Damit hat uns Jesus gezeigt, was der Glaube ist. </w:t>
      </w:r>
    </w:p>
    <w:p w14:paraId="6EFA4E51" w14:textId="77777777" w:rsidR="00C778DC" w:rsidRDefault="00C778DC" w:rsidP="00C778DC">
      <w:pPr>
        <w:pStyle w:val="StandardWeb"/>
      </w:pPr>
      <w:r>
        <w:t xml:space="preserve">Dein Sieg, o Jesus, stellt Dich hoch über uns, die wir verzagen, wenn uns das Brot fehlt, und es gierig bei uns anhäufen, damit es uns nicht fehle. Schöpfer des Glaubens, führe mich über das Geschöpf hinauf zum Schöpfer, von dem wir das Leben haben, damit auch mein natürliches Leben Ihm geheiligt sei. Amen. </w:t>
      </w:r>
    </w:p>
    <w:p w14:paraId="139B78BB" w14:textId="77777777" w:rsidR="00C778DC" w:rsidRDefault="00C778DC" w:rsidP="00C778DC">
      <w:pPr>
        <w:pStyle w:val="berschrift2"/>
      </w:pPr>
      <w:r>
        <w:t>14. August</w:t>
      </w:r>
    </w:p>
    <w:p w14:paraId="4E7368C9" w14:textId="19A141D7" w:rsidR="00C778DC" w:rsidRDefault="00C778DC" w:rsidP="00C778DC">
      <w:pPr>
        <w:pStyle w:val="StandardWeb"/>
      </w:pPr>
      <w:r>
        <w:rPr>
          <w:rStyle w:val="Fett"/>
        </w:rPr>
        <w:t xml:space="preserve">Da führte ihn der Teufel mit sich in die heilige Stadt und stellte ihn auf die Zinne des Tempels und sprach zu ihm: </w:t>
      </w:r>
      <w:r w:rsidR="00073840">
        <w:rPr>
          <w:rStyle w:val="Fett"/>
        </w:rPr>
        <w:t>„</w:t>
      </w:r>
      <w:r>
        <w:rPr>
          <w:rStyle w:val="Fett"/>
        </w:rPr>
        <w:t>Bist du Gottes Sohn, so lass dich hinab. Denn es steht geschrieben: Er wird seinen Engeln über die Befehl tun und sie werden dich auf den Händen tragen, auf dass du deinen Fuß nicht an einen Stein stössest.</w:t>
      </w:r>
      <w:r w:rsidR="00073840">
        <w:rPr>
          <w:rStyle w:val="Fett"/>
        </w:rPr>
        <w:t>“</w:t>
      </w:r>
      <w:r>
        <w:rPr>
          <w:rStyle w:val="Fett"/>
        </w:rPr>
        <w:t xml:space="preserve"> Da sprach Jesus zu ihm: </w:t>
      </w:r>
      <w:r w:rsidR="00073840">
        <w:rPr>
          <w:rStyle w:val="Fett"/>
        </w:rPr>
        <w:t>„</w:t>
      </w:r>
      <w:r>
        <w:rPr>
          <w:rStyle w:val="Fett"/>
        </w:rPr>
        <w:t>Wiederum steht auch geschrieben: Du sollst Gott, deinen Herrn, nicht versuchen.</w:t>
      </w:r>
      <w:r w:rsidR="00073840">
        <w:rPr>
          <w:rStyle w:val="Fett"/>
        </w:rPr>
        <w:t>“</w:t>
      </w:r>
      <w:r>
        <w:br/>
        <w:t xml:space="preserve">Matthäus 4,5–7 </w:t>
      </w:r>
    </w:p>
    <w:p w14:paraId="3C87D278" w14:textId="45A849AE" w:rsidR="00C778DC" w:rsidRDefault="00C778DC" w:rsidP="00C778DC">
      <w:pPr>
        <w:pStyle w:val="StandardWeb"/>
      </w:pPr>
      <w:r>
        <w:t xml:space="preserve">Völlig frei stand Jesus über der Natur, als er, da er hungerte, nicht nach Broten griff, sondern sich an Gottes Leben schaffendem Wort genügen ließ. Kann sich ein solcher Glaube noch fürchten? Gibt es für ihn noch Gefahren? Stehst du auf Gott gestützt oberhalb der Natur, so wirf dich, sagt ihm der Versucher, hinab; das ist die Versuchung, die die Glaubenden anficht. Haben sie nicht das Recht und auch die Pflicht, alles zu wagen? Mit den menschlichen Möglichkeiten rechnet der Glaube nicht, denn er hält sich an Gottes allmächtige Gnade. Wo findet sich nun noch eine Schranke, die ihm Halt geböte? Die Verheißung, die uns zum Glauben beruft, kennt keine Schranken. Wie oft schwankt und fällt die Christenheit an diesem Punkt! Das Urteil Jesu bleibt aber völlig klar. Das ist nicht Glaube, wenn der Mensch vorangeht und Gott sie bestätigen muss. Der Glaube macht aus Gott nicht den Diener unseres Übermuts. Den Schluss: der Herr will es, denn ich will es, ließ Jesus nicht zu. </w:t>
      </w:r>
      <w:r w:rsidR="00073840">
        <w:t>„</w:t>
      </w:r>
      <w:r>
        <w:t>Du sollst den Herrn, deinen Gott, nicht versuchen.</w:t>
      </w:r>
      <w:r w:rsidR="00073840">
        <w:t>“</w:t>
      </w:r>
      <w:r>
        <w:t xml:space="preserve"> Aus dem Glauben entsteht nicht der Wille, zu erproben, ob wohl Gott helfe. Vielmehr bekommt der Glaube die richtige Haltung dadurch, dass er Gehorsam wird, der auf Gottes Leitung wartet und ihr folgt. Von der unbeschränkten Gewissheit des Glaubens bricht Jesus nichts ab und in die Vollendetheit der Verheißung reißt er keine Lücke. Das hat er damals bewiesen, als er zum Kreuz ging. Der Sturz vom Balkon des Tempels war nicht gefährlicher als der Gang an das Kreuz. Furcht vor der Natur und Furcht vor den Menschen hat in dem, der in Gott den Geber seines Lebens hat, keinen Raum. Nur eines gibt es, was er zu fürchten hat: die Furcht vor Gott lebt in ihm und macht es ihm unmöglich, den Gehorsam aufzugeben, der allein unseren Willen richtig und mit Gottes Willen einträchtig macht. Als Jesus zum Kreuz ging, sprang er nicht eigenmächtig in den Tod hinab; dorthin wurde er geführt. </w:t>
      </w:r>
    </w:p>
    <w:p w14:paraId="41A20B34" w14:textId="77777777" w:rsidR="00C778DC" w:rsidRDefault="00C778DC" w:rsidP="00C778DC">
      <w:pPr>
        <w:pStyle w:val="StandardWeb"/>
      </w:pPr>
      <w:r>
        <w:t xml:space="preserve">Dein gebender und Dein gebietender Wille, Vater, sind eins. Zeige mir beide in ihrer völligen Verbundenheit, damit mein Glaube und mein Gehorsam verbunden seien. Trennte ich den Gehorsam von meinem Glauben, so werden meine Schritte falsch, weil mich mein Eigenwille verlockt. Fehlt meinem Gehorsam der Glaube, so drückt er mich und wird mürrisch und verfälscht. Auf Dich, Herr Christus, sehe ich, dass Du mir Schutz und Führung seiest. Dein Weg ist die gerade Straße. Amen. </w:t>
      </w:r>
    </w:p>
    <w:p w14:paraId="009499EB" w14:textId="77777777" w:rsidR="00C778DC" w:rsidRDefault="00C778DC" w:rsidP="00C778DC">
      <w:pPr>
        <w:pStyle w:val="berschrift2"/>
      </w:pPr>
      <w:r>
        <w:t>15. August</w:t>
      </w:r>
    </w:p>
    <w:p w14:paraId="5FE17F8C" w14:textId="389F6067" w:rsidR="00C778DC" w:rsidRDefault="00C778DC" w:rsidP="00C778DC">
      <w:pPr>
        <w:pStyle w:val="StandardWeb"/>
      </w:pPr>
      <w:r>
        <w:rPr>
          <w:rStyle w:val="Fett"/>
        </w:rPr>
        <w:t xml:space="preserve">Wiederum führte ihn der Teufel mit sich auf einen sehr hohen Berg und zeigte ihm alle Reiche der Welt und ihre Herrlichkeit und sprach zu ihm: </w:t>
      </w:r>
      <w:r w:rsidR="00073840">
        <w:rPr>
          <w:rStyle w:val="Fett"/>
        </w:rPr>
        <w:t>„</w:t>
      </w:r>
      <w:r>
        <w:rPr>
          <w:rStyle w:val="Fett"/>
        </w:rPr>
        <w:t>Dies alles will ich dir geben, so du niederfällst und mich anbetest.</w:t>
      </w:r>
      <w:r w:rsidR="00073840">
        <w:rPr>
          <w:rStyle w:val="Fett"/>
        </w:rPr>
        <w:t>“</w:t>
      </w:r>
      <w:r>
        <w:rPr>
          <w:rStyle w:val="Fett"/>
        </w:rPr>
        <w:t xml:space="preserve"> Da sprach Jesus zu ihm: </w:t>
      </w:r>
      <w:r w:rsidR="00073840">
        <w:rPr>
          <w:rStyle w:val="Fett"/>
        </w:rPr>
        <w:t>„</w:t>
      </w:r>
      <w:r>
        <w:rPr>
          <w:rStyle w:val="Fett"/>
        </w:rPr>
        <w:t>Hebe dich weg von mir, Satan. Denn es steht geschrieben: Du sollst anbeten Gott, deinen Herrn, und ihm allein dienen.</w:t>
      </w:r>
      <w:r w:rsidR="00073840">
        <w:rPr>
          <w:rStyle w:val="Fett"/>
        </w:rPr>
        <w:t>“</w:t>
      </w:r>
      <w:r>
        <w:br/>
        <w:t xml:space="preserve">Matthäus 4,8–10 </w:t>
      </w:r>
    </w:p>
    <w:p w14:paraId="68E6FA05" w14:textId="77777777" w:rsidR="00C778DC" w:rsidRDefault="00C778DC" w:rsidP="00C778DC">
      <w:pPr>
        <w:pStyle w:val="StandardWeb"/>
      </w:pPr>
      <w:r>
        <w:t xml:space="preserve">Vom Gipfel des Berges aus sah der, dem der Vater alles übergeben hat, auf weite Länderstrecken. Es ist sein Beruf, der Herr der Menschheit zu sein. Wie wird er es werden? Du wirst es, sagt ihm der Versucher, wenn ich dir beistehe. Ich weiß, wie man die Menschen gewinnt und begeistert und Macht erwirbt und Throne aufbaut. Er fordert auch keinen hohen Preis, nur einen Augenblick, in dem er vor ihm kniet und ihn verehrt. Das ist die Versuchung derer, die zu wirken haben und dazu Macht bedürfen. Wie oft steht die Christenheit in hartem Ringen mit solchen Gedanken; seid nicht zu schroff in eurem Widerspruch, der alles Böse abstößt; vermindert die Reibungen; gebt auch der Gegenseite ihre Ehre; wie könnt ihr auf einen Erfolg hoffen, wenn ihr euch mit der Welt nicht verständigen könnt? Wir kennen alle diese Not. Denken wir uns einmal, Jesus hätte sich den von ihm begehrten Kniefall abgezwungen, was wäre geschehen? Begeisterte Huldigung wäre ihm zugeflogen; das Rabbinat wäre herbeigekommen, um ihn zu ehren, und die Priesterschaft hätte ihm gehuldigt, die Zeloten hätten sich um ihn geschart und ihm ihren bewaffneten Arm zur Verfügung gestellt und sein Name wäre schnell durch die Lande geflogen und in jeder jüdischen Gemeinde hätte man eifrig erzählt, dass der König gekommen sei, und am römischen und persischen Hof hätte man sich mit dem erfolgreichen Machthaber abgefunden. Stattdessen ging Jesus ans Kreuz. Er konnte nur einen anbeten, einzig Gott. Wie er seine Zuversicht nicht spaltete, als er hungerte, sondern Gott ein ganzes Vertrauen erwies und wie er auf jedes eigenmächtige Wagnis verzichtete und Gott den ganzen Gehorsam darbrachte, so teilte er auch seine Liebe nicht, sondern gab sie ganz und unteilbar dem Vater und konnte nichts ehren und anbeten als Gott allein. Das ist die Herrlichkeit Jesu und seines Kreuzes: er ist der, der nicht imstande war, sich der Hilfe des Satans zu bedienen, der, der Einen angebetet hat, Gott und niemand sonst. </w:t>
      </w:r>
    </w:p>
    <w:p w14:paraId="00128729" w14:textId="77777777" w:rsidR="00C778DC" w:rsidRDefault="00C778DC" w:rsidP="00C778DC">
      <w:pPr>
        <w:pStyle w:val="StandardWeb"/>
      </w:pPr>
      <w:r>
        <w:t xml:space="preserve">Weil Du, Herr Christus, vor niemand knien konntest als vor Deinem Vater, knien wir alle anbetend und danksagend vor Dir. Du bist unser Priester, der Gott wahrhaft ehrt. Du hast in Dir die Liebe, die keine Untreue kennt. Du richtest nicht Menschenmacht und Satansmacht unter uns auf, sondern bringst uns Gottes Reich. Darum ist es das Bekenntnis Deiner ganzen Schar: Gelobt bist DU, der Du kommst im Namen des Herrn. Amen. </w:t>
      </w:r>
    </w:p>
    <w:p w14:paraId="61D7CE3D" w14:textId="77777777" w:rsidR="00C778DC" w:rsidRDefault="00C778DC" w:rsidP="00C778DC">
      <w:pPr>
        <w:pStyle w:val="berschrift2"/>
      </w:pPr>
      <w:r>
        <w:t>16. August</w:t>
      </w:r>
    </w:p>
    <w:p w14:paraId="2F0FE9A8" w14:textId="77777777" w:rsidR="00C778DC" w:rsidRDefault="00C778DC" w:rsidP="00C778DC">
      <w:pPr>
        <w:pStyle w:val="StandardWeb"/>
      </w:pPr>
      <w:r>
        <w:rPr>
          <w:rStyle w:val="Fett"/>
        </w:rPr>
        <w:t>Ich von Gottes Gnade, die mir gegeben ist, habe den Grund gelegt als ein weiser Baumeister. Ein anderer baut darauf. Ein jeglicher aber sehe zu, wie er darauf baue.</w:t>
      </w:r>
      <w:r>
        <w:br/>
        <w:t xml:space="preserve">1. Korinther 3,10 </w:t>
      </w:r>
    </w:p>
    <w:p w14:paraId="10839DF0" w14:textId="77777777" w:rsidR="00C778DC" w:rsidRDefault="00C778DC" w:rsidP="00C778DC">
      <w:pPr>
        <w:pStyle w:val="StandardWeb"/>
      </w:pPr>
      <w:r>
        <w:t xml:space="preserve">Paulus verglich die Kirche nicht mit einem fertigen Bau. Die Grundmauer, sagt er, habe er ausgeführt, und damit ist festgestellt, an welchem Platz und in welchen Maßen der Bau entsteht. Bis aber auf die Grundmauer der vollendete Bau gestellt ist, muss noch viel Arbeit geschehen und manche Hand sich regen. Nie dachte Paulus daran, die Kirche bei dem festzuhalten, was sie durch ihn selbst geworden war. Er gab ihr offene Türen, damit jederzeit neue Menschen in sie treten könnten, und neue Menschen bringen neues Leben mit neuer Not und neuer Kraft. Nach dem Weggang des Paulus von Korinth hatte Apollos eine neue Gruppe jüdischer Männer in die Gemeinde geführt und die, die aus der östlichen Kirche zu ihr herüberkamen, trugen mancherlei, zum Teil stürmische Bewegung in sie hinein. Paulus war in Sorge, warnt und verlangt, dass die Gemeinde den Zusammenhang mit ihm bewahre. Dass er sie aber bei sich festhalten dürfte, das gilt ihm als ganz unmöglich. Denn die Kirche steht noch nicht am Ziel, sondern ist im Bau. Ist sie denn nicht Gottes Behausung im Geist und sein Tempel? Kann ein unfertiger Tempel, der erst noch gebaut werden muss, uns Gottes Gnade zeigen? Muss nicht die Kirche ohne Wandel sich selber gleich bleiben im Besitz des Wortes, das sich nicht ändern kann, weil es Gottes Wort ist, und in Gehorsam gegen ein Gesetz, das unwandelbar gilt, weil es Gottes Willen verkündet? Die Grundmauer, sagte Paulus, ist für immer errichtet und bleibt, wie sie ist; denn das ist Christus, unter den jeder gestellt wird, der in die Kirche hineingebaut wird. Christus ist aber nicht der Verkündiger einer Lehre oder der Verfasser eines Gesetzes, sondern der königlich regierende Herr, dessen Wirken sich fortsetzt von Geschlecht zu Geschlecht und nicht vollendet ist, bis Gottes Reich in Herrlichkeit erscheint. Die Kirche kann nicht am Ziel sein, bis Christus sein Werk vollendet hat. Darum bringt die bewegliche Wandelbarkeit der Kirche keine Unsicherheit in sie hinein, weil sie mit Christus verbunden ist. Verändert sich ihr Wort und wandelt sich ihre Arbeit, ihr Herr hat die allmächtige Gnade, die jeder Zeit und jedem Glied der Kirche das gewährt, was sie bedürfen. Ist die Kirche nicht unfehlbar, ihr Gott ist unfehlbar. </w:t>
      </w:r>
    </w:p>
    <w:p w14:paraId="244EB3BD" w14:textId="77777777" w:rsidR="00C778DC" w:rsidRDefault="00C778DC" w:rsidP="00C778DC">
      <w:pPr>
        <w:pStyle w:val="StandardWeb"/>
      </w:pPr>
      <w:r>
        <w:t xml:space="preserve">Unsere Bauarbeit, lieber Herr, bringt uns mancherlei Unruhe und Verwirrung. Behüte mich vor dem Anstoß, den ich mir leicht an der Unfertigkeit Deiner Schar und an der Unvollkommenheit ihrer Arbeit hole. Lass mich auf Dein Wort sehen, das unserem Bau in Christus den festen Grund bereitet hat, damit ich in der Gemeinschaft mit Deiner Schar bleibe und mit Hand anlege, wie ich es mit der mir gegebenen Gabe kann. Amen. </w:t>
      </w:r>
    </w:p>
    <w:p w14:paraId="7A52324C" w14:textId="77777777" w:rsidR="00C778DC" w:rsidRDefault="00C778DC" w:rsidP="00C778DC">
      <w:pPr>
        <w:pStyle w:val="berschrift2"/>
      </w:pPr>
      <w:r>
        <w:t>17. August</w:t>
      </w:r>
    </w:p>
    <w:p w14:paraId="3E60893E" w14:textId="77777777" w:rsidR="00C778DC" w:rsidRDefault="00C778DC" w:rsidP="00C778DC">
      <w:pPr>
        <w:pStyle w:val="StandardWeb"/>
      </w:pPr>
      <w:r>
        <w:rPr>
          <w:rStyle w:val="Fett"/>
        </w:rPr>
        <w:t>Das Gute, das ich will, das tue ich nicht, sondern das Böse, das ich nicht will, das tue ich.</w:t>
      </w:r>
      <w:r>
        <w:br/>
        <w:t xml:space="preserve">Römer 7,19 </w:t>
      </w:r>
    </w:p>
    <w:p w14:paraId="187DDE47" w14:textId="77777777" w:rsidR="00C778DC" w:rsidRDefault="00C778DC" w:rsidP="00C778DC">
      <w:pPr>
        <w:pStyle w:val="StandardWeb"/>
      </w:pPr>
      <w:r>
        <w:t xml:space="preserve">Wenn Gottes Gebot zu mir kommt, weckt es freilich meinen Widerwillen auf. Denn ich muss empfinden, dass es von meinem Willen gänzlich verschieden ist. Ich kann ihm aber auch zustimmen und meinen Widerspruch zum Schweigen bringen. Dann will ich das Gute. Allein damit ist die in mich hineingelegte große Frage noch nicht erledigt. Denn der Wille ist entwertet und widerlegt, wenn er nicht in der Tat zur Vollendung kommt. Kann ich auch dann, wenn ich das Gute will, so handeln, dass es geschieht? Hier gibt es aber erst wieder Schwierigkeiten, die mir neue Not bereiten, auch wenn das inwendige Gespräch mit dem göttlichen Gebot so zum Abschluss kam, dass ich zum Guten entschlossen bin. Denn zum Handeln brauche ich meinen Leib. Alles, was Tat wird, vollzieht sich im natürlichen Bereich. Das heißt, Lust und Unlust sind aufgewacht und ziehen mich. Glück und Unglück werfen die Bilder in mich hinein und Gott verbirgt sich für mich hinter der massiven Sichtbarkeit des natürlichen Geschehens. Dafür stehen die Menschen als gewaltige Gestalten vor mir, die mir bei jedem Handeln unentbehrlich sind. Mit ihnen, gegen sie, für sie handle ich, und sie legen mir ihren Willen auf, dem ich mich fügen muss. Ihr Lob ist falsch; ihre Ansprüche fordern das Böse; ihre Gemeinschaft erträgt Gottes Ordnung nicht. Diese zum Bösen treibenden Kräfte sind stärker als mein guter Wille. Sowie ich handle, erhält das natürliche Begehren das Übergewicht. Daher sitzt in uns Menschen die Angst vor dem Handeln und wir versuchen es, der Natur zu entrinnen und einen Standort zu erreichen, der uns von der Welt entfernt und uns das Handeln erspart. Sie sind oft rührend, diese Versuche, zwischen unserer Seele und der Welt eine Mauer aufzurichten, hinter der die Seele geborgen sei. Sie scheitern alle; denn sie streiten gegen die Bedingungen, an die unser Leben gebunden ist. Es gibt kein Kloster, und sei es noch so hoch ummauert und in feierlicher Stille eingetaucht, in dem das Wort aufgehoben wäre: Das Böse, das ich nicht will, das tue ich. Wie wird es aufgehoben? Im zentralen Vorgang, der das Innerste in uns ist, entsteht die Änderung. Dort wird uns ein neues Verhältnis zu Gott beschert, nicht nur das, das die Natur uns bereitet, auch nicht nur das, das aus dem uns enthüllten göttlichen Gebot entsteht, sondern das, das der gebende Gott uns schenkt, dessen Gnade zu uns kommt. In Christus sein, sagt mir Paulus, das ist die Befreiung vom Geflecht der natürlichen Notwendigkeit, die stärkere Macht als der natürliche Trieb und als der Menschen Gebot. Das Ende meiner Ohnmacht ist, dass ich im Glauben mit Gott verbunden bin. </w:t>
      </w:r>
    </w:p>
    <w:p w14:paraId="2FC4F999" w14:textId="77777777" w:rsidR="00C778DC" w:rsidRDefault="00C778DC" w:rsidP="00C778DC">
      <w:pPr>
        <w:pStyle w:val="StandardWeb"/>
      </w:pPr>
      <w:r>
        <w:t xml:space="preserve">Herr Gott, es ist nicht Dein Wille, dass ich auf mich selbst mich stütze und in mir selber ruhe. In mir ist nicht Friede und nicht Kraft und nicht Heil. Das alles ist bei Dir und ist Deines Geistes Werk, Deines Geistes Geschenk. Komm zu mir, Geist des Lebens, dann will und handle ich. Amen. </w:t>
      </w:r>
    </w:p>
    <w:p w14:paraId="32A83814" w14:textId="77777777" w:rsidR="00C778DC" w:rsidRDefault="00C778DC" w:rsidP="00C778DC">
      <w:pPr>
        <w:pStyle w:val="berschrift2"/>
      </w:pPr>
      <w:r>
        <w:t>18. August</w:t>
      </w:r>
    </w:p>
    <w:p w14:paraId="7A7C1467" w14:textId="77777777" w:rsidR="00C778DC" w:rsidRDefault="00C778DC" w:rsidP="00C778DC">
      <w:pPr>
        <w:pStyle w:val="StandardWeb"/>
      </w:pPr>
      <w:r>
        <w:rPr>
          <w:rStyle w:val="Fett"/>
        </w:rPr>
        <w:t>Niemand flickt ein altes Kleid mit einem Lappen von neuem Tuch; denn der Lappen reißt doch wieder von dem Kleid und der Riss wird ärger.</w:t>
      </w:r>
      <w:r>
        <w:br/>
        <w:t xml:space="preserve">Matthäus 9,16 </w:t>
      </w:r>
    </w:p>
    <w:p w14:paraId="0527BC04" w14:textId="77777777" w:rsidR="00C778DC" w:rsidRDefault="00C778DC" w:rsidP="00C778DC">
      <w:pPr>
        <w:pStyle w:val="StandardWeb"/>
      </w:pPr>
      <w:r>
        <w:t xml:space="preserve">Vieles an uns ist Flickwerk und gleicht einem alten Gewand, auf das ein neues Stück Zeug genäht wurde. Dieses Flickwerk entsteht dadurch, dass wir einen christlichen Zusatz zu dem hinzutun, was wir ohne Jesus sind. Unsere natürliche Art bleibt an uns, wie sie war, wild und krank, ohne dass sie gereinigt und geheiligt wird. Weil wir aber auch bei Jesus manches sehen, was uns lockt, verbinden wir mit ihr ein gewisses Maß von christlicher Lehre und Sitte. So wurden die Jünger des Johannes darauf aufmerksam, dass die Jünger Jesu, ohne zu fasten, frei von der Furcht mit freudiger Hoffnung auf Gottes Reich warteten. Mussten nun sie noch bei ihrem Fasten bleiben? War die Freiheit nur für die Jünger Jesu da, nicht auch für sie? Jesus warnte sie: Verderbt euer Gewand nicht durch einen neuen Flick. So wäre es weder neu noch alt und nützte euch gar nichts mehr, sondern zerrisse ganz. Was von Jesus her stammt, hilft uns nichts, wenn wir es nur dazu brauchen, unser altes Wesen zu verschönen. Im alten Weg sind wir durch den neuen Zusatz gehemmt und haben doch das nicht gewonnen, was uns Jesus gibt. Komme ganz zu mir, sagt mir Jesus, und folge nicht neben mir noch anderen Meistern nach; dann entsteht nicht ein Flick auf deinem alten Wesen, sondern ein neuer Mensch. Verschwindet dann das Alte? Trägt nicht jeder an seinem Leib und an seiner Seele, was die Geburt ihm gab? Und sitzt nicht das fest in uns, was die Welt in uns hineingetragen hat? Verschwinden kann und soll das nicht; denn wir sind fest gewurzelt an dem Ort, an dem wir angewachsen sind. Wenn ich mich aber zu Jesus halte, hat mein Leben nicht mehr an meinem alten Wesen seinen Grund und sein Ziel. Das Neue bleibt vom Alten deutlich unterschieden und vermengt sich nicht mit ihm, sondern steht über ihm und ist das, was uns regiert. So wird auch unser alter Rock uns wirklich brauchbar. Jetzt erst werden wir im richtigen Sinn natürlich, der Natur untertan und Herr über sie und ihrer froh, und stehen in fester Gemeinschaft in den Verbänden, in denen wir leben, mit treuer und heilsamer Arbeit, die ihnen nützt. Aber unser altes Gewand ist nicht mehr unsere einzige Habe, sondern darüber steht, was uns Jesus gibt, und er bewährt die Neuheit seiner Gabe darin, dass er uns den Weg Gottes gehen macht. </w:t>
      </w:r>
    </w:p>
    <w:p w14:paraId="60649E06" w14:textId="77777777" w:rsidR="00C778DC" w:rsidRDefault="00C778DC" w:rsidP="00C778DC">
      <w:pPr>
        <w:pStyle w:val="StandardWeb"/>
      </w:pPr>
      <w:r>
        <w:t xml:space="preserve">Ich hasse, lieber Herr, meine Halbheiten, hasse, was als leeres Wort und unechte Verzierung an mir hängt. An Dir sehe ich den neuen Menschen und wende dorthin mein Verlangen. Herr, hilf! Amen. </w:t>
      </w:r>
    </w:p>
    <w:p w14:paraId="0F0F2B58" w14:textId="77777777" w:rsidR="00C778DC" w:rsidRDefault="00C778DC" w:rsidP="00C778DC">
      <w:pPr>
        <w:pStyle w:val="berschrift2"/>
      </w:pPr>
      <w:r>
        <w:t>19. August</w:t>
      </w:r>
    </w:p>
    <w:p w14:paraId="53FE764E" w14:textId="77777777" w:rsidR="00C778DC" w:rsidRDefault="00C778DC" w:rsidP="00C778DC">
      <w:pPr>
        <w:pStyle w:val="StandardWeb"/>
      </w:pPr>
      <w:r>
        <w:rPr>
          <w:rStyle w:val="Fett"/>
        </w:rPr>
        <w:t>Seid niemand nichts schuldig, als dass ihr euch untereinander liebet. Denn wer den anderen liebt, der hat das Gesetz erfüllt.</w:t>
      </w:r>
      <w:r>
        <w:br/>
        <w:t xml:space="preserve">Römer 13,8 </w:t>
      </w:r>
    </w:p>
    <w:p w14:paraId="640D7609" w14:textId="7C88F629" w:rsidR="00C778DC" w:rsidRDefault="00C778DC" w:rsidP="00C778DC">
      <w:pPr>
        <w:pStyle w:val="StandardWeb"/>
      </w:pPr>
      <w:r>
        <w:t xml:space="preserve">Jede Rechtspflicht lässt sich erfüllen. Denn es gibt keinen Menschen, der so über mich Herr wäre, dass ihm mein ganzes Leben und meine ganze Kraft gehörte. Der Anspruch, den ein Mensch an mich hat, ist immer begrenzt. Ich kann ihn daher befriedigen und ihm bezahlen, was er von mir zu fordern berechtigt ist. Aber über dem Recht steht die Liebe und sie hat kein Maß. Ihr Anspruch endet nicht, verpflichtet immer neu und füllt mir jeden Tag wieder frisch mit ihrem Werk. Man liebt nie genug. Weil die Liebe nicht aufhören kann, ist sie größer als das Recht; sie ist aber nicht gegen das Recht, sondern erfüllt das Gesetz. Das ist das allererste, was sie tut. Sie schafft vor allem Gerechtigkeit und gibt dem anderen das, was ihm gehört. An dieser Stelle scheiden sich die unechte und die echte Liebe. Wenn ich dem anderen im Namen der Liebe zumute, dass er auf sein Recht verzichte, so habe ich mit hässlicher Unwahrhaftigkeit meinen Eigennutz mit dem Namen </w:t>
      </w:r>
      <w:r w:rsidR="00073840">
        <w:t>„</w:t>
      </w:r>
      <w:r>
        <w:t>Liebe</w:t>
      </w:r>
      <w:r w:rsidR="00073840">
        <w:t>“</w:t>
      </w:r>
      <w:r>
        <w:t xml:space="preserve"> verschönt. Was tut denn die Liebe? Nimmt sie oder gibt sie? Sie gibt. Sie gibt dem anderen seine Ehre und erniedrigt ihn nicht. Sie hilft ihm, zu erwerben, und saugt ihn nicht aus. Wie sie ihm seinen natürlichen Besitz sichert, so schützt sie auch sein geistiges Eigentum. Sie raubt dem anderen nicht den eigenen Willen und verbietet ihm die eigene Überzeugung nicht. Sie hält ihre Hände rein von aller Gleichmachung; denn sie ist das Kind der Freiheit und kann deshalb nicht knechten, sondern befreit. Sie sinkt nicht unter das Gesetz hinab, sondern bewegt sich nach oben und fährt über das Gesetz hinauf und ist mit dem, was das Gesetz verlangt, noch nicht zufrieden, weil sie nach der ganzen Gemeinschaft begehrt. Das ist ihre Art, die ihr nicht fehlen kann, weil sie mein eigener Wille ist, nicht von außen in mich hineingetragen, nicht von einer fremden Macht mir auferlegt, sondern meines eigenen Ichs innerste Bewegung, eins mit meinem Leben und darum in mir vorhanden, solange ich lebendig bin. </w:t>
      </w:r>
    </w:p>
    <w:p w14:paraId="73762017" w14:textId="77777777" w:rsidR="00C778DC" w:rsidRDefault="00C778DC" w:rsidP="00C778DC">
      <w:pPr>
        <w:pStyle w:val="StandardWeb"/>
      </w:pPr>
      <w:r>
        <w:t xml:space="preserve">Weil Du, Vater, uns die Liebe gibst, gönnst Du uns einen Blick in Deine Herrlichkeit. Die Liebe hört in uns nicht auf; denn sie endet nicht in Dir. Sie hat in Dir die Fülle, aus der Gnade um Gnade zu uns kommt, den nie erschöpften Reichtum, der Ewigkeiten mit immer neuem Leben füllt. Amen. </w:t>
      </w:r>
    </w:p>
    <w:p w14:paraId="15BA16FB" w14:textId="77777777" w:rsidR="00C778DC" w:rsidRDefault="00C778DC" w:rsidP="00C778DC">
      <w:pPr>
        <w:pStyle w:val="berschrift2"/>
      </w:pPr>
      <w:r>
        <w:t>20. August</w:t>
      </w:r>
    </w:p>
    <w:p w14:paraId="1F106225" w14:textId="77777777" w:rsidR="00C778DC" w:rsidRDefault="00C778DC" w:rsidP="00C778DC">
      <w:pPr>
        <w:pStyle w:val="StandardWeb"/>
      </w:pPr>
      <w:r>
        <w:rPr>
          <w:rStyle w:val="Fett"/>
        </w:rPr>
        <w:t>Dass ein Mensch Gottes sei vollkommen, zu allem guten Werk geschickt.</w:t>
      </w:r>
      <w:r>
        <w:br/>
        <w:t xml:space="preserve">2. Timotheus 3,17 </w:t>
      </w:r>
    </w:p>
    <w:p w14:paraId="5291D971" w14:textId="77777777" w:rsidR="00C778DC" w:rsidRDefault="00C778DC" w:rsidP="00C778DC">
      <w:pPr>
        <w:pStyle w:val="StandardWeb"/>
      </w:pPr>
      <w:r>
        <w:t xml:space="preserve">Dem Menschen Gottes, den Gott macht und Gott mit sich in Verbindung hält und Gott als sein Werkzeug braucht, kann es nicht an einem Merkmal fehlen, das ihn kenntlich macht. Er ist, sagt Paulus, zu jedem gütigen, hilfreichen, heilsamen Werk geschickt. Er ist nicht träg; denn Gott ist der Wirkende. Er beschäftigt sich nicht nur mit Gedanken als Forscher und Redner; denn Gott ist nicht nur eine Idee oder ein Denker, sondern der Schaffende. Er betet nicht nur; denn er betet nicht umsonst, sondern empfängt, und weil er empfängt, handelt er. Er ist zu einem boshaften und schädlichen Werk nicht fähig. Wie sollte er andere verderben, wenn er Gottes ist? Er ist das Werkzeug der göttlichen Güte nicht bloß für einzelne Nöte und besondere Bedürfnisse, sondern zu jedem guten Werk bereit. Wirkliche Hilfe wird nicht durch teilweise, zersplitterte Gaben geleistet. Gott sorgt für den Leib und für den Geist; er tröstet und macht froh, heilt den Schaden und gibt Leben. Gibt es ein Mittel, durch das ein Mensch Gottes entsteht? Dankbar sah Paulus auf seine Bibel, weil sie aus uns die Menschen Gottes bereitet, die zu jedem Guten fähig sind. Darum ist sie reich und spricht nicht bloß in einem einzigen Ton zu uns. Sie straft, aber nicht allein, sondern sie lehrt auch. Jenes tut sie, damit wir wissen, was Sünde sei; dieses tut sie, weil sie uns Gottes guten Willen zeigt. Sie straft nicht nur, sondern sie richtet auch auf und erzieht und bildet uns. Sie übt unser Auge, dass wir sehen lernen, weckt unser Ohr, dass wir zum Hören gelangen, macht uns kampftüchtig, so dass wir für das Böse verschlossen sind, macht uns dankbar, so dass wir die Gaben der göttlichen Gnade erkennen und schätzen, macht uns gehorsam und macht uns reich, so dass wir zu geben und zu helfen imstande sind. Darum erwartet Paulus, dass wir alle, wenn wir unsere Bibel zu brauchen wissen, Menschen Gottes werden, die zu jedem guten Werk tüchtig sind. Dazu macht uns die Schrift dadurch, dass sie uns zu Christus führt und uns in ihm den zeigt, in dem wir den Glauben empfangen. </w:t>
      </w:r>
    </w:p>
    <w:p w14:paraId="404FA023" w14:textId="77777777" w:rsidR="00C778DC" w:rsidRDefault="00C778DC" w:rsidP="00C778DC">
      <w:pPr>
        <w:pStyle w:val="StandardWeb"/>
      </w:pPr>
      <w:r>
        <w:t xml:space="preserve">Was Du tust, Vater, hat immer ein großes und herrliches Ziel. Darum gibst Du allen, die Du mit Deiner Gnade beschenkst, einen vollen Beruf. Gibst Du mir viel Arbeit, so habe ich auch viel zu bitten, und ich bringe Dir, der Du weißt, was ich bedarf, meine Bitten dar. Amen. </w:t>
      </w:r>
    </w:p>
    <w:p w14:paraId="49BF419F" w14:textId="77777777" w:rsidR="00C778DC" w:rsidRDefault="00C778DC" w:rsidP="00C778DC">
      <w:pPr>
        <w:pStyle w:val="berschrift2"/>
      </w:pPr>
      <w:r>
        <w:t>21. August</w:t>
      </w:r>
    </w:p>
    <w:p w14:paraId="4945419C" w14:textId="77777777" w:rsidR="00C778DC" w:rsidRDefault="00C778DC" w:rsidP="00C778DC">
      <w:pPr>
        <w:pStyle w:val="StandardWeb"/>
      </w:pPr>
      <w:r>
        <w:rPr>
          <w:rStyle w:val="Fett"/>
        </w:rPr>
        <w:t>Die Knaben werden müde und matt und die Jünglinge fallen. Aber die auf den Herrn harren, kriegen neue Kraft, dass sie auffahren mit Flügeln wie Adler, dass sie laufen und nicht matt werden, dass sie wandeln und nicht müde werden.</w:t>
      </w:r>
      <w:r>
        <w:br/>
        <w:t xml:space="preserve">Jesaja 40,30+31 </w:t>
      </w:r>
    </w:p>
    <w:p w14:paraId="00F2D724" w14:textId="77777777" w:rsidR="00C778DC" w:rsidRDefault="00C778DC" w:rsidP="00C778DC">
      <w:pPr>
        <w:pStyle w:val="StandardWeb"/>
      </w:pPr>
      <w:r>
        <w:t xml:space="preserve">Unermüdlichkeit ist nicht ein Segen, den uns die Natur spenden könnte. Denn die natürlichen Kräfte haben alle ein bestimmtes Maß und jeder Bewegung sind Widerstände entgegengestellt, so dass sie langsamer werden muss und schließlich endet. Nur die Verheißung spricht von einer unermüdlichen Bewegung. Der Prophet verspricht sie Israel und sagt ihm, sein Lauf werde nicht enden, sondern durch den Zufluss frischer Kraft immer wieder erneuert werden. Was aber der Gemeinde verheißen ist, senkt sich auch als göttliche Gabe in das Leben jedes Einzelnen hinein, der an der Gemeinde Anteil hat, da sich ja die Gemeinde dadurch bewegt, dass sich ihre Glieder bewegen. Ihnen allen ist die Füllung des Lebens mit einer Kraft verheißen, die nicht versagt. Ihnen ist ein Lauf beschieden, bei dem sie nicht erlahmen, eine Arbeit geschenkt, an der man nicht satt wird, und eine Liebe gewährt, die nicht verwelkt. Denn sie harren auf den Herrn. Dass sie auf ihn warten, das gibt ihnen die Unermüdlichkeit. Wie kann ich ermatten, wenn Gott noch am Werke ist, wie die Arbeit beiseite legen und mich zur Ruhe begeben, solange Gott sein Ziel noch nicht erreicht hat? Gehöre ich zu den Wartenden und Hoffenden, so bin ich in Spannung und diese bringt mich in eine Bewegung, die nicht aufhören kann, solange mich die Hoffnung treibt, und diese kann nicht verblassen, weil sie in Gott begründet ist. Wer müde geworden ist, schaut nur noch rückwärts; wer aber harrt, der schaut vorwärts, und wer vorwärts schaut, bewegt sich und diese Bewegung kann nicht enden; denn Gottes Gnade endet nicht und sein Werk geht voran nicht bloß von Tag zu Tag oder von Geschlecht zu Geschlecht, sondern auch von Ewigkeit zu Ewigkeit, weil Gottes Reichtum nie ausgeschöpft wird. Der Quell des Lebens, der in Ihm entspringt, lässt neues Leben Welle um Welle strömen und verarmt nie. </w:t>
      </w:r>
    </w:p>
    <w:p w14:paraId="7F342EE8" w14:textId="77777777" w:rsidR="00C778DC" w:rsidRDefault="00C778DC" w:rsidP="00C778DC">
      <w:pPr>
        <w:pStyle w:val="StandardWeb"/>
      </w:pPr>
      <w:r>
        <w:t xml:space="preserve">Wie der Glaube und die Liebe, so bleibt, Herr Gott, auch die Hoffnung, die Du uns schenkst. Auf Dich hoffen wir, der nicht schläft noch schlummert und weder arm noch müde wird, und du erneuerst mit jedem Erweis deiner Gnade auch die Kraft der Hoffnung, die auf Dich harrt. Amen. </w:t>
      </w:r>
    </w:p>
    <w:p w14:paraId="0FF86848" w14:textId="77777777" w:rsidR="00C778DC" w:rsidRDefault="00C778DC" w:rsidP="00C778DC">
      <w:pPr>
        <w:pStyle w:val="berschrift2"/>
      </w:pPr>
      <w:r>
        <w:t>22. August</w:t>
      </w:r>
    </w:p>
    <w:p w14:paraId="47C543AF" w14:textId="77777777" w:rsidR="00C778DC" w:rsidRDefault="00C778DC" w:rsidP="00C778DC">
      <w:pPr>
        <w:pStyle w:val="StandardWeb"/>
      </w:pPr>
      <w:r>
        <w:rPr>
          <w:rStyle w:val="Fett"/>
        </w:rPr>
        <w:t>Ihr seid in unseren Herzen, mit zu sterben und mit zu leben.</w:t>
      </w:r>
      <w:r>
        <w:br/>
        <w:t xml:space="preserve">2. Korinther 7,3 </w:t>
      </w:r>
    </w:p>
    <w:p w14:paraId="75C26CE2" w14:textId="77777777" w:rsidR="00C778DC" w:rsidRDefault="00C778DC" w:rsidP="00C778DC">
      <w:pPr>
        <w:pStyle w:val="StandardWeb"/>
      </w:pPr>
      <w:r>
        <w:t xml:space="preserve">Was ist Liebe? So muss ich immer wieder fragen. Weil die Liebe göttlich ist, ist sie selten und uns fremd. Auch dann, wenn wir sie haben, vermengen wir sie leicht mit dem, was uns natürlich ist, und dadurch wird sie entstellt. Paulus beschrieb den Korinthern seine Liebe zu ihnen dadurch, dass er sagte, sie seien in seinem Herzen. Von Natur ist nichts in meinem Herzen als ich selbst. In meinem Ich hat alles, was in mir vor sich geht, seine Wurzel und sein Ziel. Das natürliche Verlangen ruft: ich möchte, ich bedarf, mir bringt dies Lust und mir tut jenes weh, und das wird noch nicht anders, wenn ich meine Augen fleißig öffne und in ein reiches Bild der Welt ansammle. So kann ich ein Menschenkenner werden, der eifrigen Verkehr mit vielen pflegt und tiefe Einblicke in ihr Inneres gewinnt, auch intime Berührungen mit dem, was in ihnen heilig ist. Dennoch bleibt auch jetzt noch mein Herz zugeschlossen und der andere steht nicht in mir, nur vor mir, und bleibt für mich nur ein Gegenstand, den ich beobachte, vielleicht auch anhaltend und eifrig studiere. In meinem Herzen wohnt dagegen niemand als ich selbst. Aus der Umschau in der Welt kann Arbeit werden, die mich für andere in Bewegung bringt, nicht nur in emsige, sondern auch in wohltuende und heilsame. Allein auch so ist meine innere Einsamkeit noch nicht durchbrochen. Auch wenn ich für andere arbeite und mich in ihren Dienst stelle, sind sie noch nicht in mir und nicht ein Teil meines Lebens und all mein Arbeiten behält schließlich doch sein Ziel in mir. Immer noch habe ich in meinem Herzen nur für mich selbst Raum. Wie kann mein enges, nur mit sich selbst gefülltes Herz so weit werden, dass es auch andere in sich hineinlassen kann? Das geschieht dann, wenn Gott in ihm Platz bekommen hat, dann, wenn in ihm ein Heiligtum entstanden ist, in dem ich nicht mein eigenes Bild aufstelle, weil über ihm Gottes Name steht. Jetzt ist die Türe geschlossen, durch die auch andere in mich hineintreten können, so dass ihr Wohl ein Teil meines Wohls, ihr Leid ein Teil meines Leids, ihr Sündigen meine Schuld, ihr Leben mein Leben wird. Zum Leben und zum Sterben nahm Paulus die Korinther in sein Herz hinein; denn die Liebe nimmt, sowie sie uns geschenkt ist, alles unter ihre Leitung. Sie gibt uns nichts Zerstücktes, sondern eint uns miteinander ganz. Soll ich sie deshalb fürchten? Belädt sie mich vielleicht mit einer schweren Last? Freilich bringt jeder, der in mein Herz hineintritt, auch seine Last mit sich und wir müssen zusammen dem Wort des Paulus gehorchen: einer trage des anderen Last. Weil aber unsere Gemeinschaft dadurch zustande kommt, dass Gott in unserem Herzen den ihm geheiligten Raum erhält, so ist uns mit der Liebe zugleich der Glaube gegeben. Weil die Liebe glaubt, und zwar alles glaubt, fürchtet sie sich nicht, sondern treibt die Furcht aus uns aus und wird dadurch, dass sie die Last des anderen trägt, gestärkt. </w:t>
      </w:r>
    </w:p>
    <w:p w14:paraId="3ED811EA" w14:textId="77777777" w:rsidR="00C778DC" w:rsidRDefault="00C778DC" w:rsidP="00C778DC">
      <w:pPr>
        <w:pStyle w:val="StandardWeb"/>
      </w:pPr>
      <w:r>
        <w:t xml:space="preserve">Nun bitte ich Dich, Herr, Gott, um Dein großes Geschenk, mit dem Du uns erfahren lässest, dass Du die Liebe bist. Werde mir so wirklich, so gegenwärtig, so gnädig, dass die Mauer fällt, die mich selbst einsperrt. Machst Du mich für Dein Wort und Deinen Geist offen, dann ziehen auch die in mich ein, die Du zu mir führst, und wir werden durch das heilige Band der von Dir gewirkten Liebe eins. Amen. </w:t>
      </w:r>
    </w:p>
    <w:p w14:paraId="02340292" w14:textId="77777777" w:rsidR="00C778DC" w:rsidRDefault="00C778DC" w:rsidP="00C778DC">
      <w:pPr>
        <w:pStyle w:val="berschrift2"/>
      </w:pPr>
      <w:r>
        <w:t>23. August</w:t>
      </w:r>
    </w:p>
    <w:p w14:paraId="2053563C" w14:textId="77777777" w:rsidR="00C778DC" w:rsidRDefault="00C778DC" w:rsidP="00C778DC">
      <w:pPr>
        <w:pStyle w:val="StandardWeb"/>
      </w:pPr>
      <w:r>
        <w:rPr>
          <w:rStyle w:val="Fett"/>
        </w:rPr>
        <w:t>Sündigt dein Bruder an dir, so gehe hin und strafe ihn zwischen dir und ihm allein. Hört er dich, so hast du deinen Bruder gewonnen. Hört er dich nicht, so nimm noch einen oder zwei zu dir, auf dass alle Sache bestehe auf zweier oder dreier Zeugen Mund. Hört er die nicht, so sage es der Gemeinde. Hört er die Gemeinde nicht, so halte ihn als einen Heiden und Zöllner. Wahrlich ich sage euch: was ihr auf Erden binden werdet, soll auch im Himmel gebunden sein, und was ihr auf Erden lösen werdet, soll auch im Himmel los sein.</w:t>
      </w:r>
      <w:r>
        <w:br/>
        <w:t xml:space="preserve">Matthäus 18,15–18 </w:t>
      </w:r>
    </w:p>
    <w:p w14:paraId="3820024F" w14:textId="77777777" w:rsidR="00C778DC" w:rsidRDefault="00C778DC" w:rsidP="00C778DC">
      <w:pPr>
        <w:pStyle w:val="StandardWeb"/>
      </w:pPr>
      <w:r>
        <w:t xml:space="preserve">In der Christenheit darf Gottes Gebot nicht schwankend werden. Es gehört vielmehr zu ihrem heiligen Beruf, dass sie den Kampf gegen das Böse gemeinsam führe. In der Christenheit stärkt sich jeder am Widerstand der anderen gegen das Sündliche. Die Wahrhaftigkeit aller trennt alle vom Lügen und die Liebe aller macht allen ihre Eigensucht zur hässlichen Not. Gemeinschaft ist aber ein hohes Ziel, vollends dann, wenn sie im gemeinsamen Kampf gegen alles Böse wirksam wird. Die Gemeinschaft kommt in Verwirrung, wenn sie zu weit greift und das Recht eines jeden, sein Innerstes für sich zu haben, antastet. Darum verbot Jesus dem, der in der Gemeinschaft der Jünger lebt, sich mit seiner Klage sofort an die Brüder zu wenden. Freilich darf das, was recht ist, nicht verletzt und die Gemeinschaft nicht durch die Duldung von Unrecht geschwächt werden. Der Verletzte soll aber nicht zur Gemeinde gehen, sondern zum Fehlenden, der ihn geschädigt hat. So kannst du den Bruder gewinnen, sagt uns Jesus, und das hohe Ziel, das er uns damit zeigt, soll uns für einen solchen Gang mit Mut ausrüsten und mit Weisheit begaben. Da aber Jesus die Macht der Sünde kennt, verheißt er nicht, dass ein solcher Schritt sicher gelinge. Menschen werden nicht nur gewonnen, sondern auch verloren, und einen mechanisch wirkenden Schutz gegen die Versündigung gibt es nicht. Keine Höhe der Erkenntnis, kein Sakrament, auch keine werbende Liebesmacht des Bruders, der den Bruder vom bösen Handeln befreien will, trägt die Bürgschaft in sich, dass sich der Sündigende unter das ihn strafende Wort beuge. Aber auch dann lässt Jesus dem Geschädigten nicht zu, dass er schon jetzt auf die Erneuerung der Gemeinschaft verzichte. Er hat noch zwei Mittel bei der Hand, die vielleicht den Bruder gewinnen, das unparteiische Urteil anderer Brüder und das einträchtige Urteil der gesamten Bruderschaft. Erst mit diesem fällt über das Schicksal des Boshaften die Entscheidung. Hält er auch gegen die Gemeinde an seinem Unrecht fest, dann ist diese verpflichtet, das Band zwischen ihr und ihm aufzulösen. Um den Preis der Duldung des Bösen wird die Gemeinschaft nicht gewährt und Jesus spricht in Kraft seines königlichen Amtes, wenn er sagt, dass ein solches Binden das Binden im Himmel bewirke, wie auch das Lösen und Vergeben der Gemeinde die Vergebung Gottes gewährt. </w:t>
      </w:r>
    </w:p>
    <w:p w14:paraId="3F055842" w14:textId="77777777" w:rsidR="00C778DC" w:rsidRDefault="00C778DC" w:rsidP="00C778DC">
      <w:pPr>
        <w:pStyle w:val="StandardWeb"/>
      </w:pPr>
      <w:r>
        <w:t xml:space="preserve">Ich kann die Last der anderen, heiliger Vater, nicht auf mich nehmen, wenn nicht Dein Vergeben mein Schutz und meine Stärke ist. Sonst bin ich, wenn Unrecht geschieht, ratlos und ohnmächtig und gewinne am Unrecht des Bruders nur den Zorn, der ihn schilt und von sich stößt. Wie könnte ich nach Deinem Willen handeln, wenn ich nicht um die Weisheit bitten dürfte, die von oben kommt? Alle Hilfsmacht, die den anderen hilft, ist Dein Geschenk. Ich suche und erbitte sie von Dir. Amen. </w:t>
      </w:r>
    </w:p>
    <w:p w14:paraId="4B17A15C" w14:textId="77777777" w:rsidR="00C778DC" w:rsidRDefault="00C778DC" w:rsidP="00C778DC">
      <w:pPr>
        <w:pStyle w:val="berschrift2"/>
      </w:pPr>
      <w:r>
        <w:t>24. August</w:t>
      </w:r>
    </w:p>
    <w:p w14:paraId="649627E7" w14:textId="77777777" w:rsidR="00C778DC" w:rsidRDefault="00C778DC" w:rsidP="00C778DC">
      <w:pPr>
        <w:pStyle w:val="StandardWeb"/>
      </w:pPr>
      <w:r>
        <w:rPr>
          <w:rStyle w:val="Fett"/>
        </w:rPr>
        <w:t>Kaufe Wahrheit und verkaufe sie nicht.</w:t>
      </w:r>
      <w:r>
        <w:br/>
        <w:t xml:space="preserve">Sprüche 23,23 </w:t>
      </w:r>
    </w:p>
    <w:p w14:paraId="6F85AED1" w14:textId="77777777" w:rsidR="00C778DC" w:rsidRDefault="00C778DC" w:rsidP="00C778DC">
      <w:pPr>
        <w:pStyle w:val="StandardWeb"/>
      </w:pPr>
      <w:r>
        <w:t xml:space="preserve">Kaufe Wissen! Das wäre nicht dieselbe Mahnung wie die, die dieser Spruch uns gibt. Freilich muss uns Wissen zufließen, damit Wahrheit unser Eigentum werde, und die Mahnung: erwirb Wissen und mühe dich darum, hat guten Sinn. Nun muss uns aber noch etwas Größeres gelingen, nämlich dies, dass uns unser Willen in die Wahrheit führt. Viel Wissen kann uns auch mit viel Unwahrheit belasten, und dies geschieht dann, wenn in uns die Risse entstehen, die das zerspalten, was nur geeint uns ins rechte und fruchtbare Leben helfen kann. Die Wahrheit kommt nicht aus uns heraus, sondern wird uns durch das zugetragen, was uns gezeigt wird. Das haben wir aber nicht nur zu sehen, sondern auch mit unserem eigenen Urteil zu erfassen. Hier kann ein Riss entstehen, der uns tief verwunden kann. Das Sehen und Begreifen ist aber nicht das einzige, was uns mit dem Wissen zuteil wird. Denn es wird uns dazu gegeben, damit wir wollen und handeln, und an dieser Stelle kann wieder ein Riss entstehen, der uns inwendig entzweit. Dann erst ist die Wahrheit bei uns eingekehrt, wenn sich ohne Bruch und Spaltung Glied an Glied in unserem inneren Leben aneinanderreiht. Mit jeder Verkrümmung geraten wir in die Unwahrhaftigkeit hinein. Deshalb wird es für uns ein hohes Ziel, Wahrheit zu empfangen und durch sie wahr zu werden. Ich will mich willig mahnen lassen: Kaufe sie um jeden Preis und verkaufe sie nicht um keinen Preis. Freilich ist sie wie alles Gute Geschenk der freien Güte und sie kommt zu mir wie das Licht und die Luft als mir dargereichte Gabe. Weil sie aber wirklich mir dargeboten wird, muss ich nach ihr greifen und ihr meine Liebe geben, damit sie mein eigen wird. Sie hat aber viele Feinde nicht nur um mich her, sondern auch in mir selbst, und es mag leicht geschehen, dass es mich hart ankommt, den Preis zu zahlen, mit dem ich sie erwerben kann. Ich müsste mit ängstlicher Sorge zweifeln, ob es mir wohl gelinge, diesen teuren Besitz zu gewinnen, gäbe es nicht eine Wahrheit, die über allen Wahrheiten steht und zu ihnen allen führt, die in der Mitte meiner Seele leuchtet und alles, was sie denkt und will, bestrahlt. Das ist der Aufblick zu Gott, die Erinnerung an den, aus dem und zu dem alle Dinge sind. Wenn die Gewissheit Gottes in mir befestigt ist, dann macht sie meinen Verkehr mit allem, sei es Sichtbares oder Unsichtbares, Natur oder Geist, der Wahrheit untertan. Ist mein Blick auf Gott gerichtet, so wird mir das Auge geöffnet, so dass ich die Dinge sehen kann, und mein Urteil geregelt, so dass es nicht fabeln und schwärmen kann. Dann ist es mir weiter verwehrt, mich zum Herrn der Dinge und Menschen zu machen, damit ich an ihnen meine eigensüchtige Macht bewähre, sondern ich empfange nun durch meine Lage meine Pflicht und meinen Dienst. Nun bin ich in die Wahrheit hineingesetzt. </w:t>
      </w:r>
    </w:p>
    <w:p w14:paraId="76908953" w14:textId="77777777" w:rsidR="00C778DC" w:rsidRDefault="00C778DC" w:rsidP="00C778DC">
      <w:pPr>
        <w:pStyle w:val="StandardWeb"/>
      </w:pPr>
      <w:r>
        <w:t xml:space="preserve">Wo soll ich, Herr Christus, die Wahrheit kaufe, wenn nicht von Dir? Bei Dir ist mir der Ort bereitet, an dem ich Gottes gewiss zu werden vermag. Weil ich der Wahrheit bedarf und nach ihr verlange, komme ich als Dürstender zu Dir. Tue an mir nach Deiner Verheißung, die alle, die dürfen, zu Dir ruft. Amen. </w:t>
      </w:r>
    </w:p>
    <w:p w14:paraId="21F129AB" w14:textId="77777777" w:rsidR="00C778DC" w:rsidRDefault="00C778DC" w:rsidP="00C778DC">
      <w:pPr>
        <w:pStyle w:val="berschrift2"/>
      </w:pPr>
      <w:r>
        <w:t>25. August</w:t>
      </w:r>
    </w:p>
    <w:p w14:paraId="3BD849FB" w14:textId="77777777" w:rsidR="00C778DC" w:rsidRDefault="00C778DC" w:rsidP="00C778DC">
      <w:pPr>
        <w:pStyle w:val="StandardWeb"/>
      </w:pPr>
      <w:r>
        <w:rPr>
          <w:rStyle w:val="Fett"/>
        </w:rPr>
        <w:t>Wir sind nicht von denen, die da weichen und verdammt werden, sondern von denen, die da glauben und die Seele erretten.</w:t>
      </w:r>
      <w:r>
        <w:br/>
        <w:t xml:space="preserve">Hebräer 10,39 </w:t>
      </w:r>
    </w:p>
    <w:p w14:paraId="739AF93F" w14:textId="77777777" w:rsidR="00C778DC" w:rsidRDefault="00C778DC" w:rsidP="00C778DC">
      <w:pPr>
        <w:pStyle w:val="StandardWeb"/>
      </w:pPr>
      <w:r>
        <w:t xml:space="preserve">Wir sind nicht von denen, die da weichen; bräche ich hier ab, so könnte sich der Trotz meines Eigenwillens in dieses Wort verkleiden. Straucheln wir nicht oft, weil wir entschlossen sind, den von uns begangenen Weg nicht aufzugeben, was immer sich uns widersetzen mag? Es ist jedesmal ein schmerzlicher, eine Wunde bewirkender Vorgang, wenn wir einen gefassten Entschluss wieder zerbrechen müssen und ernsthafte Opfer umsonst gebracht wurden. Das schneidet tief und schmerzlich in unsere Eitelkeit hinein. Gibt es ein Merkmal, das deutlich und sicher den eigenwilligen Trotz von der mannhaften Beharrlichkeit trennt? Wir sind, sagt der Apostel, nicht von denen, die da weichen, weil wir zu denen gehören, die da glauben; weil wir glauben, weichen wir nicht. Jetzt kann ich nicht in den Trotz hineingeraten. Denn Trotz und Glaube sind ebenso wenig miteinander vereinbar, als feiges Verzagen mit Glauben zusammengeht. Der Trotz rechnet mit der eigenen Kraft, der Glaube mit Gottes Kraft; das sind zwei inwendig gänzlich verschiedene Vorgänge, die aus zwei verschiedenen Wurzeln stammen; denn der Trotz kämpft für den eigenen Willen, während der Glaube sich an Gottes Willen hängt. Deshalb, weil der Glaube auf Gottes Willen gestellt ist und ihn tun will, macht er mich biegsam. Denn er lässt nicht zu, dass ich mich von der göttlichen Leitung löse; ihr will ich folgen, wohin sie mich ruft. Ich habe ja im Glauben gründlich und völlig darauf verzichtet, wie die Verfügung über Gottes Willen zuzuschreiben oder ihn schon von Anfang an erkennen zu wollen. Ich warte, weil ich glaube, bis Gott redet, höre, wenn er zu mir spricht, und bin für seinen Ruf bereit. Damit endet jener falsche Stolz, der heldenhaft auf seinem eigenen Wege voranstürmt. Aber die Biegsamkeit des Glaubens ist zugleich unbiegsame Unbeweglichkeit, die nicht weichen kann. Denn an Gottes Wort und Gottes Gnade entsteht die feste Gebundenheit an Ihn, die nicht darum nicht zerbrechen kann, weil mein Glaube unbeweglich wäre, sondern deshalb, weil seine treue Hand mich hält. Deshalb legt der Glaube in meine Seele die sichere Hoffnung, die nicht schwanken kann, weil sein Blick auf Gott gerichtet ist, und deshalb beschenkt er mich mit der unermüdlichen Liebe, die vom Dienst nicht lassen kann, weil der Blick des Glaubens auf den gerichtet ist, dem keiner vergeblich dient. Wer glaubt, weicht nicht. </w:t>
      </w:r>
    </w:p>
    <w:p w14:paraId="1B58E8A4" w14:textId="77777777" w:rsidR="00C778DC" w:rsidRDefault="00C778DC" w:rsidP="00C778DC">
      <w:pPr>
        <w:pStyle w:val="StandardWeb"/>
      </w:pPr>
      <w:r>
        <w:t xml:space="preserve">Gib mir, gnädiger Gott, die Festigkeit, die mir das gerade Herz verschafft, das sich nicht krümmt, und den geraden Gang gewährt, der nicht schwankt, und gib mir die wache, zum Hören bereite Beweglichkeit, die nicht rückwärts blickt und am Vergangenen hängt, sondern willig Deiner Leitung folgt. Amen. </w:t>
      </w:r>
    </w:p>
    <w:p w14:paraId="3CE18DB5" w14:textId="77777777" w:rsidR="00C778DC" w:rsidRDefault="00C778DC" w:rsidP="00C778DC">
      <w:pPr>
        <w:pStyle w:val="berschrift2"/>
      </w:pPr>
      <w:r>
        <w:t>26. August</w:t>
      </w:r>
    </w:p>
    <w:p w14:paraId="34062016" w14:textId="77777777" w:rsidR="00C778DC" w:rsidRDefault="00C778DC" w:rsidP="00C778DC">
      <w:pPr>
        <w:pStyle w:val="StandardWeb"/>
      </w:pPr>
      <w:r>
        <w:rPr>
          <w:rStyle w:val="Fett"/>
        </w:rPr>
        <w:t>Was ihr bitten werdet in meinem Namen, das will ich tun.</w:t>
      </w:r>
      <w:r>
        <w:br/>
        <w:t xml:space="preserve">Johannes 14,14 </w:t>
      </w:r>
    </w:p>
    <w:p w14:paraId="6A09C2D5" w14:textId="77777777" w:rsidR="00C778DC" w:rsidRDefault="00C778DC" w:rsidP="00C778DC">
      <w:pPr>
        <w:pStyle w:val="StandardWeb"/>
      </w:pPr>
      <w:r>
        <w:t xml:space="preserve">Das Wirken und das Bitten bindet Jesus zu einer festen Einheit zusammen. Uns liegt es näher, die Not und das Bitten miteinander zu verbinden und für die Bitte den Stoff aus dem zu gewinnen, was uns fehlt. Das ist kein verwerflicher Vorgang; denn das aus dem Schmerz geborene Gebet steht unter Gottes väterlicher Güte und Barmherzigkeit. Jesus spricht aber zu den Jüngern vom Gebet in seinem Namen und die Beziehung zum Namen und zur Sendung Jesu bekommt ihr Gebet dadurch, dass es in ihrem Dienst und Werk seine Wurzel hat. Die Jünger sprachen im Namen Jesu als die von ihm Beauftragten, die nicht ihr eigenes Wort sagen, sondern das seine, und wie sie in seinem Namen redeten, so handelten sie auch in seinem Namen und stellten nicht sich selber als die Helfer und Bringer der göttlichen gaben dar, sondern richteten den Blick aller auf Jesus, warben für ihn und schufen den Glauben an ihn. Wie sie im Namen Jesu reden und wirken, so sollen sie auch im Namen Jesu bitten, als die, denen er ihre Stellung vor Gott gab, die in seinem Auftrag handeln und das tun, was er sie tun heißt. Wie können sie wirken, wenn sie nicht um das bäten, was ihr Handeln schaffen soll? Wirksamkeit ohne Gebet wäre ein selbstisches Handeln, das heißt Sünde. Sie wollen ja nicht ihre Ehre bewirken, nicht ihre Herrschaft ausdehnen oder ihren Besitz vermehren. Sie sind Knechte und wollen das tun, was er sie tun heißt. Dies übersteigt aber beständig ihr eigenes Vermögen und kann nur dann gelingen, wenn Christus selber für sie und durch sie wirksam wird. Sie bringen sich das zum Bewusstsein und zu kraftvoller Wirklichkeit, indem sie Schritt um Schritt ihr Wirken in ihrem Bitten begründen und dabei im Namen Jesu den Grund und die Regel haben, die ihr Wirken und Bitten trägt. Deshalb versieht Jesus ihr Gebet, weil es in Seinem Namen geschieht, mit einer Verheißung, die keine Beschränkung hat. Er macht seine Verheißung so unbedingt wie seine Zuversicht zu seiner Sendung und setzt ihr keine Schranken, weil sein königliches Amt ihn zum Herrn über alles macht. Für das, was in seinem Namen den Grund und die Regel hat, tritt Gottes Gnade und Regierung ein. Damit erläutert und bestätigt er seine Verheißung, die dem Glauben, soweit er vorhanden ist, die die Berge bewegende Macht Gottes verhieß. </w:t>
      </w:r>
    </w:p>
    <w:p w14:paraId="1384533A" w14:textId="77777777" w:rsidR="00C778DC" w:rsidRDefault="00C778DC" w:rsidP="00C778DC">
      <w:pPr>
        <w:pStyle w:val="StandardWeb"/>
      </w:pPr>
      <w:r>
        <w:t xml:space="preserve">Alle Deine Gaben, Herr Christus, sind wunderbar groß, auch die, dass Du uns beten lehrst. Dein Name bedeutet für uns Glauben, der sich in Gottes Gnade hineingesetzt weiß und Murren und Zweifel vom Gebet wegtreibt. Dein Name bedeutet Gehorsam, der den Willen Gottes tun will und unserem Eigensinn ein Ende macht. Dein Name bedeutet Liebe, die nicht das Ihre sucht und uns samt unserem Gebet von der lüsternen Begehrlichkeit befreit. Mit deinem Namen verbindest Du Deine Verheißung, die in unser Gebet die Gewissheit und Freudigkeit hinein trägt und aus ihm allezeit die Danksagung macht. Amen. </w:t>
      </w:r>
    </w:p>
    <w:p w14:paraId="5679967C" w14:textId="77777777" w:rsidR="00C778DC" w:rsidRDefault="00C778DC" w:rsidP="00C778DC">
      <w:pPr>
        <w:pStyle w:val="berschrift2"/>
      </w:pPr>
      <w:r>
        <w:t>27. August</w:t>
      </w:r>
    </w:p>
    <w:p w14:paraId="118EF8A7" w14:textId="77777777" w:rsidR="00C778DC" w:rsidRDefault="00C778DC" w:rsidP="00C778DC">
      <w:pPr>
        <w:pStyle w:val="StandardWeb"/>
      </w:pPr>
      <w:r>
        <w:rPr>
          <w:rStyle w:val="Fett"/>
        </w:rPr>
        <w:t>Ihr Tisch müsse vor ihnen zum Strick werden, zur Vergeltung und zu einer Falle. Ihre Augen müssen finster werden, dass sie nicht sehen, und ihre Lenden lass immer wanken. Gieße deine Ungnade auf sie und dein grimmiger Zorn ergreife sie.</w:t>
      </w:r>
      <w:r>
        <w:br/>
        <w:t xml:space="preserve">Psalm 69,23–25 </w:t>
      </w:r>
    </w:p>
    <w:p w14:paraId="34E5DDD5" w14:textId="77777777" w:rsidR="00C778DC" w:rsidRDefault="00C778DC" w:rsidP="00C778DC">
      <w:pPr>
        <w:pStyle w:val="StandardWeb"/>
      </w:pPr>
      <w:r>
        <w:t xml:space="preserve">Soll ich auch so beten? Das ist eine kindische Frage. Ich leide kein Unrecht und habe keine Feinde. Wo sich in meinen Verhältnissen Schwierigkeiten zeigen, entstehen sie nicht nur durch die anderen, sondern auch durch mich. Wie wäre es aber dann, wenn ich einmal ernsthaft Unrecht litte, oder wenn ich sehe, dass andere um Gottes willen gequält und verfolgt werden, soll ich dann so beten, wie der Psalmist es hier tut? Bittet für die, die euch verfolgen, sagt mir Jesus, und wenn ich das kann, so entsteht aus dem Gebet des Psalmisten daraus keine Einrede. Dann gilt auch hier: Ihr habt gehört, dass zu den Alten gesagt wurde; ich aber sage euch. Warum soll ich nun aber das in der Bibel lesen? Wie kann mich ein solches Wort stärken? Wäre mir der Psalter wirklich eine größere Hilfe, wenn er nur Gebete wie Psalm 23 oder 91 enthielte? Wenn ich mir vorstellen müsste, bei all dem Schweren, das die Alten litten, durch die Bedrückung des Volkes von außen und durch die Zerrüttung der Gemeinde im Inneren, sei keine Klage zu Gott emporgestiegen und nie seine rächende Gerechtigkeit angerufen worden, sie hätten in jeder Lage nur gebetet: Der Herr ist mein Hirte; es mangelt mir nichts? Dann wäre der Psalter nicht mehr wahr, nicht mehr ein menschliches Gebet. Beten soll der Mensch, freilich so, dass er im Gebet die Einigung mit Gottes Willen sucht, doch so, dass er, der Mensch, sie sucht. Und wenn sein Gebet wahrhaftig ist und nicht nur eine eingeübte Formel und angelegte Tracht, dann kommt unvermeidlich in seinem Gebet die heiße Klage ans Licht, sowie die Bosheit der anderen in sein Leben verwüstend eingreift. Kann ich nicht neutestamentlich beten, so bleibt es doch unbedingt nötig, dass ich bete. Besser ist es, ich bete einen Rachepsalm, als ich trage einen gottlosen Hass in mir. Wenn ich meine Empörung über das Unecht, das geschieht, zur Bitte mache und in den Ruf nach Gottes Gerechtigkeit verwandle, so bin ich keine Gefahr für den Frieden. Im öffentlichen Leben der Völker wie im privaten Verkehr der Einzelnen sind nicht die die Zerstörer des Friedens, die beten, sondern die Gottlosen und Atheisten, die für ihr Handeln keine Regeln kennen als ihren Eigennutz. </w:t>
      </w:r>
    </w:p>
    <w:p w14:paraId="717C12F0" w14:textId="77777777" w:rsidR="00C778DC" w:rsidRDefault="00C778DC" w:rsidP="00C778DC">
      <w:pPr>
        <w:pStyle w:val="StandardWeb"/>
      </w:pPr>
      <w:r>
        <w:t xml:space="preserve">Auch unser Gebet, Vater, bedarf Deiner Vergebung; denn es offenbart sich in ihm unsere menschliche Art. Deine Gerechtigkeit und was wir Gerechtigkeit heißen, ist weit voneinander getrennt. Du hast uns aber in Deiner väterlichen Güte gewährt, dass wir vor Dir reden dürfen ohne Angst und Zwang, und legst in unser Beten Deinen Segen. Amen. </w:t>
      </w:r>
    </w:p>
    <w:p w14:paraId="3FEF63DE" w14:textId="77777777" w:rsidR="00C778DC" w:rsidRDefault="00C778DC" w:rsidP="00C778DC">
      <w:pPr>
        <w:pStyle w:val="berschrift2"/>
      </w:pPr>
      <w:r>
        <w:t>28. August</w:t>
      </w:r>
    </w:p>
    <w:p w14:paraId="5DD71E07" w14:textId="77777777" w:rsidR="00C778DC" w:rsidRDefault="00C778DC" w:rsidP="00C778DC">
      <w:pPr>
        <w:pStyle w:val="StandardWeb"/>
      </w:pPr>
      <w:r>
        <w:rPr>
          <w:rStyle w:val="Fett"/>
        </w:rPr>
        <w:t>Richtet nicht, auf dass ihr nicht gerichtet werdet.</w:t>
      </w:r>
      <w:r>
        <w:br/>
        <w:t xml:space="preserve">Matthäus 7,1 </w:t>
      </w:r>
    </w:p>
    <w:p w14:paraId="20A7DF57" w14:textId="77777777" w:rsidR="00C778DC" w:rsidRDefault="00C778DC" w:rsidP="00C778DC">
      <w:pPr>
        <w:pStyle w:val="StandardWeb"/>
      </w:pPr>
      <w:r>
        <w:t xml:space="preserve">Das ist ein besonderes süßes Stück des Evangeliums. Denn richten ist eine schwere Sache. Wer richten will, sollte wissen, das geschah. Wie kann ich das aber wissen? Was sichtbar ist, kommt aus dem Herzen des Menschen heraus; ich aber bin nicht Herzenskenner. Wer richten will, muss wissen, was die Gerechtigkeit verlangt, damit der Schuld das widerfahre, was sie verdient, und der Guttat der Lohn zuteil werde, der ihr gebührt. Wer kann vergelten? Wie verkehrt verfahren wir in der Weise, wie wir einander die Ehre und die Schande zuteilen und den Lohn und die Strafe verwalten! Du kannst nicht richten, sagte Jesus, du sollst es aber auch nicht. Können wir aber auf das Gericht verzichten? Eifrig sagte die jüdische Schar: gerichtet muss werden; das ist ein Teil unseres Gottesdienstes; das Gericht unterlassen heißt Gott verleugnen. Wie kann ich mit dem Sünder Gemeinschaft haben, ohne dass ich mich selbst zum Sünder mache, wie Bosheit dulden, ohne dass ich zum Widersacher Gottes werde? Wenn wir nicht richten, meinten sie, werden wir gerichtet. Nein, sagt mir Jesus; wenn du richtest, dann wirst auch du gerichtet. Dann hast du dich aus der vergebenden Gnade herausgestellt und unter Gottes Recht begeben. Dieses lässt dir aber nicht zu, dass du nur die anderen richtest und dich selber nicht. Das Gericht ist die Enthüllung der Wahrheit und ihre fehllose Verwirklichung. Daher duldet das Gericht keine Heuchelei und lässt mir nicht zu, dass ich mich freispreche, dagegen die anderen richte, und weil ich Gottes Gericht gegen mich habe, so weiß ich, dass ich mit meinem Urteil, das den anderen trifft, mich selbst verdamme. Was soll ich denn tun? Jedes Verbot kann nur dadurch erfüllt werden, dass ich anstelle des Bösen das Gute tue. Vergeben sollst du, sagt mir Jesus. Wir müssen richten, sagten die Juden, und können nicht vergeben; denn vergeben kann Gott allein. Die Antwort Jesu war: Gott kann nicht nur vergeben, sondern hat euch vergeben, und weil er euch vergeben hat, vergebt auch ihr. Sein Vergeben bringt nicht Unfug und Wirrwarr in der Welt hervor; denn es richtet den Schuldigen auf und macht seiner Bosheit ein Ende. Du vermehrst, sagt mir Jesus, mit deinem Richten die Sünde und belädtst dich selbst mit ihr. Vergib, so überwindest du das Böse mit Gutem, und das ist der einzige Weg, wie es überwunden werden kann. </w:t>
      </w:r>
    </w:p>
    <w:p w14:paraId="632FDC8D" w14:textId="77777777" w:rsidR="00C778DC" w:rsidRDefault="00C778DC" w:rsidP="00C778DC">
      <w:pPr>
        <w:pStyle w:val="StandardWeb"/>
      </w:pPr>
      <w:r>
        <w:t xml:space="preserve">Ich bete Deine Gnade an, die meine Sünde nicht richtet, weil sie mir in Deinem lieben Sohn den Versöhner gegeben hat. Nun rüste mich mit der Waffe aus, die mich stärker als die Sünde macht und die Bosheit zu überwinden vermag, mit dem heilenden Vergeben, das aus Deinem Vergeben stammt. Amen. </w:t>
      </w:r>
    </w:p>
    <w:p w14:paraId="3E2D0628" w14:textId="77777777" w:rsidR="00C778DC" w:rsidRDefault="00C778DC" w:rsidP="00C778DC">
      <w:pPr>
        <w:pStyle w:val="berschrift2"/>
      </w:pPr>
      <w:r>
        <w:t>29. August</w:t>
      </w:r>
    </w:p>
    <w:p w14:paraId="60520CD0" w14:textId="75EBBB64" w:rsidR="00C778DC" w:rsidRDefault="00C778DC" w:rsidP="00C778DC">
      <w:pPr>
        <w:pStyle w:val="StandardWeb"/>
      </w:pPr>
      <w:r>
        <w:rPr>
          <w:rStyle w:val="Fett"/>
        </w:rPr>
        <w:t xml:space="preserve">Er antwortete aber und sagte zu einem unter ihnen: </w:t>
      </w:r>
      <w:r w:rsidR="00073840">
        <w:rPr>
          <w:rStyle w:val="Fett"/>
        </w:rPr>
        <w:t>„</w:t>
      </w:r>
      <w:r>
        <w:rPr>
          <w:rStyle w:val="Fett"/>
        </w:rPr>
        <w:t>Mein Freund, ich tue dir nicht unrecht. Bist du nicht mit mir eins geworden um einen Groschen? Nimm, was dein ist und gehe hin. Ich will aber diesem Letzten geben gleich wie dir. Oder habe ich nicht Macht, zu tun, was ich will, mit dem Meinen? Siehst du darum scheel, dass ich so gütig bin?</w:t>
      </w:r>
      <w:r w:rsidR="00073840">
        <w:rPr>
          <w:rStyle w:val="Fett"/>
        </w:rPr>
        <w:t>“</w:t>
      </w:r>
      <w:r>
        <w:br/>
        <w:t xml:space="preserve">Matthäus 20,13–15 </w:t>
      </w:r>
    </w:p>
    <w:p w14:paraId="46C27110" w14:textId="42FB6BBB" w:rsidR="00C778DC" w:rsidRDefault="00C778DC" w:rsidP="00C778DC">
      <w:pPr>
        <w:pStyle w:val="StandardWeb"/>
      </w:pPr>
      <w:r>
        <w:t xml:space="preserve">Sind wir unversöhnt, so bleiben wir unversöhnlich und zeigen dies dadurch, dass uns alles ins Murren treibt. Nun schmeckt uns alles bitter. Wenn wir entbehren müssen und uns Gottes Hand hart anfasst, so murren wir. Das endet aber nicht, wenn Gott gütig gegen uns ist, als machte uns Gottes Gnade froh. Nun gibt es vielmehr neuen Anlass zum Murren. Er ist ja auch anderen gnädig, nicht nur mir. Wie soll ich noch zufrieden sein, wenn die anderen nicht weniger erhalten als ich selbst? Es braucht nicht viel Überlegung, um zu erkennen, wie gottlos und fluchbeladen der Anspruch ist, dass Gott nur gegen mich, nicht auch gegen die anderen gütig sei. Will ich denn Gott an mich ketten und seine Gnade meiner Eigensucht dienstbar machen? Die Bosheit führt auch jetzt zur vollendeten Torheit. Es gibt nichts Törichteres, als wenn wir die Güte in Bitterkeit verwandeln. Es waren aber nicht Petrus und die ersten Jünger allein der Hilfe Jesu bedürftig, damit sie sich nicht aus der Größe ihres Dienstes diese Versündigung bereiten. Denselben Schutz bedürfen wir alle, die wir irgendwie, z. B. durch die Erteilung eines kirchlichen Amts, gewürdigt sind, Arbeit im Dienst Jesu zu tun. Oft wird dabei das Murren hörbar, das sich beklagt, dass wir nicht allein reden und nicht allein regieren können, weil Gott auch andere braucht, anders begnadet und ihnen gütig ist. Wenn wir aber nicht die eigene Leistung messen, sondern auf die gebenden Hände Gottes achten, dann sehen wir mit Jubel an den anderen, wie gut er ist. Weil er gütig ist, ist er es gegen alle, sogar gegen mich. Indem die anderen zeigen, was mein Gott ist, und die ihnen gewährte Gnade mir sichtbar macht, was mein Herr tut, schenkt er mir Freude über Freude in reichem Strom. Denn die Tiefe des göttlichen Reichtums wird an uns allen in immer neuer Weise offenbar und schafft immer neuen Grund zur frohen Danksagung. Gefällt uns dagegen unsere Eigensucht, die sich nicht mit den anderen freuen mag, dann lautet unser Urteil: </w:t>
      </w:r>
      <w:r w:rsidR="00073840">
        <w:t>„</w:t>
      </w:r>
      <w:r>
        <w:t>Nimm das Deine und geh!</w:t>
      </w:r>
      <w:r w:rsidR="00073840">
        <w:t>“</w:t>
      </w:r>
      <w:r>
        <w:t xml:space="preserve"> Der Lohn für unser Murren besteht darin, dass wir aus der Schar derer hinausgewiesen werden, die Gott dienen dürfen, und damit sind wir in die freudlose Nacht verbannt. </w:t>
      </w:r>
    </w:p>
    <w:p w14:paraId="2C784310" w14:textId="77777777" w:rsidR="00C778DC" w:rsidRDefault="00C778DC" w:rsidP="00C778DC">
      <w:pPr>
        <w:pStyle w:val="StandardWeb"/>
      </w:pPr>
      <w:r>
        <w:t xml:space="preserve">Die Arbeit will ich tun, Herr Gott, die Du mir gibst, und freudig Deine Gnade immerdar loben, die mir meine Arbeit gab. Sei sie groß, sei sie klein, Du gabst sie mir in Deiner Gütigkeit. Wenn mein Handeln Deinen Willen tut und mein Leben Deine Gnade offenbart, so hängt das ganz und gar an Dir und Deiner Freundlichkeit. Darum bitte ich Dich um einen reichen Anteil an jener Freude, die du den Deinen dadurch schenkst, dass du sie alle aus Deinem Reichtum begabst und mit Deiner Weisheit führst. Amen. </w:t>
      </w:r>
    </w:p>
    <w:p w14:paraId="1CB184E5" w14:textId="77777777" w:rsidR="00C778DC" w:rsidRDefault="00C778DC" w:rsidP="00C778DC">
      <w:pPr>
        <w:pStyle w:val="berschrift2"/>
      </w:pPr>
      <w:r>
        <w:t>30. August</w:t>
      </w:r>
    </w:p>
    <w:p w14:paraId="614414FD" w14:textId="0A5FF32F" w:rsidR="00C778DC" w:rsidRDefault="00C778DC" w:rsidP="00C778DC">
      <w:pPr>
        <w:pStyle w:val="StandardWeb"/>
      </w:pPr>
      <w:r>
        <w:rPr>
          <w:rStyle w:val="Fett"/>
        </w:rPr>
        <w:t xml:space="preserve">Der Herr sprach zu Mose: </w:t>
      </w:r>
      <w:r w:rsidR="00073840">
        <w:rPr>
          <w:rStyle w:val="Fett"/>
        </w:rPr>
        <w:t>„</w:t>
      </w:r>
      <w:r>
        <w:rPr>
          <w:rStyle w:val="Fett"/>
        </w:rPr>
        <w:t>Schreibe zum Gedächtnis in ein Buch und befiehl es in die Ohren Josuas. Denn ich will den Amalek unter dem Himmel austilgen, dass man seiner nicht mehr gedenke.</w:t>
      </w:r>
      <w:r w:rsidR="00073840">
        <w:rPr>
          <w:rStyle w:val="Fett"/>
        </w:rPr>
        <w:t>“</w:t>
      </w:r>
      <w:r>
        <w:rPr>
          <w:rStyle w:val="Fett"/>
        </w:rPr>
        <w:t xml:space="preserve"> </w:t>
      </w:r>
      <w:r>
        <w:br/>
        <w:t xml:space="preserve">2. Mose 17,14 </w:t>
      </w:r>
    </w:p>
    <w:p w14:paraId="0BE618E9" w14:textId="77777777" w:rsidR="00C778DC" w:rsidRDefault="00C778DC" w:rsidP="00C778DC">
      <w:pPr>
        <w:pStyle w:val="StandardWeb"/>
      </w:pPr>
      <w:r>
        <w:t xml:space="preserve">Die Stämme der Wüste leben vom Raub. Sie säen nicht und ernten nicht; denn ihre Heimat versagt ihnen die reifende Ernte. Wovon sollen sie leben? Der Amalekiter handhabt den Speer und das Schwert, wie der Löse die spitzigen Krallen seiner starken Pfoten und die Zähne seines mächtigen Gebisses gebraucht. Eine durch die Wüste wandernde Schar wie die, die Mose führte, galt den Amalekitern als unerwünschte Beute. Sie versuchten, sie zu berauben; aber ihr Plan scheiterte, und nachdem ihr Überfall abgewehrt war, ergeht der Spruch: Amalek soll ausgerottet werden. Nicht bleibender Hass in immerwährender Fehde, die sich von Geschlecht zu Geschlecht ohne Ende forterbt, soll das Ergebnis dieses Kampfes sein. Das menschliche Raubtier muss verschwinden. So wurde Amalek zu einem der sterbenden Völker und die Zahl derselben ist groß. Sie sterben daran, dass sie nichts anderes haben als das, was die Natur ihnen gab. Denn das, was die Natur aus uns macht, ist nicht ewiges Leben. Sie brachte üppig wachsende Wälder von Pflanzen hervor, die wieder versanken, und gewaltige Tiergeschlechter, die wieder starben; so schafft sie auch Menschengeschlechter mit mannigfaltiger Ausrüstung und auch sie empfangen damit, dass die Natur sie schafft, noch nicht den bleibenden Bestand und einen ewigen Beruf, sondern welken dahin, wie sie aufblühten, dem Gesetz der Vergänglichkeit untertan. Neben dem sterbenden Amalek stand die durch die Wüste ziehende Schar und diese hat einen ewigen Beruf. Woher stammt er? Nicht aus der Natur, nicht aus der Eigenart ihrer Rasse oder ihrer bevorzugten natürlichen Ausstattung. Es bleibt beim Wort des Paulus: was gab dem Juden den Vorzug und der Beschneidung den Nutzen? Gottes Worte wurden ihnen anvertraut. Unvergängliches Recht und ewiges Leben entsteht nur durch das, was Gottes Gnade uns als ihr Geschenk darreicht. Das Geschick unseres Volks steht unter demselben heiligen Gotteswillen. Wenn wir das, was uns die Natur gewährt, noch so eifrig ausnützen und auch ihre unsichtbaren Kräfte mit großer Geschicklichkeit packen und uns dienstbar machen, die Natur macht die Völker sterblich, auch wenn sie in die feinste Kultur verwandelt wird. Nur ein Bau steht unbeweglich, Gottes lebendiges Haus, aus den lebendigen Steinen erbaut auf den Eckstein, der den Tod durch Auferstehung bezwang. Gottes Wohnung im Geist zerfällt nicht. </w:t>
      </w:r>
    </w:p>
    <w:p w14:paraId="155664CF" w14:textId="77777777" w:rsidR="00C778DC" w:rsidRDefault="00C778DC" w:rsidP="00C778DC">
      <w:pPr>
        <w:pStyle w:val="StandardWeb"/>
      </w:pPr>
      <w:r>
        <w:t xml:space="preserve">Ich sehne mich, Herr, heraus aus der Eitelkeit unseres natürlichen Lebens und danke Dir für Deine himmlische und ewige Gabe, die uns Dein Wort beschert. Das Fleisch ist nichts nütze, der Geist ist es, der lebendig macht. Schreibe mir dies Dein Wort in die Seele, damit ich es glaube und es mich in allem leite, was ich denke und will. Amen. </w:t>
      </w:r>
    </w:p>
    <w:p w14:paraId="2E661B96" w14:textId="77777777" w:rsidR="00C778DC" w:rsidRDefault="00C778DC" w:rsidP="00C778DC">
      <w:pPr>
        <w:pStyle w:val="berschrift2"/>
      </w:pPr>
      <w:r>
        <w:t>31. August</w:t>
      </w:r>
    </w:p>
    <w:p w14:paraId="1E3D20C9" w14:textId="77777777" w:rsidR="00C778DC" w:rsidRDefault="00C778DC" w:rsidP="00C778DC">
      <w:pPr>
        <w:pStyle w:val="StandardWeb"/>
      </w:pPr>
      <w:r>
        <w:rPr>
          <w:rStyle w:val="Fett"/>
        </w:rPr>
        <w:t>Das andere Gebot ist dem gleich: Du sollst deinen Nächsten lieben wie dich selbst.</w:t>
      </w:r>
      <w:r>
        <w:br/>
        <w:t xml:space="preserve">Matthäus 22,39 </w:t>
      </w:r>
    </w:p>
    <w:p w14:paraId="2A1F89F3" w14:textId="77777777" w:rsidR="00C778DC" w:rsidRDefault="00C778DC" w:rsidP="00C778DC">
      <w:pPr>
        <w:pStyle w:val="StandardWeb"/>
      </w:pPr>
      <w:r>
        <w:t xml:space="preserve">Es ist eine froh machende und stärkende Gewissheit, dass ich meine Pflicht nicht mit eigener Wahl aufsuchen und selbst erst entdecken muss. Deinem Nebenmann gib deine Liebe, sagt mir Jesus, dem, den Gott zu dir geführt und neben dich gestellt hat. Die selbstherrliche Verfügung über den Verlauf meines Lebens ist mir damit genommen. Denn mein Nächster ist ohne mein Zutun da. Wir wurden zusammengeführt durch die Hand, die unser beider Leben regiert, und damit, dass er mein Nächster ist, ist meiner Liebe das Ziel gegeben und meine Pflicht mir gezeigt. Darf ich sie dadurch von mir weisen, dass ich sage, es sei doch nur ein Zufall, dass gerade dieser mein Nächster sei? Dem Priester und Leviten, die durch die Wüste am Halbtoten vorbei nach Jericho gingen, gestattete es Jesus nicht, zu sagen, dass nur ein Zufall sie zu dem geführt habe, der ihrer Hilfe bedürftig war. Sie haben ihn freilich nicht gesucht, als sie ihre Wanderung antraten. Aber gerade deshalb, weil nicht ihr eigener Wille diese Begegnung herbeiführte, entsprang aus ihr die heilige Pflicht, die sie nur dann abweisen können, wenn sie die Regierung Gottes verachten, die in allem wirksam ist. Wenn ich nicht gottlos denken will, sondern auf Gottes Hand achte, kann ich nicht vom Zufall reden, wenn er meinen Weg zu dem hinlenkt, der meiner Liebe bedarf. Auch dann, wenn ich mit eigenem Willen und freier Wahl den anderen zu mir ziehe und zu meinem Nächsten mache, stehen wir beide unter der Regierung Gottes, da unser Handeln an Bedingungen gebunden ist, die nicht wir selber setzen. Dadurch wird meine Pflicht heilig, dass ich sie nicht von mir aus bestimmen kann, sondern durch die mir gesetzte Lage empfange. So ist sie ein Anspruch, der von oben herab zu mir kommt und meinen Gehorsam verlangt. Wie leicht wird mir aber zugleich mein Dienst gemacht! Er wäre schwer, müsste ich mich auf die Fahrt machen, um die zu entdecken, die ich lieb haben darf. Hier aber habe ich nichts erst zu suchen. Sie sind mir ja nah und da, die von Gott neben mich Gestellten. Müsste ich ein Programm für mein Leben entwerfen und es nach meinen Plänen ordnen, wie käme dabei etwas anderes heraus als stetes Schwanken und immer neue Unsicherheit? Nun aber lautet das mir gegebene Gebot: tue, was die Stunde fordert; gib dem, der neben dir steht, das, was du ihm geben kannst, dieselbe Schätzung, wie dir selbst, die Gabe, die dein eigenes Leben nährt und füllt. </w:t>
      </w:r>
    </w:p>
    <w:p w14:paraId="16FBFB55" w14:textId="77777777" w:rsidR="00C778DC" w:rsidRDefault="00C778DC" w:rsidP="00C778DC">
      <w:pPr>
        <w:pStyle w:val="StandardWeb"/>
      </w:pPr>
      <w:r>
        <w:t xml:space="preserve">Ich will Dir, Vater, von Herzen danken, dass mich Dein süßes Gebot aufweckt, wenn ich in mir selbst versinke und niemand in meine Nähe lasse und auch die nicht sehe, die meine Nächsten sind. Wenn Dein Gebot kräftig zu mir spricht und die Eigensucht, die mich einsam macht, verscheucht, dann finde ich Tag um Tag Pflicht und Dienst in reicher Fülle. Dafür sei Dir Lob und Dank gesagt Tag um Tag. Amen. </w:t>
      </w:r>
    </w:p>
    <w:p w14:paraId="5C69B546" w14:textId="77777777" w:rsidR="00C778DC" w:rsidRDefault="00C778DC" w:rsidP="00C778DC">
      <w:pPr>
        <w:pStyle w:val="berschrift1"/>
        <w:rPr>
          <w:sz w:val="48"/>
        </w:rPr>
      </w:pPr>
      <w:r>
        <w:t>September</w:t>
      </w:r>
    </w:p>
    <w:p w14:paraId="5E5C2455" w14:textId="77777777" w:rsidR="00C778DC" w:rsidRDefault="00C778DC" w:rsidP="00C778DC">
      <w:pPr>
        <w:pStyle w:val="berschrift2"/>
      </w:pPr>
      <w:r>
        <w:t>1. September</w:t>
      </w:r>
    </w:p>
    <w:p w14:paraId="0FEAABEC" w14:textId="088F68B9" w:rsidR="00C778DC" w:rsidRDefault="00C778DC" w:rsidP="00C778DC">
      <w:pPr>
        <w:pStyle w:val="StandardWeb"/>
      </w:pPr>
      <w:r>
        <w:rPr>
          <w:rStyle w:val="Fett"/>
        </w:rPr>
        <w:t xml:space="preserve">Da Jesus den Menschen liegen sah und vernahm, dass er so lange gelegen hatte, spricht er zu ihm: </w:t>
      </w:r>
      <w:r w:rsidR="00073840">
        <w:rPr>
          <w:rStyle w:val="Fett"/>
        </w:rPr>
        <w:t>„</w:t>
      </w:r>
      <w:r>
        <w:rPr>
          <w:rStyle w:val="Fett"/>
        </w:rPr>
        <w:t>Willst du gesund werden?</w:t>
      </w:r>
      <w:r w:rsidR="00073840">
        <w:rPr>
          <w:rStyle w:val="Fett"/>
        </w:rPr>
        <w:t>“</w:t>
      </w:r>
      <w:r>
        <w:br/>
        <w:t xml:space="preserve">Johannes 5,6 </w:t>
      </w:r>
    </w:p>
    <w:p w14:paraId="38D22472" w14:textId="77777777" w:rsidR="00C778DC" w:rsidRDefault="00C778DC" w:rsidP="00C778DC">
      <w:pPr>
        <w:pStyle w:val="StandardWeb"/>
      </w:pPr>
      <w:r>
        <w:t xml:space="preserve">Flüchte dich nicht vor dieser Frage Jesu. Viele flüchten sich vor ihr, obwohl man denken sollte, diese Frage bekomme ohne Schwanken und Bedenken ein lautes, starkes Ja zur Antwort. Ob ich gesund werden kann, das mag fraglich sein; dass ich es will, das steht fest. Allein diese Vermutung, so stark begründet sie in der natürlichen Schätzung des Lebens ist, trifft dennoch nicht zu. Ich möchte wohl, aber ich will nicht, das ist so oft die Antwort, die die Frage Jesu von uns bekommt. Denn es gibt keine Genesung ohne Selbstüberwindung, ohne Tapferkeit, die die Ketten unserer Gewöhnung zerbricht und unsere Lust bezwingt. Ist es nicht doch bequemer, den geschwächten Zustand zu ertragen, als gesund zu werden? Dieses feige, müde Verzagen vergeht in der Nähe Jesu. Bei ihm umweht uns der Geruch des Lebens, der zum Leben weckt. Er braucht für seinen Dienst eine gesunde Schar. Wie viele muss man fragen: Willst du denn krank werden? Du ziehst in die Großstadt, du verjubelst Nächte, du zerreibst im Übermaß der Arbeit deine Kraft. In der Nähe Jesu verlieren die Mächte, die uns in die Krankheit stoßen, der lockende Gewinn, die hetzende Lust, die knechtende Ehre, ihre unheilvolle Gewalt. In seinem Licht erkennen wir, dass das Leben mehr ist als der Genuss und der Mensch mehr als der Besitz. Jesus ruft uns zu sich, damit wir gesund werden und durch ihn und für ihn leben, und macht aus den Seinen die Streiterschar, die sich unserem Siechtum tapfer widersetzt. Im Verkehr mit unserer Jugend bekommt diese Frage ihren besonderen Ernst. Unser inneres und unser leibliches Leben ist eng verwachsen. Darum ist für unsere Jungen die Frage: wollt ihr gesund werden? Eins mit der Frage: wollt ihr fromm werden? Gesund im Denken, gesund im Wollen, gesund im Herzen, wollt ihr das werden? Allein wie feige beben wir zurück. Fass Mut und traue dem Herrn. Er spricht von der Gesundheit, weil er sie geben kann, mehr noch, weil er sie gibt. Geht aber die Frage Jesu nicht schließlich über das hinaus, was die Natur uns gewährt? Ist nicht alles natürliche Leben verletzt und krank? Einst aber wird sich die Verheißung erfüllen, die in dieser Frage verborgen ist. Einst werden wir gesund. </w:t>
      </w:r>
    </w:p>
    <w:p w14:paraId="70CD0D97" w14:textId="77777777" w:rsidR="00C778DC" w:rsidRDefault="00C778DC" w:rsidP="00C778DC">
      <w:pPr>
        <w:pStyle w:val="StandardWeb"/>
      </w:pPr>
      <w:r>
        <w:rPr>
          <w:rStyle w:val="Hervorhebung"/>
        </w:rPr>
        <w:t>Herr Jesus, Du Tröster der Schwachen, der Du uns leiden lehrst, Du Heiland der Starken, der Du uns wirken lehrst, heile unsere zerstückelte Liebe, die bald nur für den Leib und bald nur für die Seele sorgt. So wird sie gelähmt und unfruchtbar. Deine Liebe dagegen ist mit der Wahrheit eins und ganz. An dem, was Du uns gibst, genesen wir. Amen.</w:t>
      </w:r>
      <w:r>
        <w:t xml:space="preserve"> </w:t>
      </w:r>
    </w:p>
    <w:p w14:paraId="058F5471" w14:textId="77777777" w:rsidR="00C778DC" w:rsidRDefault="00C778DC" w:rsidP="00C778DC">
      <w:pPr>
        <w:pStyle w:val="berschrift2"/>
      </w:pPr>
      <w:r>
        <w:t>2. September</w:t>
      </w:r>
    </w:p>
    <w:p w14:paraId="66A72CD2" w14:textId="4CB9FCC9" w:rsidR="00C778DC" w:rsidRDefault="00C778DC" w:rsidP="00C778DC">
      <w:pPr>
        <w:pStyle w:val="StandardWeb"/>
      </w:pPr>
      <w:r>
        <w:rPr>
          <w:rStyle w:val="Fett"/>
        </w:rPr>
        <w:t xml:space="preserve">Darnach fand ihn Jesus im Tempel und sprach zu ihm: </w:t>
      </w:r>
      <w:r w:rsidR="00073840">
        <w:rPr>
          <w:rStyle w:val="Fett"/>
        </w:rPr>
        <w:t>„</w:t>
      </w:r>
      <w:r>
        <w:rPr>
          <w:rStyle w:val="Fett"/>
        </w:rPr>
        <w:t>Siehe zu, du bist gesund geworden; sündige hinfort nicht mehr, dass dir nicht etwas Ärgeres widerfahre.</w:t>
      </w:r>
      <w:r w:rsidR="00073840">
        <w:rPr>
          <w:rStyle w:val="Fett"/>
        </w:rPr>
        <w:t>“</w:t>
      </w:r>
      <w:r>
        <w:br/>
        <w:t xml:space="preserve">Johannes 5,14 </w:t>
      </w:r>
    </w:p>
    <w:p w14:paraId="366F4FDA" w14:textId="77777777" w:rsidR="00C778DC" w:rsidRDefault="00C778DC" w:rsidP="00C778DC">
      <w:pPr>
        <w:pStyle w:val="StandardWeb"/>
      </w:pPr>
      <w:r>
        <w:t xml:space="preserve">An Gottes Gaben entstehen unsere Sünden, nicht an dem, was er uns versagt, sondern an dem, was er uns gibt, und es gibt keine göttliche Gabe, sei sie noch so groß, noch so sichtbar der Erweis seiner Gnade, die wir nicht missbrauchen und verderben können. Darum erwuchs für Jesus auch aus seinem Helfen die sorgenvolle Frage, ob er den Geheilten wohl gerettet habe, ob nicht die Hilfe, die er ihm gewährte, in tieferem Sturz und größerem Unheil ende. Erfahrene Hilfe Gottes trennt vom Sündigen. Es gibt kein Erlebnis, das uns Gott und seine allmächtige Hilfe sichtbar machte und uns nicht mit gebietendem Ernst vom Bösen schiede. Wir wissen alle: gleichzeitig ein Wunder der Gnade und ein boshafter, gottloser Mensch zu sein, das ist unmöglich. Ein solcher Mensch hat in Gottes Reich nicht Platz; er ist ein Monstrum, das verschwinden muss. Der Geheilte dachte so wie ein Jude dachte, damals, als er in Bethesda unermüdlich auf das wunderbar bewegte Wasser wartete, ebenso damals, als er nach seiner Heilung in den Tempel ging, um Gott Dank zu sagen, aber auch damals, als er vor denen, die ihn seines Bettes wegen schalten, erschrak. Weil er jüdisch dachte, war es für ihn eine große Sache, dass er am Sabbat sein Bett trug. Als es ihm Jesus befahl, machte die Autorität Jesu ihn stark. Damals stand er in seiner Heilandsmacht vor ihm. Aber nun stellten sich auch die alten Meister ihm wieder in den Weg und nun brach er zusammen. Zwischen ihn und Jesus schob sich die andere Autorität und er bekam zwei Blickrichtungen. Das ist aber ein gefährlicher Zustand, der Anfang des Falls. Wie deutlich wird an diesem Vorgang, warum Jesus seine Jünger ganz und einzig an ihn gebunden und jeden anderen Meister weggeschoben und jede andere Gemeinschaft für sie aufgehoben hat. So verhütet er, dass aus seiner Hilfe Sünde und Fall entsteht. </w:t>
      </w:r>
    </w:p>
    <w:p w14:paraId="675736AF" w14:textId="77777777" w:rsidR="00C778DC" w:rsidRDefault="00C778DC" w:rsidP="00C778DC">
      <w:pPr>
        <w:pStyle w:val="StandardWeb"/>
      </w:pPr>
      <w:r>
        <w:rPr>
          <w:rStyle w:val="Hervorhebung"/>
        </w:rPr>
        <w:t>Dir, Herr Christus, gehören wir ganz und gar. Du bringst uns ja Gottes Gnade und Gottes sind wir mit allem, was wir sind und tun. Dir glauben wir, Dir allein; auf Dich hoffen wir, auf Dich allein; Deinen Willen tun wir und nicht den der Welt, auch nicht unseren eigenen. Vollende das gute Werk, das Du in mir begonnen hast. Amen.</w:t>
      </w:r>
      <w:r>
        <w:t xml:space="preserve"> </w:t>
      </w:r>
    </w:p>
    <w:p w14:paraId="17D9C546" w14:textId="77777777" w:rsidR="00C778DC" w:rsidRDefault="00C778DC" w:rsidP="00C778DC">
      <w:pPr>
        <w:pStyle w:val="berschrift2"/>
      </w:pPr>
      <w:r>
        <w:t>3. September</w:t>
      </w:r>
    </w:p>
    <w:p w14:paraId="1871BEE9" w14:textId="77777777" w:rsidR="00C778DC" w:rsidRDefault="00C778DC" w:rsidP="00C778DC">
      <w:pPr>
        <w:pStyle w:val="StandardWeb"/>
      </w:pPr>
      <w:r>
        <w:rPr>
          <w:rStyle w:val="Fett"/>
        </w:rPr>
        <w:t>Es ist alles ganz eitel, sprach der Prediger, es ist alles ganz eitel.</w:t>
      </w:r>
      <w:r>
        <w:br/>
        <w:t xml:space="preserve">Prediger 1,2 </w:t>
      </w:r>
    </w:p>
    <w:p w14:paraId="5EB5B820" w14:textId="77777777" w:rsidR="00C778DC" w:rsidRDefault="00C778DC" w:rsidP="00C778DC">
      <w:pPr>
        <w:pStyle w:val="StandardWeb"/>
      </w:pPr>
      <w:r>
        <w:t xml:space="preserve">Käme dieses Wort aus Rom aus dem Mund eines der Männer, die sich auf den Thron der Cäsaren gesetzt haben, so gäbe es keinen Anlass zur Verwunderung. Wenn Augustus beim Sterben von der Rolle sprach, die er geschickt gespielt habe und die nun zu Ende sei, so war dieses Urteil über sein Leben völlig durchsichtig und fest begründet. Oder wenn Karl V. seine Herrschaft preisgab und in ein Kloster ging, so tat er, was durchaus verständlich ist. Auch dann wäre dieses Wort nicht rätselhaft, wenn es von einem Forscher stammte, der weiß, wie neben dem Wenigen, was er erkennt, die ungemessene Weite des für uns Verhüllten steht, oder wenn es das letzte Wort eines unserer Kleinen wäre, die auf schmalem Weg zwischen hohen Mauern ohne weite Aussicht von der Geburt zum Grabe wandern. Allein dieses Wort, das alles eitel heißt, kommt aus Jerusalem, aus der Gemeinde, die sich Gottes Volk nannte und Gott dienen durfte. Der Dichter lässt Salomo so sprechen, den reichsten der Könige, den weisesten de Weisen, den Erbauer des Tempels, den Friedefürsten. Nun hat das Wort Tiefe und aufweckenden Ernst. Ist auch das noch nichts als Eitelkeit, in einem Volk zu leben, das eine Gemeinde Gottes ist, in einer Stadt zu wohnen, die einen Tempel Gottes hat, ein Wort zu kennen, das von Gott spricht, und eine Schrift zu haben, die uns seinen Willen zeigt? Aber das, was von oben kommt, verändert das nicht, was die natürliche Ordnung unseres Lebens aus uns macht, und von der Natur wird uns kein Zweck gezeigt, der das, was sie uns gibt, wirklich wertvoll machte. Sie bewegt sich im Kreislauf und bringt alles, was sie zum Blühen bringt, auch zum Welken. Dieser Knechtsdienst der Vergänglichkeit, in den wir hineingebunden sind, wird uns gerade dann besonders deutlich und schwer, wenn das Wort, das von Gott spricht, zu uns kommt und uns nicht mehr zulässt, in der Natur zu leben, wie ein Tierlein in ihr lebt. Wenn der Geist gegen das Fleisch streitet, wird es peinlich, dass wir im Fleisch leben, und wenn uns ein Blick in den Himmel gegeben wird, ist es uns nicht mehr möglich, auf der Erde etwas anderes als Fremdlinge zu sein. Darum gehört auch die schmerzhafte Klage, die alles, was wir sind und leisten, eitel heißt, zur Vorbereitung für die Weihnacht, zur Bahnung des Wegs für den, der kommt. Auch ein Salomo bringt nichts fertig, was bleibt, und tut nichts, was nicht schon immer getan worden wäre und immer wieder getan werden muss. Etwas Neues, was noch nie geschehen ist und für immer wirksam bleibt, geschieht erst dann, wenn das Wort Fleisch wird. Auch Salomo muss warten, bis der Sohn Gottes kommt, und ist nicht der Friedefürst, der uns mit dem, was wir sind, versöhnen kann. Friede auf Erden, das ist das Weihnachtswort. </w:t>
      </w:r>
    </w:p>
    <w:p w14:paraId="7C658866" w14:textId="77777777" w:rsidR="00C778DC" w:rsidRDefault="00C778DC" w:rsidP="00C778DC">
      <w:pPr>
        <w:pStyle w:val="StandardWeb"/>
      </w:pPr>
      <w:r>
        <w:rPr>
          <w:rStyle w:val="Hervorhebung"/>
        </w:rPr>
        <w:t>Mir, o Gott, Schöpfer und Herr, tut das Herz weh bei der Eitelkeit unseres Lebens, bei der Verworrenheit unserer Gedanken, bei der Hohlheit unseres Redens, bei der Vergeblichkeit unserer Anstrengungen, bei all dem Zerfall, der überall sichtbar ist. Aber ich will nicht murren. Ich sehe in Deinem strengen Regiment Deine Gnade. Sie macht es uns unmöglich, dass wir uns groß dünken und uns selbst bewundern. Du, Herr, allein bleibst von Ewigkeit zu Ewigkeit und Deine Güte ist an jedem Morgen neu. Amen.</w:t>
      </w:r>
      <w:r>
        <w:t xml:space="preserve"> </w:t>
      </w:r>
    </w:p>
    <w:p w14:paraId="5E2EBD05" w14:textId="77777777" w:rsidR="00C778DC" w:rsidRDefault="00C778DC" w:rsidP="00C778DC">
      <w:pPr>
        <w:pStyle w:val="berschrift2"/>
      </w:pPr>
      <w:r>
        <w:t>4. September</w:t>
      </w:r>
    </w:p>
    <w:p w14:paraId="42164E58" w14:textId="77777777" w:rsidR="00C778DC" w:rsidRDefault="00C778DC" w:rsidP="00C778DC">
      <w:pPr>
        <w:pStyle w:val="StandardWeb"/>
      </w:pPr>
      <w:r>
        <w:rPr>
          <w:rStyle w:val="Fett"/>
        </w:rPr>
        <w:t>Abermals ist gleich das Himmelreich einem verborgenen Schatz im Acker, welches ein Mensch fand und verbarg ihn und ging hin vor Freuden über denselben und verkaufte alles, was er hatte, und kaufte den Acker.</w:t>
      </w:r>
      <w:r>
        <w:br/>
        <w:t xml:space="preserve">Matthäus 13,44 </w:t>
      </w:r>
    </w:p>
    <w:p w14:paraId="6CC86487" w14:textId="77777777" w:rsidR="00C778DC" w:rsidRDefault="00C778DC" w:rsidP="00C778DC">
      <w:pPr>
        <w:pStyle w:val="StandardWeb"/>
      </w:pPr>
      <w:r>
        <w:t xml:space="preserve">Das Geheimnis des Himmelreichs, das Jesus durch dieses Gleichnis erläutert, bedrängte die Jünger schwer. Mit dem Himmelreich kehrt Gottes allmächtige Gnade bei uns ein. Nun beginnt die selige Feier mit jubelnder Wonne, denn Sünde und Tod sind vorbei. Allein vor dem Himmelreich steht der herbe Anspruch, Entsagung, die auf alles verzichtet, Armut, Verachtung, Flucht und Kreuzigung. Wie wächst das zusammen, höchstes Glück und bitterstes Leid, größte Gnade und schwerstes Gebot, Einsetzung in Gottes reiches Erbe und Entsagung, die auf alles verzichtet hat? Seht den Mann an, der den Schatz fand, sagt Jesus. Was tat er? Er verkaufte alles, was er besaß, und er verkaufte es froh. Was gibt, Jesus, deinem Gebot die alles umfassende Größe? Sie entsteht aus der alles umfassende Größe deiner Gabe. Alles fordere ich von euch, sagst du deinen Jüngern, weil ich euch alles gebe. Ich verlange, dass ihr um meinetwegen sterbt, denn ich gebe euch das Leben, verlange, dass ihr auf die Gemeinschaft mit denen verzichtet, die bisher das heilige Volk Gottes waren, denn ich mache aus euch die neue Gemeinde, die für Gott geheiligt ist. Ich trenne euch von dem alten Tempel und Altar; denn ich bin für euch der Tempel, in dem Gottes Gnade bei euch ist, und das Opfer, das bei euch von allen Sünden rein macht. Ich hole euch heraus aus der Welt und hebe euch empor über die Natur, dass ihr nicht mehr nach den natürlichen Gütern greift und euer Glück nicht mehr in der natürlichen Lust suchen könnt; denn ich führe euch zu Gott. Ist es nun nicht völlig deutlich, dass hier kein Raum für Halbheiten und zerteilte Herzen ist? Entweder begehre ich das Alte oder das Neue. Entweder glaube ich an Gott oder ich hänge mich an die Menschen. Die Entscheidung greift durch alles durch, weil Gott Gott ist und der Mensch Mensch. Wie könnte ich Jesus deshalb hart heißen, weil er so Großes fordert und mich ganz haben will? Hat er nicht Recht, wenn er mir sagt: Sieh auf den Mann, der alles verkaufte; er tat es mit Freude; denn so gewann er den großen Schatz? </w:t>
      </w:r>
    </w:p>
    <w:p w14:paraId="5EC571B9" w14:textId="77777777" w:rsidR="00C778DC" w:rsidRDefault="00C778DC" w:rsidP="00C778DC">
      <w:pPr>
        <w:pStyle w:val="StandardWeb"/>
      </w:pPr>
      <w:r>
        <w:rPr>
          <w:rStyle w:val="Hervorhebung"/>
        </w:rPr>
        <w:t>Ich danke Dir, heiliger Herr und Gott, dass Du mich von allem wegziehst, was die Natur mir gibt und was wir Menschen haben, hin zu Deinem großen Schatz. Meinem blöden Auge ist Dein Reichtum noch verborgen und das, was ich bin und habe, scheint mir unentbehrlich und groß. Davon löse ich mich nur mühsam und die Freude im Entsagen ist nicht rein und hell. Ich widerspreche Dir aber nicht, wenn Du mir sagst: gib alles her. Denn das ist der Ruf Deiner Gnade. Ich höre ihn und danke Deiner Liebe, die mich gerufen hat. Amen.</w:t>
      </w:r>
      <w:r>
        <w:t xml:space="preserve"> </w:t>
      </w:r>
    </w:p>
    <w:p w14:paraId="57A8A896" w14:textId="77777777" w:rsidR="00C778DC" w:rsidRDefault="00C778DC" w:rsidP="00C778DC">
      <w:pPr>
        <w:pStyle w:val="berschrift2"/>
      </w:pPr>
      <w:r>
        <w:t>5. September</w:t>
      </w:r>
    </w:p>
    <w:p w14:paraId="7C586F49" w14:textId="77777777" w:rsidR="00C778DC" w:rsidRDefault="00C778DC" w:rsidP="00C778DC">
      <w:pPr>
        <w:pStyle w:val="StandardWeb"/>
      </w:pPr>
      <w:r>
        <w:rPr>
          <w:rStyle w:val="Fett"/>
        </w:rPr>
        <w:t>Man mag wohl am Sabbat Gutes tun.</w:t>
      </w:r>
      <w:r>
        <w:br/>
        <w:t xml:space="preserve">Matthäus 12,12 </w:t>
      </w:r>
    </w:p>
    <w:p w14:paraId="67B239D4" w14:textId="77777777" w:rsidR="00C778DC" w:rsidRDefault="00C778DC" w:rsidP="00C778DC">
      <w:pPr>
        <w:pStyle w:val="StandardWeb"/>
      </w:pPr>
      <w:r>
        <w:t xml:space="preserve">Der Sabbat in Palästina zur Zeit Jesu war eine herrliche Sache. Überall kehrte die Ruhe ein in jedem Dorf und in jedem Haus. Keine wandernden Scharen zogen durch das Land, kein Bahnzug durchfuhr es eilig. Keine Wirtschaft verdarb ihre Gäste und kein Geschäftshaus verlangte heimlich oder öffentlich den Dienst seiner Arbeiter. Ruhe lag über allem. Sie hatte aber nicht nur für das menschliche Zusammenleben heilsamen Wert, sondern war auch ein mächtiges Zeugnis für Gottes Reich, das keiner überhören konnte. Weil der Mensch Gott gehört, sonderte er einen Teil seiner Zeit aus und machte ihn heilig. Der heilige Tag sagte jedem: Du gehörst zum heiligen Volk, und indem jeder den Satan hielt, bekannte er sich zum Herrn als seinem Gott. Dennoch stellte sich Jesus über das Sabbatgebot. Denn es gibt noch etwas Größeres, noch etwas Heiligeres als den Sabbat, und wenn er dieses Bessere und Heiligere hindert, wird er zur Fessel, die Jesus nicht ertrug. Was ist dieses Bessere? Wohltun, lautet Jesu Antwort. Tun ist besser als Ruhen, wohltun besser als sich selber pflegen, den Menschen wohltun besser als müßiger Gottesdienst. Weil die Judenschaft aus dem Sabbat das Verbot der Liebe an diesem Tag machte, darum hat ihn Jesus übertreten. So gewaltig machte er sein Zeugnis für die Unentbehrlichkeit und Heiligkeit der Liebe! Aus der Übertretung des Sabbats folgte für Jesus das Schwerste, tödlicher Hass seiner Feinde, grimmiger Anstoß, das Kreuz. Aber Jesus schwankte nicht. Im Namen Gottes die Liebe zu verbieten, der Heiligkeit wegen das Wohltun zu unterlassen, das hieß er nicht Gottesdienst, nicht Heiligung, nicht Ehrung Gottes, sondern Streit mit Gott. </w:t>
      </w:r>
    </w:p>
    <w:p w14:paraId="3B617307" w14:textId="77777777" w:rsidR="00C778DC" w:rsidRDefault="00C778DC" w:rsidP="00C778DC">
      <w:pPr>
        <w:pStyle w:val="StandardWeb"/>
      </w:pPr>
      <w:r>
        <w:rPr>
          <w:rStyle w:val="Hervorhebung"/>
        </w:rPr>
        <w:t>Wohltun, Herr, das ist Dein Wille. Du hast Dich selber ans Kreuz gegeben, weil Du wohltatest, und hast dadurch aus Deinem Kreuz die große Wohltat gemacht, für die wir Dir danken. Deine Liebe hast Du offenbart, die nie rastende, die immer zum Helfen bereite, die nicht das Ihre sucht, da sie ganz und vollkommen ist wie Gottes Gnade. Nun zieh uns alle in Deine Bahn. Amen.</w:t>
      </w:r>
      <w:r>
        <w:t xml:space="preserve"> </w:t>
      </w:r>
    </w:p>
    <w:p w14:paraId="2486946F" w14:textId="77777777" w:rsidR="00C778DC" w:rsidRDefault="00C778DC" w:rsidP="00C778DC">
      <w:pPr>
        <w:pStyle w:val="berschrift2"/>
      </w:pPr>
      <w:r>
        <w:t>6. September</w:t>
      </w:r>
    </w:p>
    <w:p w14:paraId="59F92556" w14:textId="77777777" w:rsidR="00C778DC" w:rsidRDefault="00C778DC" w:rsidP="00C778DC">
      <w:pPr>
        <w:pStyle w:val="StandardWeb"/>
      </w:pPr>
      <w:r>
        <w:rPr>
          <w:rStyle w:val="Fett"/>
        </w:rPr>
        <w:t>Denn mich verdrossen die Ruhmredigen, da ich sah, dass es den Gottlosen so wohl ging.</w:t>
      </w:r>
      <w:r>
        <w:br/>
        <w:t xml:space="preserve">Psalm 73,3 </w:t>
      </w:r>
    </w:p>
    <w:p w14:paraId="461A4B3A" w14:textId="77777777" w:rsidR="00C778DC" w:rsidRDefault="00C778DC" w:rsidP="00C778DC">
      <w:pPr>
        <w:pStyle w:val="StandardWeb"/>
      </w:pPr>
      <w:r>
        <w:t xml:space="preserve">Bei unseren gegenwärtigen Zuständen erschüttert diese Versuchung jeden in unserem Volk. Denn es wird unter uns in hellem Umfang und großem Maßstab der Tatbeweis geführt, dass man auch ohne Gott leben und nicht nur leben, sondern gedeihen kann. Wozu soll ich nun zu Jesus gehen und von ihm sein Joch empfangen, das mich zum Wettbewerb mit den anderen unfähig macht? Nun ist mir der Griff nach der Macht, der keine Rücksicht kennt, und der Rausch des ungehemmten Genießens versagt. Aber solche Gedanken können mich nicht nur dann packen, wenn ich in meinem innersten Denken und Wollen schon gottlos wäre. Nur dann könnte es mir scheinen, dass die Frage, ob ich für mich selbst oder für Gott leben wolle, durch eine Berechnung meiner Gewinne zu entscheiden sei. Wenn ich meinen Entschluss von meinem Vorteil abhängig mache, dann habe ich Gott verleugnet; dann ist er mir nicht mehr die Wirklichkeit, an die ich glaube, nicht mehr der Schöpfer, durch den ich bin, nicht mehr der Herr, dessen Willen ich tue, nicht mehr der Gute, dessen Gnade meine Freude ist. Glück oder Unglück, Macht oder Misserfolg, das scheidet völlig aus, wenn ich nach Gott frage, und hat meinem Christenstand nichts zu tun. Gottes Wahrheit und Gerechtigkeit, das ist das Einzige, wonach ich zu fragen habe, und wenn diese Frage mit ihrem heiligen Ernst in mir erwacht ist, dann hat der Erfolg der Gottlosen den versuchlichen Reiz verloren. Aber ich muss mich aus der schwülen Luft unseres öffentlichen Lebens immer wieder in die Nähe Jesu flüchten, damit ich unverwundbar werde, und muss seiner Mahnung gehorchen: bleib in meinem Wort; dann wirst du die Wahrheit erkennen; dann blendet dich kein prunkender Schein eines solchen Glücks. </w:t>
      </w:r>
    </w:p>
    <w:p w14:paraId="79C4DAFD" w14:textId="77777777" w:rsidR="00C778DC" w:rsidRDefault="00C778DC" w:rsidP="00C778DC">
      <w:pPr>
        <w:pStyle w:val="StandardWeb"/>
      </w:pPr>
      <w:r>
        <w:rPr>
          <w:rStyle w:val="Hervorhebung"/>
        </w:rPr>
        <w:t>Ich fürchte mich, Herr, Gott, vor mir und meiner Begehrlichkeit. Unsere Seele ist ein unzufriedenes Ding; sie will nicht unten bleiben, sondern stürmt nach oben, und mag nicht entbehren, sondern ist hungrig nach Genuss. Aus dem Lärm der Welt trete ich in Deine uns stille machende Gegenwart. Nun wird das Auge klar und die Seele froh und der Dank flammt auf, der Dank dafür, dass ich Dich kenne, weil Du mich erkannt hast. Amen.</w:t>
      </w:r>
      <w:r>
        <w:t xml:space="preserve"> </w:t>
      </w:r>
    </w:p>
    <w:p w14:paraId="101223D5" w14:textId="77777777" w:rsidR="00C778DC" w:rsidRDefault="00C778DC" w:rsidP="00C778DC">
      <w:pPr>
        <w:pStyle w:val="berschrift2"/>
      </w:pPr>
      <w:r>
        <w:t>7. September</w:t>
      </w:r>
    </w:p>
    <w:p w14:paraId="22F5690A" w14:textId="77777777" w:rsidR="00C778DC" w:rsidRDefault="00C778DC" w:rsidP="00C778DC">
      <w:pPr>
        <w:pStyle w:val="StandardWeb"/>
      </w:pPr>
      <w:r>
        <w:rPr>
          <w:rStyle w:val="Fett"/>
        </w:rPr>
        <w:t>In Christus Jesus gilt weder Beschneidung noch Vorhaut etwas, sondern der Glaube, der durch die Liebe tätig ist.</w:t>
      </w:r>
      <w:r>
        <w:br/>
        <w:t xml:space="preserve">Galater 5,6 </w:t>
      </w:r>
    </w:p>
    <w:p w14:paraId="3BCB6320" w14:textId="77777777" w:rsidR="00C778DC" w:rsidRDefault="00C778DC" w:rsidP="00C778DC">
      <w:pPr>
        <w:pStyle w:val="StandardWeb"/>
      </w:pPr>
      <w:r>
        <w:t xml:space="preserve">Paulus hat seinen Gemeinden gesagt: für eure Verbundenheit mit dem Christus trägt weder eure jüdische noch eure griechische Art etwas aus. Sie einigt euch nicht mit ihm und trennt euch nicht von ihm. Durch Christus ist euch einzig der Glaube, der Christus anhängt, zum Quell der Kraft und des Lebens, zum Bund mit Gott und zum Anteil an seinem Reich gemacht. Nun haben wir aber auch eine Aufgabe an den Menschen. Wie steht es mit ihr, wenn der Glaube meinen Blick zum Vater emporhebt und mein Verlangen zu seinem Sohn hinzieht und mich der Leitung seines Geistes gehorsam macht? Würde mich der Glaube, weil er das sucht, was droben ist, untätig machen, so machte er mich unfähig für das, was meine Stellung in der Welt von mir verlangt. Aber diese Sorge ist töricht. Denn der Glaube macht jeden, der ihn hat, tätig, weil er eine Gehilfin bei sich hat, die zu jeder Arbeit willig und tüchtig ist. Das ist die Liebe. Sie wird in uns geboren, sowie uns der Glaube gegeben ist. Christus gibt sie jedem, den Er im Glauben an sich zieht. Dadurch zieht er mich ja weg von dem, was ich selber bin, nimmt meinem eigensüchtigen Willen die Herrschaft über mich, zeigt mir Gottes Herrlichkeit, bringt mir Gottes Liebe und gewährt mir Gottes Gaben. Liegt der Grund meines Lebens nicht mehr in mir, sondern über mir, so ist auch das Ziel meines Handelns aus mir heraus verlegt und über mich emporgestellt. Die Liebe ist aber ein tätiger Wille; sie sucht nicht nur Ziele und Mittel zum Werk, sondern sie findet sie auch. Denn sie gibt mir das sehende Auge, das sich wach zu den anderen wendet, und füllt mir die gebende Hand, die ihnen reicht, was heilsam ist. Darum weil der Glaube die Liebe bei sich hat, gibt er uns die Tüchtigkeit, die in treu vollbrachter Arbeit unseren Beruf erfüllt. </w:t>
      </w:r>
    </w:p>
    <w:p w14:paraId="04A688D6" w14:textId="77777777" w:rsidR="00C778DC" w:rsidRDefault="00C778DC" w:rsidP="00C778DC">
      <w:pPr>
        <w:pStyle w:val="StandardWeb"/>
      </w:pPr>
      <w:r>
        <w:rPr>
          <w:rStyle w:val="Hervorhebung"/>
        </w:rPr>
        <w:t>Alles, was ich bedarf, wird mir, mein Gott, in Deinem Wort gezeigt und durch Deine Hilfe geschenkt. Vor Dir brauche ich den festen Stand, den Stand des Kindes in Deinem Haus. Du gibst ihn mir, weil ich Dir glauben darf. Ich brauche aber auch Trieb und Kraft für mein Werk. Du gibst sie mir, weil Du die Liebe bist und sie denen gibst, die Dich kennen. Ich begehre nach Deinen Gaben. Fülle meine Tage mit einem redlichen Werk, das Deinen Willen tut. Amen.</w:t>
      </w:r>
      <w:r>
        <w:t xml:space="preserve"> </w:t>
      </w:r>
    </w:p>
    <w:p w14:paraId="03DC34CA" w14:textId="77777777" w:rsidR="00C778DC" w:rsidRDefault="00C778DC" w:rsidP="00C778DC">
      <w:pPr>
        <w:pStyle w:val="berschrift2"/>
      </w:pPr>
      <w:r>
        <w:t>8. September</w:t>
      </w:r>
    </w:p>
    <w:p w14:paraId="31E1E1F4" w14:textId="77777777" w:rsidR="00C778DC" w:rsidRDefault="00C778DC" w:rsidP="00C778DC">
      <w:pPr>
        <w:pStyle w:val="StandardWeb"/>
      </w:pPr>
      <w:r>
        <w:rPr>
          <w:rStyle w:val="Fett"/>
        </w:rPr>
        <w:t>Ich bin nicht weniger, als die hohen Apostel sind, obwohl ich nichts bin.</w:t>
      </w:r>
      <w:r>
        <w:br/>
        <w:t xml:space="preserve">2. Korinther 12,11 </w:t>
      </w:r>
    </w:p>
    <w:p w14:paraId="41A62CCD" w14:textId="1B160F7F" w:rsidR="00C778DC" w:rsidRDefault="00C778DC" w:rsidP="00C778DC">
      <w:pPr>
        <w:pStyle w:val="StandardWeb"/>
      </w:pPr>
      <w:r>
        <w:t xml:space="preserve">Mit einer strahlenden, unerschütterlichen Gewissheit war Paulus davon überzeugt, dass er nichts sei. Diese Gewissheit entstand in ihm nicht deshalb, weil es andere gab, die über ihm standen, etwa höhere Apostel, die mehr vermochten als er. Es gab keinen in der Christenheit, nebst den er sich nicht stellen durfte. Dennoch bleibt es völlig wahr und seine selige Erkenntnis: </w:t>
      </w:r>
      <w:r w:rsidR="00073840">
        <w:t>„</w:t>
      </w:r>
      <w:r>
        <w:t>Ich bin nichts.</w:t>
      </w:r>
      <w:r w:rsidR="00073840">
        <w:t>“</w:t>
      </w:r>
      <w:r>
        <w:t xml:space="preserve"> Warum ist er nichts? Weil er nichts hat, was ihm nicht gegeben ist, weil er nichts erkennt, als was ihm Gott zeigt, weil er nichts kann, als was Gott durch ihn tut. Vor dem Glanz Gottes löscht mein Lichtlein aus und in seiner Gemeinschaft mit mir ist er alles und ich nichts. Nun ist mir geholfen; das gibt die Gewissheit. Gibt die Sicherheit, gibt die Kraft und den nie ermüdenden Mut. Warum sollte ich mich fürchten? Wer nichts hat, kann nichts verlieren. Und womit sollte ich mich rühmen? Wer nichts ist, streckt die Hand nach keinem Lorbeer aus. Mag meine blinde Eitelkeit es tausendmal anders sagen, dennoch ist es so: ich bin nichts und alles, was ich bin, ist sein Geschenk. </w:t>
      </w:r>
    </w:p>
    <w:p w14:paraId="1F11822D" w14:textId="77777777" w:rsidR="00C778DC" w:rsidRDefault="00C778DC" w:rsidP="00C778DC">
      <w:pPr>
        <w:pStyle w:val="StandardWeb"/>
      </w:pPr>
      <w:r>
        <w:rPr>
          <w:rStyle w:val="Hervorhebung"/>
        </w:rPr>
        <w:t>Mach zunichte, großer Gott, was etwas sein will ohne Dich und gegen Dich. Bleib mir deutlich, damit ich vor Dir nichts sei als das, wozu Du mich machst und brauchst. So behütest Du mich vor dem Fall und machst mich in Deiner Gnade stehen. So kann ich mich bewegen nach Deinem Willen, weil Deine Hand mich trägt. Das Ziel Deiner Wege ist, dass Du alles in allen wirst. Dafür preisen Dich alle, die Deinen Namen nennen, ewiglich. Amen.</w:t>
      </w:r>
      <w:r>
        <w:t xml:space="preserve"> </w:t>
      </w:r>
    </w:p>
    <w:p w14:paraId="7DBBB9AF" w14:textId="77777777" w:rsidR="00C778DC" w:rsidRDefault="00C778DC" w:rsidP="00C778DC">
      <w:pPr>
        <w:pStyle w:val="berschrift2"/>
      </w:pPr>
      <w:r>
        <w:t>9. September</w:t>
      </w:r>
    </w:p>
    <w:p w14:paraId="25CF5767" w14:textId="77777777" w:rsidR="00C778DC" w:rsidRDefault="00C778DC" w:rsidP="00C778DC">
      <w:pPr>
        <w:pStyle w:val="StandardWeb"/>
      </w:pPr>
      <w:r>
        <w:rPr>
          <w:rStyle w:val="Fett"/>
        </w:rPr>
        <w:t>Ich habe einen guten Kampf gekämpft; ich habe den Lauf vollendet; ich habe Glauben gehalten.</w:t>
      </w:r>
      <w:r>
        <w:br/>
        <w:t xml:space="preserve">2. Timotheus 4,7 </w:t>
      </w:r>
    </w:p>
    <w:p w14:paraId="1E58C264" w14:textId="77777777" w:rsidR="00C778DC" w:rsidRDefault="00C778DC" w:rsidP="00C778DC">
      <w:pPr>
        <w:pStyle w:val="StandardWeb"/>
      </w:pPr>
      <w:r>
        <w:t xml:space="preserve">Ein Ringen nannte Paulus sein Leben und er dachte dabei an den Eifer, mit dem die anderen rangen, auf den Sportplätzen, in den Theatern, auf den Märkten, in der Wirtschaft und in der Politik. Dort rangen sie und setzten ihre ganze Kraft dabei ein. Auch Paulus rang und wandte seine ganze Kraft an seinen Beruf. Es war ein edler Wettkampf, den er auf sich nahm; denn das Ziel, nach dem er strebte, war es wert, dass er seine ganze Kraft hergab. Sein Ringen war kein nutzloses Spiel, kein die Ringenden schädigender Kampf. Gottes Lob gab seinem Ringen den Glanz. Nun war er am Ziel; denn er stand dicht vor dem Richtplatz, auf dem ein Schwerthieb seinen Leib zerstören wird. Das war in seinen Augen kein Misserfolg, vielmehr die Vollendung seines Laufs und der sieghafte Ausgang seines Kampfes. Denn er hat den Glauben bewahrt. Dass er auch jetzt am Ende seines Wirkens und seines Leidens glauben kann, das nennt er die Vollendung seines Laufs und den Sieg in seinem Kampf. Das wollte er ja bei allem, was er tat, sich als den Glaubenden erweisen und allen zeigen, was der Glaube sei. Nun ist es ihm gelungen; denn er stirbt als Glaubender. Hatte er sonst nichts, worauf er sich stützen konnte? Hatte er nicht Erfolge, die für immer blieben? War er in seinem inwendigen Leben nicht reich geworden, reicher als wir alle? Hatte er nicht eine reiche Saat von Liebe ausgestreut, die aufgegangen war? War nicht die große Schar mit ihm verbunden, die in betender Liebe seiner gedachte? Allein Paulus begehrte keine Stützen neben seinem Glauben und suchte sie weder in sich noch in den Menschen um ihn her. Eines tat er: er glaubte, und damit stand er am Ziel. </w:t>
      </w:r>
    </w:p>
    <w:p w14:paraId="4E26441A" w14:textId="77777777" w:rsidR="00C778DC" w:rsidRDefault="00C778DC" w:rsidP="00C778DC">
      <w:pPr>
        <w:pStyle w:val="StandardWeb"/>
      </w:pPr>
      <w:r>
        <w:rPr>
          <w:rStyle w:val="Hervorhebung"/>
        </w:rPr>
        <w:t>Dein Knecht und Bote zeigt uns allen, lieber Herr, was wir bei Dir finden. Uns allen sagst Du: Glaube nur. In Dir, Herr, ist die Ruhe für mich vorhanden und die Gewissheit, die mich heilt. Bei Dir endet die Furcht und das Schwanken. Greife ich nach anderem, so schwanke ich. Glaube ich Dir, dann stehe ich. Halte mich, damit ich stehe, durch Glauben stehe. Amen.</w:t>
      </w:r>
      <w:r>
        <w:t xml:space="preserve"> </w:t>
      </w:r>
    </w:p>
    <w:p w14:paraId="2D0F881E" w14:textId="77777777" w:rsidR="00C778DC" w:rsidRDefault="00C778DC" w:rsidP="00C778DC">
      <w:pPr>
        <w:pStyle w:val="berschrift2"/>
      </w:pPr>
      <w:r>
        <w:t>10. September</w:t>
      </w:r>
    </w:p>
    <w:p w14:paraId="47E5A53D" w14:textId="44ED4C6F" w:rsidR="00C778DC" w:rsidRDefault="00C778DC" w:rsidP="00C778DC">
      <w:pPr>
        <w:pStyle w:val="StandardWeb"/>
      </w:pPr>
      <w:r>
        <w:rPr>
          <w:rStyle w:val="Fett"/>
        </w:rPr>
        <w:t xml:space="preserve">Es hatte ein Mann zwei Söhne und ging zu dem ersten und sprach: </w:t>
      </w:r>
      <w:r w:rsidR="00073840">
        <w:rPr>
          <w:rStyle w:val="Fett"/>
        </w:rPr>
        <w:t>„</w:t>
      </w:r>
      <w:r>
        <w:rPr>
          <w:rStyle w:val="Fett"/>
        </w:rPr>
        <w:t>Mein Sohn, gehe hin und arbeite heute in meinem Weinberg.</w:t>
      </w:r>
      <w:r w:rsidR="00073840">
        <w:rPr>
          <w:rStyle w:val="Fett"/>
        </w:rPr>
        <w:t>“</w:t>
      </w:r>
      <w:r>
        <w:rPr>
          <w:rStyle w:val="Fett"/>
        </w:rPr>
        <w:t xml:space="preserve"> Er antwortete aber und sprach: </w:t>
      </w:r>
      <w:r w:rsidR="00073840">
        <w:rPr>
          <w:rStyle w:val="Fett"/>
        </w:rPr>
        <w:t>„</w:t>
      </w:r>
      <w:r>
        <w:rPr>
          <w:rStyle w:val="Fett"/>
        </w:rPr>
        <w:t>Ich will es nicht tun.</w:t>
      </w:r>
      <w:r w:rsidR="00073840">
        <w:rPr>
          <w:rStyle w:val="Fett"/>
        </w:rPr>
        <w:t>“</w:t>
      </w:r>
      <w:r>
        <w:rPr>
          <w:rStyle w:val="Fett"/>
        </w:rPr>
        <w:t xml:space="preserve"> Darnach reute es ihn und ging hin. Und er ging zum andern und sprach gleich also. Er antwortete aber und sprach: </w:t>
      </w:r>
      <w:r w:rsidR="00073840">
        <w:rPr>
          <w:rStyle w:val="Fett"/>
        </w:rPr>
        <w:t>„</w:t>
      </w:r>
      <w:r>
        <w:rPr>
          <w:rStyle w:val="Fett"/>
        </w:rPr>
        <w:t>Herr, ja; und ging nicht hin.</w:t>
      </w:r>
      <w:r w:rsidR="00073840">
        <w:rPr>
          <w:rStyle w:val="Fett"/>
        </w:rPr>
        <w:t>“</w:t>
      </w:r>
      <w:r>
        <w:br/>
        <w:t xml:space="preserve">Matthäus 21,28–30 </w:t>
      </w:r>
    </w:p>
    <w:p w14:paraId="5000F3CB" w14:textId="77777777" w:rsidR="00C778DC" w:rsidRDefault="00C778DC" w:rsidP="00C778DC">
      <w:pPr>
        <w:pStyle w:val="StandardWeb"/>
      </w:pPr>
      <w:r>
        <w:t xml:space="preserve">Zweierlei Söhne hat Gott und keiner ist so, wie er sein soll. Denn beide sagen zugleich ja und nein. Der Trotzige, dem seine eigenen Anliegen den Kopf füllen, weil er hinter den natürlichen Gütern herläuft, sagt zuerst nein und erst, wenn er auf seiner Jagd nach dem Glück ins Elend kommt, sagt er ja. Der Fromme, der die Bibel zu sich reden lässt, Gottes Gesetz hört und weiß, was er dem zu verdanken hat, dass er ein Glied des Volkes Gottes ist, sagt zuerst ja, dann aber wieder nein, weil er trotz seiner religiösen Bildung und gottesdienstlichen Gewöhnung im Grunde seiner Seele das bleibt, was der andere Sohn auch ist, ein eigensüchtiger, begehrlicher Mensch, der seinem Futter nachläuft. Diese Beschreibung der Menschheit nach ihren beiden Hälften, der irreligiösen und der religiösen, der heidnischen und christlichen, ist wahr, wie jedermann sehen kann. Dann ist aber auch das andere wahr, was das Gleichnis sagt, dass Gott noch einen anderen Sohn hat, nicht nur diese ungeratenen und widerspenstigen, sondern einen mit ihm einträchtigen Sohn, nämlich den, durch den er beiden, dem Unfrommen und dem Frommen, dem Wilden und dem Ehrbaren, sagen lässt: Geht in meinen Weinberg. Dieser Sohn, der uns Gott gehorsam macht, ist ebenso gewiss vorhanden wie die beiden anderen und durch ihn wird sowohl dem, der in seinem natürlichen Gewand herumstolziert, als dem, der sich eine fromme Tracht angelegt hat, den Weg zeigt, wie sie zu Söhnen Gottes werden, die Gott dienen. Sie werden es dadurch, dass sie den Ruf hören, den der Eine, der in unserer ganzen Schar der einzige gehorsame Sohn Gottes ist, uns bringt. </w:t>
      </w:r>
    </w:p>
    <w:p w14:paraId="4F959C65" w14:textId="77777777" w:rsidR="00C778DC" w:rsidRDefault="00C778DC" w:rsidP="00C778DC">
      <w:pPr>
        <w:pStyle w:val="StandardWeb"/>
      </w:pPr>
      <w:r>
        <w:rPr>
          <w:rStyle w:val="Hervorhebung"/>
        </w:rPr>
        <w:t>Ja sagen zu Deinem Willen, Herr, heiliger Gott, habe ich gelernt; Du weißt aber, wie oft mein Wort umfällt, weil sich mein natürliches Verlangen gegen Deinen Willen sträubt. Meine Hilfe ist, dass ich, o Jesus, auf Dich höre. Mache Dein Wort in mir so stark, dass es mich Dir gehorsam macht. Amen.</w:t>
      </w:r>
      <w:r>
        <w:t xml:space="preserve"> </w:t>
      </w:r>
    </w:p>
    <w:p w14:paraId="399DACE1" w14:textId="77777777" w:rsidR="00C778DC" w:rsidRDefault="00C778DC" w:rsidP="00C778DC">
      <w:pPr>
        <w:pStyle w:val="berschrift2"/>
      </w:pPr>
      <w:r>
        <w:t>11. September</w:t>
      </w:r>
    </w:p>
    <w:p w14:paraId="70FDF393" w14:textId="7A7BB440" w:rsidR="00C778DC" w:rsidRDefault="00C778DC" w:rsidP="00C778DC">
      <w:pPr>
        <w:pStyle w:val="StandardWeb"/>
      </w:pPr>
      <w:r>
        <w:rPr>
          <w:rStyle w:val="Fett"/>
        </w:rPr>
        <w:t xml:space="preserve">Der Vater sprach zu ihm: </w:t>
      </w:r>
      <w:r w:rsidR="00073840">
        <w:rPr>
          <w:rStyle w:val="Fett"/>
        </w:rPr>
        <w:t>„</w:t>
      </w:r>
      <w:r>
        <w:rPr>
          <w:rStyle w:val="Fett"/>
        </w:rPr>
        <w:t>Mein Sohn, du bist allezeit bei mir und alles, was mein ist, das ist dein.</w:t>
      </w:r>
      <w:r w:rsidR="00073840">
        <w:rPr>
          <w:rStyle w:val="Fett"/>
        </w:rPr>
        <w:t>“</w:t>
      </w:r>
      <w:r>
        <w:br/>
        <w:t xml:space="preserve">Lukas 15,31 </w:t>
      </w:r>
    </w:p>
    <w:p w14:paraId="59764550" w14:textId="01A90BA7" w:rsidR="00C778DC" w:rsidRDefault="00C778DC" w:rsidP="00C778DC">
      <w:pPr>
        <w:pStyle w:val="StandardWeb"/>
      </w:pPr>
      <w:r>
        <w:t xml:space="preserve">Auch seinen frommen Widersachern sprach Jesus die ganze Herrlichkeit der Sohnschaft Gottes zu. Dem, der mit verdrossenem Widerwillen seinen Gottesdienst als eine saure Pflicht betreibt, sagt er: </w:t>
      </w:r>
      <w:r w:rsidR="00073840">
        <w:t>„</w:t>
      </w:r>
      <w:r>
        <w:t>Du bist beim Vater, hast ihn ja nicht vergessen und verlassen, und weil du bei ihm bist, ist auch alles, was sein ist, dein; du hast Gott für dich in seiner göttlich großen Gnadenmacht.</w:t>
      </w:r>
      <w:r w:rsidR="00073840">
        <w:t>“</w:t>
      </w:r>
      <w:r>
        <w:t xml:space="preserve"> Wir hören hier, was es für Jesus bedeutete, wenn er von der Sohnschaft Gottes sprach; damit hat er gesagt: Ich bin allezeit beim Vater und alles, was des Vaters ist, ist auch des Sohnes. Aus dieser Wurzel erwachsen alle machtvollen Worte Jesu. Wenn Er vor den Gräbern in der Gewissheit stand, er öffne sie, und wenn er sich der Welt als den beschrieb, der sie richten werde, und wenn er sich seinen Jüngern als den darstellte, der sie von den Enden der Erde zu ihm holen werde, so floss dies alles aus der Gewissheit: ich bin beim Vater; und was des Vaters ist, ist mein. Damit reichte er den keuchenden und murrenden Frommen das dar, was ihnen half. Ihr seid beim Vater; ist denn das ein Unglück, ein hartes Los, eine peinigende Last? Beim Vater sein und murren kann nicht zusammen bestehen. Und der Vater handelt väterlich an euch und schließt euch nicht aus von dem, was er hat; denn der Vater macht den Sohn zu seinem Bild. Das war im Munde Jesu kein leeres Wort, sondern sichtbare Wirklichkeit und gebende Tat. Dadurch dass uns Gott Jesus gegeben hat, machte er das, was Gottes ist, zu unserem Besitz. Sein Sohn ist sein eigen und zugleich uns gegeben, ist seiner liebe Ziel und zugleich zu uns gesandt, dass er uns lieb habe, ist seines Lebens teilhaft und zugleich mit unserem Tod beladen, ist der Träger des göttlichen Bildes und trägt zugleich die Knechtsgestalt und unser Menschenbild. Sieh, so wahr ist es: alles, was mein ist, ist dein! </w:t>
      </w:r>
    </w:p>
    <w:p w14:paraId="294DF218" w14:textId="413CFD5A" w:rsidR="00C778DC" w:rsidRDefault="00C778DC" w:rsidP="00C778DC">
      <w:pPr>
        <w:pStyle w:val="StandardWeb"/>
      </w:pPr>
      <w:r>
        <w:rPr>
          <w:rStyle w:val="Hervorhebung"/>
        </w:rPr>
        <w:t xml:space="preserve">Vater, es ist das Geschenk Deines Geistes, dass wir zu Dir rufen: Abba, Vater. Das hat Deine Gnade erfunden in ihrer Höhe und Tiefe, Länge und Breite, dass wir Deine Kinder heißen. An Deiner Gabe will ich mich auch heute freuen und mit dem Psalmisten beten: </w:t>
      </w:r>
      <w:r w:rsidR="00073840">
        <w:rPr>
          <w:rStyle w:val="Hervorhebung"/>
        </w:rPr>
        <w:t>„</w:t>
      </w:r>
      <w:r>
        <w:rPr>
          <w:rStyle w:val="Hervorhebung"/>
        </w:rPr>
        <w:t>Ich will bleiben im Hause des Herrn immerdar.</w:t>
      </w:r>
      <w:r w:rsidR="00073840">
        <w:rPr>
          <w:rStyle w:val="Hervorhebung"/>
        </w:rPr>
        <w:t>“</w:t>
      </w:r>
      <w:r>
        <w:rPr>
          <w:rStyle w:val="Hervorhebung"/>
        </w:rPr>
        <w:t xml:space="preserve"> Amen.</w:t>
      </w:r>
      <w:r>
        <w:t xml:space="preserve"> </w:t>
      </w:r>
    </w:p>
    <w:p w14:paraId="2E4D4901" w14:textId="77777777" w:rsidR="00C778DC" w:rsidRDefault="00C778DC" w:rsidP="00C778DC">
      <w:pPr>
        <w:pStyle w:val="berschrift2"/>
      </w:pPr>
      <w:r>
        <w:t>12. September</w:t>
      </w:r>
    </w:p>
    <w:p w14:paraId="65F66D60" w14:textId="77777777" w:rsidR="00C778DC" w:rsidRDefault="00C778DC" w:rsidP="00C778DC">
      <w:pPr>
        <w:pStyle w:val="StandardWeb"/>
      </w:pPr>
      <w:r>
        <w:rPr>
          <w:rStyle w:val="Fett"/>
        </w:rPr>
        <w:t>Was Gott zusammengefügt hat, soll der Mensch nicht scheiden.</w:t>
      </w:r>
      <w:r>
        <w:br/>
        <w:t xml:space="preserve">Matthäus 19,6 </w:t>
      </w:r>
    </w:p>
    <w:p w14:paraId="39CED6B0" w14:textId="5B767521" w:rsidR="00C778DC" w:rsidRDefault="00073840" w:rsidP="00C778DC">
      <w:pPr>
        <w:pStyle w:val="StandardWeb"/>
      </w:pPr>
      <w:r>
        <w:t>„</w:t>
      </w:r>
      <w:r w:rsidR="00C778DC">
        <w:t>Ich nehme mir eine Frau</w:t>
      </w:r>
      <w:r>
        <w:t>“</w:t>
      </w:r>
      <w:r w:rsidR="00C778DC">
        <w:t xml:space="preserve">, sagt der Mann, der sich zur Heirat entschließt, und Jesus sagt ihm: Gott hat dich und deine Frau zusammengebunden, dass ihr wie zwei Rinder, die den Pflug ziehen, nebeneinander wandert und gemeinsam eure Arbeit tut, die von Gott euch aufgetragene. Nun geht aber, lieber Herr, gegen das, was du sagst, wieder ein Aufruhr in mir an. So nah bringst du Gott an das, was wir Menschen tun, daran und weißt doch, wie es beim Abschluss der Ehen zugeht. Damals wurden oft schon Kinder im frühen Alter miteinander verlobt, und oft war die Stiftung der Ehe ein Geschäft zwischen den Eltern der jungen Leute, ohne dass sie gefragt wurden, und oft führte das männliche Verlangen den jungen Mann zum Mädchen, das seinerseits auf einen Mann sehnlich wartete. Natur war hier wirksam und leider nicht nur Natur, sondern auch Sünde, so hässlich und so sichtbar wie auch sonst im Menschenleben, und dennoch sagst du: Gott hat die beiden zusammengebunden. Ihr kennt Gott nicht, antwortet Jesus, ich aber kenne ihn. Ihr seht nur auf den Menschen und passt nur auf das auf, was ihr wünscht und gewinnt. Ihr seid aber nicht allein. Ihr bewegt euch, weil ihr bewegt werdet, entschließt euch, weil ihr geführt seid, und handelt, weil Gott euch handeln macht, und auch euer Sündigen ist von Gottes Herrschaft umfasst. Wie nun? Soll ich fortfahren und sagen: Wenn der Mann seine Frau entlässt, dann hat Gott sie getrennt? So schließt keiner, der es wirklich glaubt: Gott hat uns zusammengefügt. Wenn wir ernsthaft zueinander sagen: mich hat Gott zu dir und dich hat Gott zu mir gebracht, dann gibt es zwischen uns keine Trennung mehr. Gott führt die Menschen nicht dazu zusammen, damit sie auseinander laufen. Fordert aber wirklich eine zwingende Notwendigkeit, dass das, was geeint war, sich wieder scheide, dann gehen beide, wenn sie Jesus kennen und ihm gehorchen, in Frieden voneinander in der Gewissheit: unsere Gemeinschaft ward aufgehoben durch Gott. </w:t>
      </w:r>
    </w:p>
    <w:p w14:paraId="4F0EFD78" w14:textId="77777777" w:rsidR="00C778DC" w:rsidRDefault="00C778DC" w:rsidP="00C778DC">
      <w:pPr>
        <w:pStyle w:val="StandardWeb"/>
      </w:pPr>
      <w:r>
        <w:rPr>
          <w:rStyle w:val="Hervorhebung"/>
        </w:rPr>
        <w:t>Vater, Du führst uns zu Dir und führst uns auch zueinander und machst dadurch unsere Gemeinschaft miteinander heilig. Mein Auge sieht Dein Walten nicht, aber ich höre Dein Evangelium und will es Dir glauben: jedes Band, das uns miteinander eint, ist Dein Werk. Amen.</w:t>
      </w:r>
      <w:r>
        <w:t xml:space="preserve"> </w:t>
      </w:r>
    </w:p>
    <w:p w14:paraId="0D1ED524" w14:textId="77777777" w:rsidR="00C778DC" w:rsidRDefault="00C778DC" w:rsidP="00C778DC">
      <w:pPr>
        <w:pStyle w:val="berschrift2"/>
      </w:pPr>
      <w:r>
        <w:t>13. September</w:t>
      </w:r>
    </w:p>
    <w:p w14:paraId="72E372CF" w14:textId="77777777" w:rsidR="00C778DC" w:rsidRDefault="00C778DC" w:rsidP="00C778DC">
      <w:pPr>
        <w:pStyle w:val="StandardWeb"/>
      </w:pPr>
      <w:r>
        <w:rPr>
          <w:rStyle w:val="Fett"/>
        </w:rPr>
        <w:t>Das Himmelreich ist gleich einem Menschen, der guten Samen auf seinen Acker säte. Da aber die Leute schliefen, kam sein Feind und säte Unkraut zwischen den Weizen und ging davon.</w:t>
      </w:r>
      <w:r>
        <w:br/>
        <w:t xml:space="preserve">Matthäus 13,24+25 </w:t>
      </w:r>
    </w:p>
    <w:p w14:paraId="1AB859E6" w14:textId="77777777" w:rsidR="00C778DC" w:rsidRDefault="00C778DC" w:rsidP="00C778DC">
      <w:pPr>
        <w:pStyle w:val="StandardWeb"/>
      </w:pPr>
      <w:r>
        <w:t xml:space="preserve">Warum gibt es keinen Acker, auf dem nur von Jesus gesäte Saat steht? Warum wächst auf dem Feld, das Jesus gehört, zwischen dem Weizen auch Unkraut? Warum gibt es keine christliche Gemeinschaft, in der alle einzig Jesus gehorchen und keine anderen Meister Einfluss haben? Warum gibt es kein Christenleben, in dem nur Christliches geschieht und daneben nicht auch Verwerfliches? Warum habe ich in mir selbst nicht nur das, was mir Jesus gab, sondern trage daneben auch vieles in mir, was eine andere Hand in mich säte? Das Gleichnis Jesu erinnert uns an die Macht des Feindes. An dieser Erfahrung soll ich erkennen, wie stark der satanische Druck ist, der uns alle hemmt, wie gewaltig sich die Macht der Finsternis dem Reich Gottes widersetzt. Aber diese Antwort ruft nach einer neuen Frage: weicht denn Jesus vor dem Feind zurück? Kann er seinen Acker nicht behüten? Wir haben, was an uns geschieht, erst dann begriffen, wenn uns Gottes Gnade darin sichtbar ward. Es gibt, sagt uns Jesus, keine Kirche, in der man nicht fallen kann, keine christliche Gemeinschaft, die mir schon dadurch, dass ich zu ihr gehöre, mein Heil verbürgte. Dass es so ist, das ist offenkundig die Ordnung der Gnade. Dadurch ist es mir unmöglich gemacht, an die Kirche zu glauben. Wie wäre es doch, wenn ich in mir nur fände, was heilig und göttlich ist? Dann würde ich an mich selber glauben und brauchte keinen anderen Halt als den, den mir mein eigener Besitz gewährt. Das ist mir aber dadurch verwehrt, dass ich beides in mir trage, das, was von oben kommt, und das, was von unten her gekommen ist. Indem Jesus seinen Acker nicht vor dem Eingriff des Satans behütet, zeigt er uns in immer neuem Erlebnis: mit deiner Macht ist nichts getan, auch nicht mit der Macht deiner Kirche, sei sie, wie sie sei. Ich bin dein Schild und deine Burg, spricht der Herr; glaube mir. </w:t>
      </w:r>
    </w:p>
    <w:p w14:paraId="2D5D9935" w14:textId="77777777" w:rsidR="00C778DC" w:rsidRDefault="00C778DC" w:rsidP="00C778DC">
      <w:pPr>
        <w:pStyle w:val="StandardWeb"/>
      </w:pPr>
      <w:r>
        <w:rPr>
          <w:rStyle w:val="Hervorhebung"/>
        </w:rPr>
        <w:t>Trauen kann ich nicht mir, sondern nur Dir, Herr, heiliger Gott. Ich schwanke und strauchle, Du richtest mich auf. Meine Gedanken verwickeln sich, die Deinen sind Licht. Was Du uns gegeben hast, das ist fruchtbarer Same und reifende Ernte, und das, was sie in Deine Scheune bringt, ist Deine Gnade allein. Amen.</w:t>
      </w:r>
      <w:r>
        <w:t xml:space="preserve"> </w:t>
      </w:r>
    </w:p>
    <w:p w14:paraId="7ACB591F" w14:textId="77777777" w:rsidR="00C778DC" w:rsidRDefault="00C778DC" w:rsidP="00C778DC">
      <w:pPr>
        <w:pStyle w:val="berschrift2"/>
      </w:pPr>
      <w:r>
        <w:t>14. September</w:t>
      </w:r>
    </w:p>
    <w:p w14:paraId="6626F66A" w14:textId="7096D062" w:rsidR="00C778DC" w:rsidRDefault="00C778DC" w:rsidP="00C778DC">
      <w:pPr>
        <w:pStyle w:val="StandardWeb"/>
      </w:pPr>
      <w:r>
        <w:rPr>
          <w:rStyle w:val="Fett"/>
        </w:rPr>
        <w:t xml:space="preserve">Zu derselben Stunde traten die Jünger zu Jesus und sprachen: </w:t>
      </w:r>
      <w:r w:rsidR="00073840">
        <w:rPr>
          <w:rStyle w:val="Fett"/>
        </w:rPr>
        <w:t>„</w:t>
      </w:r>
      <w:r>
        <w:rPr>
          <w:rStyle w:val="Fett"/>
        </w:rPr>
        <w:t>Wer ist doch der Größte im Himmelreich?</w:t>
      </w:r>
      <w:r w:rsidR="00073840">
        <w:rPr>
          <w:rStyle w:val="Fett"/>
        </w:rPr>
        <w:t>“</w:t>
      </w:r>
      <w:r>
        <w:br/>
        <w:t xml:space="preserve">Matthäus 18,1 </w:t>
      </w:r>
    </w:p>
    <w:p w14:paraId="7FC83FF5" w14:textId="77777777" w:rsidR="00C778DC" w:rsidRDefault="00C778DC" w:rsidP="00C778DC">
      <w:pPr>
        <w:pStyle w:val="StandardWeb"/>
      </w:pPr>
      <w:r>
        <w:t xml:space="preserve">Wie hoch stehen die Jünger über uns! Wir fragen nicht, wer der Größte im Himmelreich sei, wohl aber, wer wohl die meisten Millionen habe und wer in unserem Staatsbetrieb die mächtigste Hand habe und wer durch die Kraft seines Blicks und den Fleiß seiner Forschung der größte Denker sei. Davon reden unsere Zeitungen und dafür interessiert sich jedermann. Die Jünger fragten nicht nach solcher Größe, beschäftigten sich dagegen eifrig mit der Frage, wem Gottes alles vollendende Offenbarung die größte Größe gebe, wem er den Reichtum seiner Gnade in der herrlichsten Fülle gewähre, wem er in seinem Reich das weiteste Arbeitsfeld und den größten Machtbereich zuteile. Sie dachten nicht an die Größe, die der Mensch sich selbst erwerbe zu seiner eigenen Verherrlichung, sondern denken an das, was Gottes königliches Wirken aus uns Menschen machen wird. Gerade deshalb zerbrach ihnen Jesus ihre Frage ganz. Sie treibt sie dem Sturz entgegen. Wenn sie nicht von ihr lassen, geht ihnen nicht nur die Größe, sondern jeder Anteil am Himmelreich verloren. Für wen war nach der Meinung der Jünger Gottes Werk und Gnade da? Für wen soll sie da sein, wenn nicht für sie? Darum wurde es ihnen zum wichtigen Anliegen, wer von ihnen der am reichsten Begabte und am höchsten Gestellte sei. Ihr Verlangen streckte sich nach dem, was ihnen zuteil werden soll. Die eigensüchtige Wurzel ihrer Frage kam sofort dadurch ans Licht, dass an ihr zwischen ihnen ein Zank entstand. Weil jeder nach der größten Größe strebt, zersprengt diese Frage ihre Gemeinschaft. Damit zerstören die Jünger das, was Jesus ihnen gab; denn er hat sie zur Gemeinde vereint. Damals vergaßen die Jünger, dass sie bei Jesus beten gelernt hatten: Dein Name werde geheiligt. Das Himmelreich ist nicht deshalb gekommen, damit der Mensch groß werde, sondern damit Gott offenbar und sein Name geheiligt sei. Gottes Herrschaft geschieht freilich an uns und uns zugut und nimmt Sünde und Tod von uns weg uns zum Heil und gibt uns Gerechtigkeit und Leben uns zur Seligkeit, allein nicht dazu, damit Gottes Macht und Güte von uns erkannt und gepriesen sei. Wer von Jesus beten gelernt hat: Dein Name werde geheiligt, in dem ist die Frage nach der Größe tot. </w:t>
      </w:r>
    </w:p>
    <w:p w14:paraId="404A9915" w14:textId="77777777" w:rsidR="00C778DC" w:rsidRDefault="00C778DC" w:rsidP="00C778DC">
      <w:pPr>
        <w:pStyle w:val="StandardWeb"/>
      </w:pPr>
      <w:r>
        <w:rPr>
          <w:rStyle w:val="Hervorhebung"/>
        </w:rPr>
        <w:t>Obwohl Dein Reich, Vater, bei uns ist, gelangen wir nicht zu ihm, weil der Schatten unserer Größe unsere Augen blendet. Gepriesen sei Deine Barmherzigkeit, die uns rettet und heilt. Mache mir Dein Wort, das unsere Größe zerbricht, zum heilenden Balsam, zum stärkenden Trank, zur Quelle der Kraft. Amen.</w:t>
      </w:r>
      <w:r>
        <w:t xml:space="preserve"> </w:t>
      </w:r>
    </w:p>
    <w:p w14:paraId="08DF96DF" w14:textId="77777777" w:rsidR="00C778DC" w:rsidRDefault="00C778DC" w:rsidP="00C778DC">
      <w:pPr>
        <w:pStyle w:val="berschrift2"/>
      </w:pPr>
      <w:r>
        <w:t>15. September</w:t>
      </w:r>
    </w:p>
    <w:p w14:paraId="04AB8D22" w14:textId="77777777" w:rsidR="00C778DC" w:rsidRDefault="00C778DC" w:rsidP="00C778DC">
      <w:pPr>
        <w:pStyle w:val="StandardWeb"/>
      </w:pPr>
      <w:r>
        <w:rPr>
          <w:rStyle w:val="Fett"/>
        </w:rPr>
        <w:t>Es blähen sich etliche auf, als würde ich nicht zu euch kommen.</w:t>
      </w:r>
      <w:r>
        <w:br/>
        <w:t xml:space="preserve">1. Korinther 4,18 </w:t>
      </w:r>
    </w:p>
    <w:p w14:paraId="4451F398" w14:textId="165C7D25" w:rsidR="00C778DC" w:rsidRDefault="00073840" w:rsidP="00C778DC">
      <w:pPr>
        <w:pStyle w:val="StandardWeb"/>
      </w:pPr>
      <w:r>
        <w:t>„</w:t>
      </w:r>
      <w:r w:rsidR="00C778DC">
        <w:t>Herr eures Glaubens bin ich nicht</w:t>
      </w:r>
      <w:r>
        <w:t>“</w:t>
      </w:r>
      <w:r w:rsidR="00C778DC">
        <w:t xml:space="preserve">, sagte Paulus den Korinthern. Diesen Gedanken stieß er als verwerflich von sich. Wie könnte ein Mensch, und wenn er ein Apostel wäre, über den Glauben des anderen Herr sein wollen? Das wäre Raub an Gott. Weil unser Glaube Gott gehört, sollen wir ihn Jesus geben und niemand sonst. Als es aber in Korinth solche gab, die sagten: Paulus braucht nicht mehr zu uns zu kommen; wir haben ihn nicht mehr nötig, nannte er das aufgeblähte Eitelkeit, vor der er ernstlich warnt. Ähnliche Gedanken gehen mit versuchlicher Kraft durch unsere Zeit. Wozu soll ich immer wieder mein Neues Testament öffnen, warum beständig Paulus zu mir reden lassen? Kann ich mein Leben nicht selber ordnen? Habe ich nicht Augen, die mir zeigen, was geschehen muss, Glauben und Geist, die mich auf Gottes Weg erhalten? Ich muss in der Gegenwart leben und das erkennen, was jetzt richtig und heilsam ist. Ist es nicht die Schwäche der Christenheit, dass sie nur die apostolischen Worte wiederholt und nicht von dem zeugen kann, was Gott heute an uns tut? An solchen Gedanken ist das freilich wahr, dass wir arm und zum Dienst nicht tauglich wären, wenn wir nichts zu sagen hätten als Bibelsprüche und von Gott nichts wüssten als das eine, dass er vor langer Zeit den Aposteln sein Wort gegeben hat. Wenn ich so in der Bibel heimisch würde, dass mir die Gegenwart fremd bliebe, dann hätte sie mir noch nicht gezeigt, dass Christus mir zum Herrn gegeben ist. Ebensowenig entsteht aber aus echtem Glauben Hochmut, der sich selbst genug sein will und auf den Apostel nicht mehr hören mag. Eitelkeit entsteht nicht aus dem Glauben, sondern gedeiht nur da, wo er fehlt. Habe ich gelernt, auf Gottes Hand zu achten, dann nehme ich wahr, dass er den Boten Jesu ein Amt gegeben hat, das niemand wiederholt und keiner entbehren kann. Dann höre ich die Stimme des guten Hirten, der durch den Dienst des Paulus die Seinen führt. </w:t>
      </w:r>
    </w:p>
    <w:p w14:paraId="16FAE86F" w14:textId="77777777" w:rsidR="00C778DC" w:rsidRDefault="00C778DC" w:rsidP="00C778DC">
      <w:pPr>
        <w:pStyle w:val="StandardWeb"/>
      </w:pPr>
      <w:r>
        <w:rPr>
          <w:rStyle w:val="Hervorhebung"/>
        </w:rPr>
        <w:t>Ich kann nicht bei mir selber weise sein, lieber Herr. Du sprichst zu mir durch die, die Du mit Deinem Wort begnadet hast. Dafür danke ich Dir und bitte Dich: schenke Deiner Christenheit ein offenes Neues Testament, ein waches Ohr für das, was Deine Boten sagen. Amen.</w:t>
      </w:r>
      <w:r>
        <w:t xml:space="preserve"> </w:t>
      </w:r>
    </w:p>
    <w:p w14:paraId="32B3B87A" w14:textId="77777777" w:rsidR="00C778DC" w:rsidRDefault="00C778DC" w:rsidP="00C778DC">
      <w:pPr>
        <w:pStyle w:val="berschrift2"/>
      </w:pPr>
      <w:r>
        <w:t>16. September</w:t>
      </w:r>
    </w:p>
    <w:p w14:paraId="33B8E51B" w14:textId="77777777" w:rsidR="00C778DC" w:rsidRDefault="00C778DC" w:rsidP="00C778DC">
      <w:pPr>
        <w:pStyle w:val="StandardWeb"/>
      </w:pPr>
      <w:r>
        <w:rPr>
          <w:rStyle w:val="Fett"/>
        </w:rPr>
        <w:t>Ich kann niedrig sein und kann hoch sein; ich bin in allen Dingen und bei allen geschickt, beides, satt sein und hungern, beides, übrig haben und Mangel leiden. Ich vermag alles durch den, der mich mächtig macht, Christus.</w:t>
      </w:r>
      <w:r>
        <w:br/>
        <w:t xml:space="preserve">Philipper 4,12+13 </w:t>
      </w:r>
    </w:p>
    <w:p w14:paraId="573A0CE8" w14:textId="77777777" w:rsidR="00C778DC" w:rsidRDefault="00C778DC" w:rsidP="00C778DC">
      <w:pPr>
        <w:pStyle w:val="StandardWeb"/>
      </w:pPr>
      <w:r>
        <w:t xml:space="preserve">Alles können, Mangel haben und Überfluss haben ohne Störung für das inwendige Leben, ohne Schwankung, die aus Gottes Wegen weicht, das ist herrliche Freiheit. Wen lockt sie nicht? Wir fürchten den Mangel, weil er mit seiner nagenden Pein unsere Kraft verzehrt, und wir fürchten den Überfluss, weil er unsere Phantasie aufregt, unsere Begehrlichkeit entzündet und uns mit Bedürfnissen belastet, die uns knechten. Eine Freiheit, wie Paulus sie hatte, gibt uns die königliche Haltung sowohl gegenüber unserem eigenen Leib als auch gegenüber den Menschen, von denen die Menge unserer Bedürfnisse uns abhängig macht. Auch andere haben nach dieser Freiheit gestrebt, aber auf anderem Wege als Paulus, dadurch nämlich dass sie ihren Leib misshandelten, um von den natürlichen Gründen des Lebens loszukommen. So kamen sie aber nicht in die Freiheit, die alles kann, nicht nur hungern, sondern auch satt sein und Überfluss haben. Sie haben darum ihren Gewinn mit einem schweren Verlust erkauft, da sie die Freiheit durch die Verkürzung des Lebens erstrebten. Paulus gewann seine Freiheit nicht durch eine Mönchsregel, an die er sich gewaltsam gewöhnt hätte, und nicht durch ein System, in das er sein Leben einzwängte. Der, von dem ihn kein Mangel losriss und kein Überfluss weglockte, war sein Herr, der in jeder Lage mit seiner allmächtigen Gnade bei ihm war. Weil Paulus am Christus das tiefste Verlangen seiner Seele stillte und von jenem Hunger, der im innersten Grunde unseres Wesens entspringt, frei geworden war, darum konnte er darben ohne Pein, und weil Christus in ihm eine Liebe erweckt hatte, die seine Seele völlig füllte, darum verwirrte und verdarb ihn kein Überfluss. </w:t>
      </w:r>
    </w:p>
    <w:p w14:paraId="690E00C9" w14:textId="77777777" w:rsidR="00C778DC" w:rsidRDefault="00C778DC" w:rsidP="00C778DC">
      <w:pPr>
        <w:pStyle w:val="StandardWeb"/>
      </w:pPr>
      <w:r>
        <w:rPr>
          <w:rStyle w:val="Hervorhebung"/>
        </w:rPr>
        <w:t>Ich hebe meine Augen auf zu den Bergen, von denen mir die Hilfe kommt. Aus erhobener Höhe kommt sie herunter zu mir, der ich ihrer bedarf, um von dem frei zu werden, was an mir zerrt und mich bedrückt. Sehe ich zu Dir empor, dann verliert das seine Kraft, was mich erschreckt und lockt, zieht und fesselt. Du, Herr, bist meine Stärke und mein Gut. Nach Dir verlangt meine Seele; denn Du machst uns frei. Amen.</w:t>
      </w:r>
      <w:r>
        <w:t xml:space="preserve"> </w:t>
      </w:r>
    </w:p>
    <w:p w14:paraId="59411D6C" w14:textId="77777777" w:rsidR="00C778DC" w:rsidRDefault="00C778DC" w:rsidP="00C778DC">
      <w:pPr>
        <w:pStyle w:val="berschrift2"/>
      </w:pPr>
      <w:r>
        <w:t>17. September</w:t>
      </w:r>
    </w:p>
    <w:p w14:paraId="3212A27C" w14:textId="77777777" w:rsidR="00C778DC" w:rsidRDefault="00C778DC" w:rsidP="00C778DC">
      <w:pPr>
        <w:pStyle w:val="StandardWeb"/>
      </w:pPr>
      <w:r>
        <w:rPr>
          <w:rStyle w:val="Fett"/>
        </w:rPr>
        <w:t>Nicht, dass ich das Geschenk suche, sondern ich suche die Frucht, dass sie reichlich in eurer Rechnung sei.</w:t>
      </w:r>
      <w:r>
        <w:br/>
        <w:t xml:space="preserve">Philipper 4,17 </w:t>
      </w:r>
    </w:p>
    <w:p w14:paraId="0FF03841" w14:textId="77777777" w:rsidR="00C778DC" w:rsidRDefault="00C778DC" w:rsidP="00C778DC">
      <w:pPr>
        <w:pStyle w:val="StandardWeb"/>
      </w:pPr>
      <w:r>
        <w:t xml:space="preserve">Mit Geld haben die Philipper Paulus beschenkt. Er sah aber darin mehr als ein Geschenk, nämlich Frucht. Hätte er bei dem, was ihm die Philipper schickten, nur an das Geschenk gedacht, so hätte er nur auf die Menschen gesehen, die in dankbarer Liebe an ihn dachten. Unser Blick reicht freilich oft nur bis zum Menschen und bedenkt bloß, wie er sich zu uns stellt und sich freundlich an uns erinnert. So machen wir aber unsere Gemeinschaft oberflächlich. Sie bekommt dann Tiefe, wenn wir nicht vergessen, dass wir Menschen in der Gemeinschaft mit Gott leben und deshalb imstande sind, zu geben, weil wir empfangen haben. Hat der Mensch Liebe, so hat er sie, weil Gott sie ihm schenkt; dankt er, so tut er es, weil er Gottes Gaben bekommen hat und ihren Wert schätzt. Dadurch wird aus dem Geschenk die Frucht, die es nicht nur für den Empfänger, sondern auch für den Geber wertvoll macht. Auf die Frucht hat Paulus gehofft. Bleibt sie aus, so ist er betrübt; kommt sie zustande, so ist er hoch erfreut. Denn mit der Frucht kommt das zum richtigen Ziel, was Gott an uns tut. Sie ist der von Gott gewollte Abschluss der uns gewährten Gnade. Nun hat sie uns so erfasst, dass wir ihr folgen, und uns so bewegt, dass wir handeln. Nun sind wir wirklich geheilt und wirklich reich gemacht. Für den unfruchtbaren Baum, der vergeblich gepflegt wird, gibt es in Gottes Reich keinen Raum; er muss weg. Nur dadurch, dass das uns Gegebene fruchtbar wird, wird es für uns heilsam und unser Eigentum. Darum ist die Liebe auch für den, der sie übt, nicht nur für den, dem sie hilft, ein unentbehrlicher Gewinn, ein seliger Schritt, der uns vorwärts und aufwärts führt. </w:t>
      </w:r>
    </w:p>
    <w:p w14:paraId="0DAADADA" w14:textId="77777777" w:rsidR="00C778DC" w:rsidRDefault="00C778DC" w:rsidP="00C778DC">
      <w:pPr>
        <w:pStyle w:val="StandardWeb"/>
      </w:pPr>
      <w:r>
        <w:rPr>
          <w:rStyle w:val="Hervorhebung"/>
        </w:rPr>
        <w:t>Alles, was Du, Vater, mir gewährst, hat die Kraft eines lebendigen Keims in sich, der zur Frucht ausreifen will. Fehlt die Frucht, so liegt das nicht an Deiner Gnade, sondern an meiner Eigensucht, die nicht treu werden mag. Darum komme ich als Dürstender zu Dir nach Deinem seligen Gebot: wer da dürstet, der komme zu mir und trinke. Trinken will ich aus dem Quell Deiner Liebe, damit das, was Du mir gabst, die reifen Früchte trage. Amen.</w:t>
      </w:r>
      <w:r>
        <w:t xml:space="preserve"> </w:t>
      </w:r>
    </w:p>
    <w:p w14:paraId="6E9A8A60" w14:textId="77777777" w:rsidR="00C778DC" w:rsidRDefault="00C778DC" w:rsidP="00C778DC">
      <w:pPr>
        <w:pStyle w:val="berschrift2"/>
      </w:pPr>
      <w:r>
        <w:t>18. September</w:t>
      </w:r>
    </w:p>
    <w:p w14:paraId="39BB7305" w14:textId="77777777" w:rsidR="00C778DC" w:rsidRDefault="00C778DC" w:rsidP="00C778DC">
      <w:pPr>
        <w:pStyle w:val="StandardWeb"/>
      </w:pPr>
      <w:r>
        <w:rPr>
          <w:rStyle w:val="Fett"/>
        </w:rPr>
        <w:t>Der Herr macht zunichte der Heiden Rat und wendet die Gedanken der Völker; aber der Rat des Herrn bleibt ewiglich, seines Herzens Gedanken für und für.</w:t>
      </w:r>
      <w:r>
        <w:br/>
        <w:t xml:space="preserve">Psalm 33,10+11 </w:t>
      </w:r>
    </w:p>
    <w:p w14:paraId="67386141" w14:textId="77777777" w:rsidR="00C778DC" w:rsidRDefault="00C778DC" w:rsidP="00C778DC">
      <w:pPr>
        <w:pStyle w:val="StandardWeb"/>
      </w:pPr>
      <w:r>
        <w:t xml:space="preserve">Der Rat der Völker hat größere Macht als der Rat der Regierenden, wenn auch der Rat der Völker nur dadurch zur Tat gelangen kann, dass die, die sie regieren, ihn vertreten. Aber die, die die Macht verwalten, wechseln rasch und machen nach kurzer Dauer ihren Nachfolgern Platz. Der Rat der Völker dagegen bleibt und sie halten ihn oft durch Jahrhunderte hindurch mit zäher Anstrengung fest. Der Psalmist fand bei den fremden Völkern, die er kannte, eine sie beherrschende Politik, Ziele, nach denen ihre Geschlechter in langer Reihe einträchtig strebten und die für alle Glieder des Volkes unanfechtbare Geltung hatten. Der Assyrer strebte nach der Weltherrschaft; der Rat der Tyrier begehrte nach einem weit ausgedehnten kolonialen Reich; der Rat der Ägypter machte aus Ägypten eine eigene Welt für sich und schuf die ägyptische Kultur mit ihren Tempeln und Gräbern. Schaffen die Völker mit ihren nationalen Bestrebungen Bleibendes? In der Gewissheit, die der vom Geist geschenkte Blick auf Gott gewährt, sagt der Psalmist: alle diese Politiken scheitern; der Rat der Völker zerbricht. Warum? Sie kennen den Rat Gottes nicht und dies ist der einzige Rat und Plan, der besteht und geschieht. Gott ließ, sagte Paulus, die Völker ihre eigenen Wege wandeln. Darum suchen sie ihre Ziele im Bereich der Natur. Sie ringen um den Besitz der Erde und um die Ausnützung der von der Natur uns geliehenen Kräfte. Darum sind die Wege der Völker anders als die Wege Gottes. Sein Rat setzt fest, was er uns gibt, wie er uns seine Herrlichkeit zeigt und uns zu Erben seines Reichtums macht. Dieser Rat besteht und nicht der der Völker, wie einst, so auch jetzt. Der Psalmist hat völlig Recht behalten. Alles, was die Völker damals mit großer Macht und scheinbarem Erfolg anstrebten, versank. Dass es aber ein Volk Gottes gab, das blieb und bleibt. </w:t>
      </w:r>
    </w:p>
    <w:p w14:paraId="78F7DDAA" w14:textId="77777777" w:rsidR="00C778DC" w:rsidRDefault="00C778DC" w:rsidP="00C778DC">
      <w:pPr>
        <w:pStyle w:val="StandardWeb"/>
      </w:pPr>
      <w:r>
        <w:rPr>
          <w:rStyle w:val="Hervorhebung"/>
        </w:rPr>
        <w:t>Nicht mein Rat, auch nicht der Rat meines Volkes geschieht, ewiger Gott, sondern der Deine. Auch meine Pläne und Ziele müssen zerfallen, weil sie die meinen sind. Ich bitte nicht, dass Du sie erfüllest, sondern darum bitte ich: es bestehe und geschehe der Rat Deiner Gnade und erfülle sich auch an mir in Zeit und Ewigkeit. Amen.</w:t>
      </w:r>
      <w:r>
        <w:t xml:space="preserve"> </w:t>
      </w:r>
    </w:p>
    <w:p w14:paraId="57FFC7E7" w14:textId="77777777" w:rsidR="00C778DC" w:rsidRDefault="00C778DC" w:rsidP="00C778DC">
      <w:pPr>
        <w:pStyle w:val="berschrift2"/>
      </w:pPr>
      <w:r>
        <w:t>19. September</w:t>
      </w:r>
    </w:p>
    <w:p w14:paraId="0AA4E095" w14:textId="77777777" w:rsidR="00C778DC" w:rsidRDefault="00C778DC" w:rsidP="00C778DC">
      <w:pPr>
        <w:pStyle w:val="StandardWeb"/>
      </w:pPr>
      <w:r>
        <w:rPr>
          <w:rStyle w:val="Fett"/>
        </w:rPr>
        <w:t>Wenn du Almosen gibst, so lass deine linke Hand nicht wissen, was die rechte tut.</w:t>
      </w:r>
      <w:r>
        <w:br/>
        <w:t xml:space="preserve">Matthäus 6,3 </w:t>
      </w:r>
    </w:p>
    <w:p w14:paraId="72486AAD" w14:textId="77777777" w:rsidR="00C778DC" w:rsidRDefault="00C778DC" w:rsidP="00C778DC">
      <w:pPr>
        <w:pStyle w:val="StandardWeb"/>
      </w:pPr>
      <w:r>
        <w:t xml:space="preserve">Wenn irgendein Gebot Jesu uns zur Einrede reizt: das ist unmöglich, ich kann das nicht! So ist es dieses Gebot. Dass wir unser Wohltun nicht auch vor den anderen ausstellen dürfen, das hat einleuchtenden Grund. Wir haben alle keine Achtung von einer Wohltätigkeit, die nicht zustande käme, wenn sie nicht Zuschauer hätte. Wir wissen alle, hier kommt etwas anderes ans Licht als Güte. Dieses Wohltun ist Eigennutz und erkauft sich mit seiner Gabe einen Gewinn, die Ehrung, die der Zuschauer ihm spenden soll. Jesus ist aber nicht damit zufrieden, dass die fremden Augen ausgesperrt bleiben; auch ich selbst soll meine Wohltat nicht beschauen. Das hat er in seiner mächtigen Sprache so gesagt, dass meine linke Hand nichts davon erfahren soll, dass meine rechte Hand den anderen die Gabe gibt. Auch wenn ich nicht Dank und Lohn von den Menschen begehre, so begehre ich doch den Lohn, dass meine Wohltat mich selbst erfreue und mir das Wohlgefühl des richtigen Handelns verschaffe. Damit hängt sich aber wieder jene Verunreinigung, die die den anderen vorgezeigte Wohltat verdirbt, in ihrer innersten und feinsten Gestalt an unsere Güte an. Ein letzter, feinster, aber auch stärkster Trieb der Eigensucht mengt sich ein. Sei nicht dein eigener Zuschauer und Lobredner, mahnt uns Jesus. Dich geht, was du Gutes tust, nichts an. Ihn geht es an, der deine Wohltat bedarf. Sieh auf ihn und sorge dafür, dass er wirklich erhält, was er bedarf. Wie kann ich zu dieser selbstlosen Güte kommen? Das Gebot Jesu wäre eine unerfüllbare Unmöglichkeit, wenn er uns nicht in den Glauben stellte. Solange ich meinen Stützpunkt in mir selber suche und mich an das klammere, was ich bei mir finde, wird sich auch meine linke Hand lebhaft an dem beteiligen, was die rechte tut. Dann zuckt das Hochgefühl des guten Werks durch meine ganze Seele und wird mir zum unentbehrlichen Genuss. Denn ich füge ja mit jeder Guttat einen Stein hinzu zu meinem stolzen Bau. Wie ich sein Erbauer bin, bin ich auch sein Beschauer und sein Bewunderer. Nun wendet aber Jesus unser Gesicht zu Gott hin, so dass wir glauben. Das gibt die Lösung nicht nur von unserem Sündigen, sondern auch von unserem Gutestun. Denn ich stehe nun vor Gott nicht auf meinem Werk, nicht auf dem, was meine Liebe opfert, sondern auf Gottes Wort und Gottes Tat. Der Segen, der daraus entsteht, wird mir sofort zuteil. Nun entsteht jenes Helfen, das ernsthaft hilft, weil unser Blick nicht an uns und unserem Vorteil hängt, sondern klar und ganz das bedenkt, was dem anderen dient. </w:t>
      </w:r>
    </w:p>
    <w:p w14:paraId="5F3151AD" w14:textId="77777777" w:rsidR="00C778DC" w:rsidRDefault="00C778DC" w:rsidP="00C778DC">
      <w:pPr>
        <w:pStyle w:val="StandardWeb"/>
      </w:pPr>
      <w:r>
        <w:rPr>
          <w:rStyle w:val="Hervorhebung"/>
        </w:rPr>
        <w:t>Wenn meine Linke mit dabei ist, lieber Herr, dann hält sie meine Rechte fest, dass sie nicht ernsthaft geben kann. So wird aus meinem Wohltun Schein. Weil Du allein die Liebe bist, suche ich sie bei Dir, und ich weiß, sie ist des Geistes Frucht und des Glaubens Frucht. Amen.</w:t>
      </w:r>
      <w:r>
        <w:t xml:space="preserve"> </w:t>
      </w:r>
    </w:p>
    <w:p w14:paraId="02174A2B" w14:textId="77777777" w:rsidR="00C778DC" w:rsidRDefault="00C778DC" w:rsidP="00C778DC">
      <w:pPr>
        <w:pStyle w:val="berschrift2"/>
      </w:pPr>
      <w:r>
        <w:t>20. September</w:t>
      </w:r>
    </w:p>
    <w:p w14:paraId="528511D0" w14:textId="77777777" w:rsidR="00C778DC" w:rsidRDefault="00C778DC" w:rsidP="00C778DC">
      <w:pPr>
        <w:pStyle w:val="StandardWeb"/>
      </w:pPr>
      <w:r>
        <w:rPr>
          <w:rStyle w:val="Fett"/>
        </w:rPr>
        <w:t>Wenn du betest, so gehe in dein Kämmerlein und schließe die Türe zu und bete zu deinem Vater im Verborgenen.</w:t>
      </w:r>
      <w:r>
        <w:br/>
        <w:t xml:space="preserve">Matthäus 6,6 </w:t>
      </w:r>
    </w:p>
    <w:p w14:paraId="56092943" w14:textId="3E6A3899" w:rsidR="00C778DC" w:rsidRDefault="00C778DC" w:rsidP="00C778DC">
      <w:pPr>
        <w:pStyle w:val="StandardWeb"/>
      </w:pPr>
      <w:r>
        <w:t xml:space="preserve">Der Betsaal, den die jüdischen Gemeinden an allen Orten herstellten, war eine wunderschöne Einrichtung. Weil sie sich die Betsäle bauten, erhielten sich die jüdischen in allen Ländern und jedes ihrer Glieder fand im Betsaal immer wieder die Nahrung, die ihm für sein inwendiges Leben unentbehrlich war. Auch wir können uns keine Mission denken ohne Kirchenbau und keine Christenheit ohne Räume, die für ihren Gottesdienst ausgesondert sind. Dennoch führt Jesus die Seinen, wenn sie beten, aus dem Betsaal hinaus. Wohin? Welchen Ort zeigt er ihnen, der heiliger wäre als der Betsaal? Gibt er seinen Jüngern auf, statt der jüdischen christliche Betsäle herzustellen? Die Vorratskammer, voll von irdischen Dingen, von Öl und Weinkrügen und Getreidehaufen, beschreibt er den Seinen als den richtigen Ort für ihr Gebet. Das ist sie deshalb, weil man sie verschließen kann. Dort beten sie im Verborgenen zu dem, der im Verborgenen gegenwärtig ist und die im Verborgenen Betenden erhört. Wie jedes Wort Jesu, so beschenkt uns auch dieses mit seiner königlichen Freiheit. Der, der in seinem Vorratsraum beten kann, ist frei gemacht, frei vom verwirrenden Eindruck, den die natürlichen Dinge auf uns machen, frei auch von jeder religiösen Stütze, die seine Erinnerung an Gott beleben soll. Er braucht keinen geweihten Raum, keine ihn feierlich stimmende Umgebung, keine Hallen und Orgeln, nicht einmal die Gemeinde. Er muss nicht erst durch irgendeine Vermittlung zu Gott emporgetragen werden; er hat Gott bei sich auch an dem dem irdischen Leben dienenden Ort. Diese Freiheit ist aber eine erhabene und heilige Sache; denn sie ist der Besitz der Glaubenden, die am verborgenen Gott nicht zweifeln, obschon kein sicheres Zeichen sie an ihn erinnert. Hier in der Stille sind sie gegen das geschützt, was im jüdischen Betsaal das Gebet verdirbt. Dort vergisst der Beter nie, dass er bei den anderen ist; denn jedes Auge schaut auf den Beter und jeder beurteilt die anderen und misst ihnen die Ehre und die Schande zu nach dem Maß ihrer Frömmigkeit. Mit wem spricht der Beter? Fragt uns Jesus, und bei wem sucht er den Erfolg seines Gebets? Bei den Menschen oder bei Gott? Du willst als Beter zu Gott reden; dann geh von den Menschen weg, geh in die Verborgenheit. </w:t>
      </w:r>
    </w:p>
    <w:p w14:paraId="3880D1DF" w14:textId="77777777" w:rsidR="00C778DC" w:rsidRDefault="00C778DC" w:rsidP="00C778DC">
      <w:pPr>
        <w:pStyle w:val="StandardWeb"/>
      </w:pPr>
      <w:r>
        <w:rPr>
          <w:rStyle w:val="Hervorhebung"/>
        </w:rPr>
        <w:t>Wenn ich nicht Dich, gegenwärtiger und heiliger Gott, allein vor Augen habe, gibt es für mich keine heilsame Gemeinschaft mit den Menschen, kein Wort, das Kraft hätte, keine Liebe, die wirklich hilft, keine Gemeinschaft des Gebets, bei der ich Dich anbetete. Dich suche ich und bete zu Dir, damit ich Deinen Willen erkenne und Deine Gaben empfange und mein Leben auf Dich gegründet sei, allein auf Dich. Amen.</w:t>
      </w:r>
      <w:r>
        <w:t xml:space="preserve"> </w:t>
      </w:r>
    </w:p>
    <w:p w14:paraId="41002C62" w14:textId="77777777" w:rsidR="00C778DC" w:rsidRDefault="00C778DC" w:rsidP="00C778DC">
      <w:pPr>
        <w:pStyle w:val="berschrift2"/>
      </w:pPr>
      <w:r>
        <w:t>21. September</w:t>
      </w:r>
    </w:p>
    <w:p w14:paraId="3EB3734F" w14:textId="77777777" w:rsidR="00C778DC" w:rsidRDefault="00C778DC" w:rsidP="00C778DC">
      <w:pPr>
        <w:pStyle w:val="StandardWeb"/>
      </w:pPr>
      <w:r>
        <w:rPr>
          <w:rStyle w:val="Fett"/>
        </w:rPr>
        <w:t>Wenn du festest, so salbe dein Haupt und wasche dein Angesicht, auf dass du nicht scheinest vor den Leuten mit deinem Fasten, sondern vor deinem Vater, welcher verborgen ist; und dein Vater, der in das Verborgene sieht, wird dir’s vergelten öffentlich.</w:t>
      </w:r>
      <w:r>
        <w:br/>
        <w:t xml:space="preserve">Matthäus 6,17+18 </w:t>
      </w:r>
    </w:p>
    <w:p w14:paraId="055B7106" w14:textId="77777777" w:rsidR="00C778DC" w:rsidRDefault="00C778DC" w:rsidP="00C778DC">
      <w:pPr>
        <w:pStyle w:val="StandardWeb"/>
      </w:pPr>
      <w:r>
        <w:t xml:space="preserve">Kunstfertig sind wir Menschen, dass wir sogar aus dem, was unsere Trauer und unsere Busse sichtbar macht, uns einen Ruhm bereiten. Das ist ein seltsames Kunststück. Ist nicht für den, der sich als schuldig richtet, die Öffentlichkeit verschärfte Pein? Sucht nicht die echte Träne die Verborgenheit? Allein das Kunststück, von dem Jesus spricht, ist uns sehr geläufig und findet sich bei allen, die nichts anderes sind als das, was die Gesellschaft aus ihnen macht. Sie stellen nicht nur ihre Kraft, sondern auch ihre Schwachheit aus, lassen sich ihre Tüchtigkeit und ihre Busse von den anderen bestätigen und bedürfen auch für ihre Trauer die Zuschauer. Da uns Jesus von der Knechtschaft unter die Menschen frei macht, stellt er auch den Fastenden allein vor Gott. Dadurch erhält unsere Busse Wahrheit und wird wirklich zur Beugung unter Gottes Gericht und unsere Trauer bekommt Heilsamkeit; nun reinigt sie unsere Seele. Ist es aber nicht gegen die Wahrhaftigkeit, wenn der Fastende sich jene Haltung gibt, die der annimmt, der sich zum frohen Fest begibt? Nur dann würde daraus eine Vorstellung, wenn es möglich wäre, dass uns ein Schmerz widerführe, der jede Freude in uns erstickt. Wir treten aber nach der Vorschrift Jesu mit dem gewaschenen Angesicht und dem geordneten Haar in die Gemeinschaft hinein und diese ist Gottes reiches Geschenk. Wenn wir die anderen mit dem belasten, was uns peinigt, verkennen wir den von der Gemeinschaft uns gegebenen Beruf. Wenn das Auge des Bruders deine Tränen sieht, so lass ihn mit dir weinen, wie er sich mit dir freuen soll, wenn er deine Freude sieht; aber um das Mitweinen der anderen zu werben, ist nicht brüderlich. Was aber unsere Gemeinschaft als ihr gemeinsames Gut besitzt und verwaltet, das ist Gottes Gnadengabe, an der ich auch im tiefsten Leid und bittersten Fasten Anteil habe. Auch dann gehöre ich zu den Hochzeitsleuten, die der Bräutigam deshalb zu sich geladen hat, damit sie mit ihm feiern. Wir waschen darum unser Gesicht nicht für die Menschen, sondern wenden uns mit aufgedecktem Angesicht dem zu, der uns die Herrlichkeit Gottes zeigt. </w:t>
      </w:r>
    </w:p>
    <w:p w14:paraId="200BA60F" w14:textId="77777777" w:rsidR="00C778DC" w:rsidRDefault="00C778DC" w:rsidP="00C778DC">
      <w:pPr>
        <w:pStyle w:val="StandardWeb"/>
      </w:pPr>
      <w:r>
        <w:rPr>
          <w:rStyle w:val="Hervorhebung"/>
        </w:rPr>
        <w:t>Was soll ich mehr begehren, als dass Du, Vater, weißt, was mir fehlt, und siehst, was mich beugt? Bist Du auch der verborgene Gott, so bist Du doch in Deiner Verborgenheit gegenwärtig. Dir bringe ich mein Geständnis und erfasse Deine Verheißung, dass Du dem verzeihst, der vor Dir seine Schuld bekennt. Amen.</w:t>
      </w:r>
      <w:r>
        <w:t xml:space="preserve"> </w:t>
      </w:r>
    </w:p>
    <w:p w14:paraId="79EE4DBC" w14:textId="77777777" w:rsidR="00C778DC" w:rsidRDefault="00C778DC" w:rsidP="00C778DC">
      <w:pPr>
        <w:pStyle w:val="berschrift2"/>
      </w:pPr>
      <w:r>
        <w:t>22. September</w:t>
      </w:r>
    </w:p>
    <w:p w14:paraId="46291FA8" w14:textId="77777777" w:rsidR="00C778DC" w:rsidRDefault="00C778DC" w:rsidP="00C778DC">
      <w:pPr>
        <w:pStyle w:val="StandardWeb"/>
      </w:pPr>
      <w:r>
        <w:rPr>
          <w:rStyle w:val="Fett"/>
        </w:rPr>
        <w:t>Gott versuchte Abraham.</w:t>
      </w:r>
      <w:r>
        <w:br/>
        <w:t xml:space="preserve">1. Mose 22,1 </w:t>
      </w:r>
    </w:p>
    <w:p w14:paraId="32B03B56" w14:textId="77777777" w:rsidR="00C778DC" w:rsidRDefault="00C778DC" w:rsidP="00C778DC">
      <w:pPr>
        <w:pStyle w:val="StandardWeb"/>
      </w:pPr>
      <w:r>
        <w:t xml:space="preserve">Gott tat es, das heißt, seine Gnade tut es. Alles, was Gott den Seinen tut, ist Gnade. Es ist Gnade, dass der Anspruch Gottes an mich ergeht, der mich zum bewussten Entschluss nötigt und mir aufgibt, dass sich meine Liebe in freier, eigener Bewegung ihm zuwende. Es würde uns keine Versuchung zuteil werden, stünden wir nur in der Abhängigkeit von Gott. Die Sterne werden nicht versucht; sie gehen ihre Bahn in fehlloser Richtigkeit, gebunden in das ihnen gegebene Gesetz. Ich werde versucht, weil mir Gottes Gabe so gegeben ist, dass sie mein Eigentum wird. Dass sie mein eigen ist, von mir erfasst, geschätzt, als heilig erkannt und treu bewahrt, dies stellt eben die Versuchung fest, und sie wird, indem sie dies bewährt, zur Pforte für die neue Gnade. Die Schwere der Entschließung, die die Versuchung von uns verlangt, entsteht daraus, dass das göttliche Gebot die uns gegebenen Bedingungen des Lebens angreift. Nicht nur die natürliche Empfindung, auch alles, was Abraham im Verkehr mit Gott erlebt hat, macht ihm das Leben des Sohnes teuer und seine Opferung unerträglich. So muss er sich von aller, auch der reinsten und frömmsten Eigensucht, lösen, muss auf den von Gott ihm gegebenen Sohn verzichten um Gottes Willen und bewähren, dass ihm Gott mehr gilt als seine Gabe. Die Frage, die am Eingang der Geschichte Hiobs steht: dient Hiob Gott umsonst? Wird hier auch an Abraham gestellt. Dies kehrt in jeder Versuchung wieder. Sie stellt das, was uns gegeben ist, und das, was von uns gefordert wird, gegeneinander und löst uns um deswillen, was kommt, von dem ab, was hinter uns liegt. Sie fordert immer die reine Bejahung Gottes, die nicht seinen Gaben gilt, sondern ihm. Darum, weil uns die Versuchung zur reinen Liebe Gottes beruft, ist sie selbst die Offenbarung der göttlichen Liebe im selben Sinn, wie das Gebot: Du sollst Gott lieben, ein Zeugnis der Liebe Gottes ist. Es ist seine reine Liebe, die von uns die reine, ganze Liebe begehrt. </w:t>
      </w:r>
    </w:p>
    <w:p w14:paraId="2DE11AC6" w14:textId="77777777" w:rsidR="00C778DC" w:rsidRDefault="00C778DC" w:rsidP="00C778DC">
      <w:pPr>
        <w:pStyle w:val="StandardWeb"/>
      </w:pPr>
      <w:r>
        <w:rPr>
          <w:rStyle w:val="Hervorhebung"/>
        </w:rPr>
        <w:t>Ich bete mit Deinem Wort, Herr Jesus: Führe mich nicht in Versuchung. Ich will aber in meine Bitte kein Murren mischen. Ich gedenke der Gebrechlichkeit meines Willens und der Schwäche meiner Liebe und weiß, dass ich mich leicht nach der falschen Seite wende. Das weißt auch Du, Allwissender. Darum bist Du in die Versuchung gegangen und hast herzlich nach ihr verlangt und mit Deinem vollendeten Opfer den Vater verherrlicht, damit Du für uns der Helfer seiest dann, wenn wir versucht werden. Amen.</w:t>
      </w:r>
      <w:r>
        <w:t xml:space="preserve"> </w:t>
      </w:r>
    </w:p>
    <w:p w14:paraId="2FCCF12D" w14:textId="77777777" w:rsidR="00C778DC" w:rsidRDefault="00C778DC" w:rsidP="00C778DC">
      <w:pPr>
        <w:pStyle w:val="berschrift2"/>
      </w:pPr>
      <w:r>
        <w:t>23. September</w:t>
      </w:r>
    </w:p>
    <w:p w14:paraId="644D1D9E" w14:textId="77777777" w:rsidR="00C778DC" w:rsidRDefault="00C778DC" w:rsidP="00C778DC">
      <w:pPr>
        <w:pStyle w:val="StandardWeb"/>
      </w:pPr>
      <w:r>
        <w:rPr>
          <w:rStyle w:val="Fett"/>
        </w:rPr>
        <w:t>Niemand sage, wenn er versucht wird, dass er von Gott versucht werde. Denn Gott kann nicht versucht werden zum Bösen, und er selbst versucht niemand; sondern ein jeglicher wird versucht, wenn er von seiner eigenen Lust gereizt und gelockt wird.</w:t>
      </w:r>
      <w:r>
        <w:br/>
        <w:t xml:space="preserve">Jakobus 1,13+14 </w:t>
      </w:r>
    </w:p>
    <w:p w14:paraId="7D76212B" w14:textId="77777777" w:rsidR="00C778DC" w:rsidRDefault="00C778DC" w:rsidP="00C778DC">
      <w:pPr>
        <w:pStyle w:val="StandardWeb"/>
      </w:pPr>
      <w:r>
        <w:t xml:space="preserve">Die Warnung, die uns verbietet, die Schuld an unserem Fall auf Gott zu legen, ist uns dringend nötig; sie ist aber reich an heilender Kraft. Die Neigung, Gott anzuklagen, ficht uns dann an, wenn wir uns zu unserer versuchlichen Lage richtig stellen. Dann erleben wir alle, was Jakobus im ersten Wort seines Briefes sagt, dass Versuchung Freude schafft, sogar wenn sie sich immer wieder erneuert. Dann aber, wenn wir in der Versuchung gefallen sind, vielleicht auch dann, wenn wir zwar noch nicht fielen, aber in einen harten Kampf verwickelt sind, weil sich eine zähe und starke Begehrung dem Gehorsam widersetzt, sind wir rasch bei dem Gedanken, dass die Schuld unseres falschen Schritts nicht auf uns falle, sondern auf Gott. Wir haben uns ja nicht selber in jene Lage versetzt, aus der die Versuchung entstand. Wir wurden in sie hineingeführt und nun war die Versuchung da, unentrinnbar, als Macht, die uns ergriff. Daran können wir nicht zweifeln, dass Gott auch in jenen Stunden, da wir die falschen Schritte taten, mit dabei gewesen ist. Auch im Rückblick auf jene Stunden steht die Gewissheit fest, dass unser Schicksal uns von Gott bereitet ist. Wie nun? Ist nicht Gott damals unser Feind gewesen, unser Verderber, der uns ins Böse stieß? Würde sich dieser Gedanke in uns festsetzen, so hätte uns unser Fall tödlich verwundet. Dann folgte auf ihn kein Aufstehen mehr und die Türe, die zur Umkehr führt, wäre für uns verschlossen. Besinne dich, sagt mir Jakobus, ehe du Gott beschuldigst; wer schuf deine Tat? Nicht die Dinge, nicht die Menschen, auch nicht Gott, meine Begehrung schuf meine Tat. Als ich den falschen Schritt vollzog, war ich der Schreitende. Irgend einen Gewinn wollte ich erhaschen, irgend eine Verletzung meines Wohlseins und meiner Ehre abwehren. Freilich handelte ich gestoßen und gezwungen als Gefangener. Doch das, was mich stieß und zwang, war mein eigenes Begehren. Dieses zerrte an mir und köderte mich und ich glich dem Fischlein, das gierig nach dem Köder schnappt. Aus meiner Lage kam mein Begehren; das war es ja, was sie versuchlich machte. Ich konnte damals nicht hindern, dass der lockende Wunsch in mir entstand. Kam er aber deshalb zu mir, damit ich ihn erfülle? War er mir nicht deshalb gegeben, damit ich ihn entkräfte, entwurzle und zerstöre? Es bewegt sich in mir kein Verlangen, das ohne mich zur Erfüllung kommt. Zur Tat wird meine Begierde erst, wenn sie durch meinen Entschluss bestätigt und durch meine Zustimmung in Kraft verwandelt ist. Nun liegt die Schuld an ihrem richtigen Platz; nun liegt sie auf mir, und weil ich sie als die meine erkenne, ist sie mir vergeben. Lege ich sie dagegen auf Gott, dann hängt sie unvergeben an mir. </w:t>
      </w:r>
    </w:p>
    <w:p w14:paraId="37E3689B" w14:textId="77777777" w:rsidR="00C778DC" w:rsidRDefault="00C778DC" w:rsidP="00C778DC">
      <w:pPr>
        <w:pStyle w:val="StandardWeb"/>
      </w:pPr>
      <w:r>
        <w:rPr>
          <w:rStyle w:val="Hervorhebung"/>
        </w:rPr>
        <w:t>Herr, ich preise Deine Gerechtigkeit allein, auch wenn ich an jene Stunden denke, in denen ich mich falsch entschied. Alles würde dunkel, wenn in der Erinnerung an jene dunklen Stunden auch Dein Angesicht mir dunkel würde. Du aber warst auch damals gerecht und mein Unrecht war mein eigenes Werk. Denn ich hörte auf meine Lust und nicht auf Deinen Willen. Dein Werk ist es, dass ich an meinem Sündigen nicht starb, sondern lebe, und in meiner Nacht Dich nicht verlor, sondern zu Dir kommen kann und bei Dir bleiben darf. Das ist Dein göttlich großes Vergeben, Dein väterliches Werk. Amen.</w:t>
      </w:r>
      <w:r>
        <w:t xml:space="preserve"> </w:t>
      </w:r>
    </w:p>
    <w:p w14:paraId="2A30D10F" w14:textId="77777777" w:rsidR="00C778DC" w:rsidRDefault="00C778DC" w:rsidP="00C778DC">
      <w:pPr>
        <w:pStyle w:val="berschrift2"/>
      </w:pPr>
      <w:r>
        <w:t>24. September</w:t>
      </w:r>
    </w:p>
    <w:p w14:paraId="2DD1029E" w14:textId="77777777" w:rsidR="00C778DC" w:rsidRDefault="00C778DC" w:rsidP="00C778DC">
      <w:pPr>
        <w:pStyle w:val="StandardWeb"/>
      </w:pPr>
      <w:r>
        <w:rPr>
          <w:rStyle w:val="Fett"/>
        </w:rPr>
        <w:t>Die Schlange war listiger als alle Tiere auf dem Feld.</w:t>
      </w:r>
      <w:r>
        <w:br/>
        <w:t xml:space="preserve">1. Mose 3,1 </w:t>
      </w:r>
    </w:p>
    <w:p w14:paraId="465E3CE4" w14:textId="77777777" w:rsidR="00C778DC" w:rsidRDefault="00C778DC" w:rsidP="00C778DC">
      <w:pPr>
        <w:pStyle w:val="StandardWeb"/>
      </w:pPr>
      <w:r>
        <w:t xml:space="preserve">Wie klein ist der Verstand eines Menschen neben der Klugheit einer Schlange! Sie verzweifelt nicht, läuft nicht ratlos hin und her und macht keine dummen Streiche. Messen wir den Menschen nur nach den Leistungen seiner Sinne, seines Verstandes und seines Gedächtnisses, dann bleibt er weit hinter den geistigen Leistungen der Tiere zurück. Das gibt dem Tier die für uns versuchliche Macht, weil im Tier ein großer Verstand ohne Hemmung und Einschränkung im Dienst seiner Triebe steht. Wenn ich nichts anderes als Verstand wäre, warum sollte ich nicht das Tier nachahmen und dasjenige Maß von Verstand, das ich habe, so brauchen, wie das Tier den seinigen braucht, eben dazu, dass ich alles erjage, wonach mein Gelüsten verlangt? Dem lockenden Beispiel des Tieres tritt zunächst das Gebot entgegen: Du bist nicht selbst über dein Leben Herr und weißt nicht selber, was gut und böse ist; das sollst du nicht selber nach deiner Willkür festsetzen, sondern sollst hören, was für dich gut ist und was für die böse ist, was dich ins Leben führt und was dich zerstört. Das wird dir gesagt, und dadurch, dass zu dir gesprochen wird und du hörst, bist du kein Tier. Wenn aber zum Tier in mir nichts anderes kommt als das Gebot, das mir erklärt: du hast nicht zu begehren, sondern zu gehorchen, und sollst nicht wünschen, sondern empfangen, was dir gegeben wird, dann entsteht in mir noch nicht mehr als ein nicht zu schlichtender Streit. Zu meiner tierischen Klugheit muss die Torheit des Evangeliums kommen. Den muss ich kennen lernen, der das Kreuz getragen hat. Das ist das vollkommene Gegenteil zur Klugheit der Schlange. Sein Bild, das Bild des Gekreuzigten, befreit mich von der Bewunderung für den Geist des Tiers und schließt seinem Einfluss die Türe zu. </w:t>
      </w:r>
    </w:p>
    <w:p w14:paraId="2852DA56" w14:textId="77777777" w:rsidR="00C778DC" w:rsidRDefault="00C778DC" w:rsidP="00C778DC">
      <w:pPr>
        <w:pStyle w:val="StandardWeb"/>
      </w:pPr>
      <w:r>
        <w:rPr>
          <w:rStyle w:val="Hervorhebung"/>
        </w:rPr>
        <w:t>Weil Du, Herr, uns von der Schlangenklugheit befreist, öffnest Du uns das Paradies. An Deinem Kreuz erscheint uns die Weisheit, die von oben kommt. Wache über dem Getümmel meiner Gedanken und sende in mich hinein die Strahlen Deines Lichts, des richtenden, das zwischen dem, was gut und was böse ist, scheidet, des weisenden, das mir die Spur Deines Wandels zeigt. Amen.</w:t>
      </w:r>
      <w:r>
        <w:t xml:space="preserve"> </w:t>
      </w:r>
    </w:p>
    <w:p w14:paraId="0D8ED11D" w14:textId="77777777" w:rsidR="00C778DC" w:rsidRDefault="00C778DC" w:rsidP="00C778DC">
      <w:pPr>
        <w:pStyle w:val="berschrift2"/>
      </w:pPr>
      <w:r>
        <w:t>25. September</w:t>
      </w:r>
    </w:p>
    <w:p w14:paraId="3AF8FE08" w14:textId="77777777" w:rsidR="00C778DC" w:rsidRDefault="00C778DC" w:rsidP="00C778DC">
      <w:pPr>
        <w:pStyle w:val="StandardWeb"/>
      </w:pPr>
      <w:r>
        <w:rPr>
          <w:rStyle w:val="Fett"/>
        </w:rPr>
        <w:t>Die Kreatur ist der Eitelkeit unterworfen ohne ihren Willen, sondern um deswillen, der sie unterworfen hat, auf Hoffnung.</w:t>
      </w:r>
      <w:r>
        <w:br/>
        <w:t xml:space="preserve">Römer 8,20 </w:t>
      </w:r>
    </w:p>
    <w:p w14:paraId="7D365118" w14:textId="670DEEFC" w:rsidR="00C778DC" w:rsidRDefault="00C778DC" w:rsidP="00C778DC">
      <w:pPr>
        <w:pStyle w:val="StandardWeb"/>
      </w:pPr>
      <w:r>
        <w:t xml:space="preserve">Ist es nicht mein höchster Ehrenname und Grund zu jubelnder Freude, dass ich Kreatur bin, ein Werk Gottes, ein Erzeugnis seiner schaffenden Kraft? Aber diese Ehre zerrinnt und dieser Jubel verklingt, solange ich nichts anderes bin als Geschöpf. </w:t>
      </w:r>
      <w:r w:rsidR="00073840">
        <w:t>„</w:t>
      </w:r>
      <w:r>
        <w:t>Ein erbärmliches Geschöpf</w:t>
      </w:r>
      <w:r w:rsidR="00073840">
        <w:t>“</w:t>
      </w:r>
      <w:r>
        <w:t xml:space="preserve">, so sprechen wir Deutsche. Die Formel klingt fast lästerlich; ist denn ein Geschöpf erbärmlich? Indem ich es Geschöpf heiße, sage ich, dass es sein Dasein und seine Gestalt von Gott empfangen habe, und trotzdem nenne ich es erbärmlich, weil das, was es mir zeigt, Ohnmacht und Elend ist. Allein diese Sprechweise hat ihren ernsthaften Grund und hält ein erhabenes Merkmal des göttlichen Regiments ans Licht. Als Kreatur bin ich in der Tat nichts anderes als erbärmlich; denn Gott hat das, was er schuf, in die Eitelkeit und Vergänglichkeit versetzt. Sieh dir doch unser Hasten und Rennen, unser Arbeiten und Erwerben, unser Reden und Schreiben, unser Genießen und Leiden an; was kann man dazu anderes sagen als was Paulus sagte: Eitelkeit? Sind wir dennoch Kreatur und dazu von Gott gemacht? Eben in dieser Eitelkeit, von der wir uns nicht lösen können, tragen wir das Merkmal unserer Kreatürlichkeit an uns. Zu so nichtigen Wesen haben wir uns nicht selbst gemacht, sondern wurden der Eitelkeit unterworfen, und die Hand, die uns ihr unterwarf, ist die schaffende Hand, die uns das Dasein gab. Deshalb ist der Mensch für sich selbst ein Rätsel. Geschöpf und zugleich ohnmächtig sein, einen Willen haben, der nichts kann, und ein Leben haben, das stirbt, das ist freilich rätselhaft. Wir sollen auch die Rätselhaftigkeit unseres Daseins kräftig spüren. Denn dazu hat Gott das Hoffen in uns hineingepflanzt. Ich muss hoffen, wie jedermann hofft. Jeder lebt in der Zukunft, weil keiner bei dem verweilen kann, was er jetzt ist. Auch das ist das Wahrzeichen des Schöpfers, das wir an uns tragen. Er gab uns nicht nur die Leere, sondern auch die Sehnsucht, die auf ihre Füllung wartet, nicht nur die Fessel, sondern auch die Empfindung für ihren harten Druck und das Verlangen, das nach Freiheit dürstet. Sehen wir unser Ziel? Paulus sah es. Gott macht aus uns noch anderes als nur seine Kreatur; sein Kind macht er aus uns. Am Geschöpf zeigt er seine Macht, am Kinde seiner Gnade. Das Geschöpf ist gebunden in die ihm auferlegte Notwendigkeit; dem Kind gibt er seine Gemeinschaft, die es befreit. Nun weiß ich, warum ich als Geschöpf noch nichtig bin und wohin das Sehnen der Geschaffenen zielt. Gotteskindschaft ist das Ziel, zu dem Gott die Geschaffenen führt; dort findet ihre Sehnsucht das, was sie erfüllt. </w:t>
      </w:r>
    </w:p>
    <w:p w14:paraId="27D1FDE8" w14:textId="77777777" w:rsidR="00C778DC" w:rsidRDefault="00C778DC" w:rsidP="00C778DC">
      <w:pPr>
        <w:pStyle w:val="StandardWeb"/>
      </w:pPr>
      <w:r>
        <w:rPr>
          <w:rStyle w:val="Hervorhebung"/>
        </w:rPr>
        <w:t>Schaue ich Deine Macht, o unser Schöpfer, von dem alles ist, was besteht, so beuge ich mich vor Dir in Anbetung. Schaue ich Deine Gabe, o Vater aller Deiner Kinder, so wird aus meiner Anbetung das neue Lied der ewigen Danksagung. In unsere Nichtigkeit legst Du den Schatz Deines Wortes, das uns zu Deinen Kindern macht. Nun darf ich nicht nur hoffen, sondern auch glauben und lieben zu Deines Namens Preis. Amen.</w:t>
      </w:r>
      <w:r>
        <w:t xml:space="preserve"> </w:t>
      </w:r>
    </w:p>
    <w:p w14:paraId="3E066E3F" w14:textId="77777777" w:rsidR="00C778DC" w:rsidRDefault="00C778DC" w:rsidP="00C778DC">
      <w:pPr>
        <w:pStyle w:val="berschrift2"/>
      </w:pPr>
      <w:r>
        <w:t>26. September</w:t>
      </w:r>
    </w:p>
    <w:p w14:paraId="17C02CDF" w14:textId="77777777" w:rsidR="00C778DC" w:rsidRDefault="00C778DC" w:rsidP="00C778DC">
      <w:pPr>
        <w:pStyle w:val="StandardWeb"/>
      </w:pPr>
      <w:r>
        <w:rPr>
          <w:rStyle w:val="Fett"/>
        </w:rPr>
        <w:t>Heben wir das Gesetz auf durch den Glauben? Das sei ferne! Sondern wir richten das Gesetz auf.</w:t>
      </w:r>
      <w:r>
        <w:br/>
        <w:t xml:space="preserve">Römer 3,31 </w:t>
      </w:r>
    </w:p>
    <w:p w14:paraId="42863384" w14:textId="5CE604D4" w:rsidR="00C778DC" w:rsidRDefault="00C778DC" w:rsidP="00C778DC">
      <w:pPr>
        <w:pStyle w:val="StandardWeb"/>
      </w:pPr>
      <w:r>
        <w:t xml:space="preserve">Wäre ich auf der Flucht vor Gott, dann würde ich sein Gesetz von mir stoßen und mit starkem Verlangen bemühen, ihm nirgends zu begegnen. Nun aber ruft mich Gott zu sich, reicht mir seine Hand, dass sie mich halte, und zeigt mir sein Werk, damit mein Leben in ihm begründet sei. Wie könnte ich nun im Streit mit dem Gesetz verharren? Das Gesetz verwirft alle Bosheit; sie sei verworfen mit ganzer Entschlossenheit! Das Gesetz macht mir die Bosheit zur Schuld; sein Urteil ist wahr und leuchte in meiner Seele. Das Gesetz zeigt mir, wie gut und herrlich Gottes Wille ist; ich sehe dies und will gehorchen. Wie kann ich etwas anderes begehren, als dass ich Gottes Willen tue? Das Gesetz spricht nicht nur zu mir, sondern zu uns allen, vereint uns zur Gemeinde und macht aus unserem gemeinsamen leben den gemeinsamen Gottesdienst. Wie könnte ich Gottes Gnade nur an mich allein ketten, wie mir verbergen, dass sie den Brüdern wie mir gegeben ist und dass sie uns zur einträchtigen Schar verbindet, in der auch ich für meinen Dienst zum Wohl des anderen und zu Gottes Ruhm mein Plätzchen habe? Darum gebietet das Gesetz die Liebe und ich kann und will ihm nicht widersprechen. Gott gibt mir die Liebe dadurch, dass er mir den Glauben gibt. Und doch bleibt es der Glanz in Gottes Regierung, dass sie uns </w:t>
      </w:r>
      <w:r w:rsidR="00073840">
        <w:t>„</w:t>
      </w:r>
      <w:r>
        <w:t>ohne Zutun des Gesetzes</w:t>
      </w:r>
      <w:r w:rsidR="00073840">
        <w:t>“</w:t>
      </w:r>
      <w:r>
        <w:t xml:space="preserve"> die Gerechtigkeit bereitet hat, nicht so, dass Gott gebietet und wir sein Gebot erfüllen, nicht so, dass Gott richtet und wir an unserer Übeltat sterben, nicht so, dass Gott lohnt und wir durch unser Verdienst leben, sondern so, dass die Schuld getilgt ist durch sein Vergeben und der Glaube empfängt, was er erbittet, und die Liebe fruchtbar macht, was der Glaube empfing. Dass Gottes Wort nicht zu mir sagt: Du sollst! Sondern sagt: Sieh, was Gott tut, und nimm, was Gott gibt, das macht aus seinem Wort die Kraft Gottes zur Seligkeit. </w:t>
      </w:r>
    </w:p>
    <w:p w14:paraId="317313E3" w14:textId="77777777" w:rsidR="00C778DC" w:rsidRDefault="00C778DC" w:rsidP="00C778DC">
      <w:pPr>
        <w:pStyle w:val="StandardWeb"/>
      </w:pPr>
      <w:r>
        <w:rPr>
          <w:rStyle w:val="Hervorhebung"/>
        </w:rPr>
        <w:t>Mich verlangt, Herr Gott, nach Deinen Geboten. An Deiner Gnade stirbt der Widerspruch meiner Natur, der Dein Gebot nicht gefällt. Es ist ja höher und herrlicher als unsere menschliche Art und hebt unser Verlangen zu Deinem gnädigen Willen empor. Mache mir ihn nach Deiner Barmherzigkeit sichtbar in allen Dingen, damit ich an Deiner Hand bleibe als Dein dir willig folgendes Kind. Amen.</w:t>
      </w:r>
      <w:r>
        <w:t xml:space="preserve"> </w:t>
      </w:r>
    </w:p>
    <w:p w14:paraId="26CEC980" w14:textId="77777777" w:rsidR="00C778DC" w:rsidRDefault="00C778DC" w:rsidP="00C778DC">
      <w:pPr>
        <w:pStyle w:val="berschrift2"/>
      </w:pPr>
      <w:r>
        <w:t>27. September</w:t>
      </w:r>
    </w:p>
    <w:p w14:paraId="66150BC3" w14:textId="77777777" w:rsidR="00C778DC" w:rsidRDefault="00C778DC" w:rsidP="00C778DC">
      <w:pPr>
        <w:pStyle w:val="StandardWeb"/>
      </w:pPr>
      <w:r>
        <w:rPr>
          <w:rStyle w:val="Fett"/>
        </w:rPr>
        <w:t>Was hilft es, liebe Brüder, wenn jemand sagt, er habe Glauben, und hat doch die Werke nicht? Kann auch der Glaube ihn selig machen?</w:t>
      </w:r>
      <w:r>
        <w:br/>
        <w:t xml:space="preserve">Jakobus 2,14 </w:t>
      </w:r>
    </w:p>
    <w:p w14:paraId="507136FE" w14:textId="77777777" w:rsidR="00C778DC" w:rsidRDefault="00C778DC" w:rsidP="00C778DC">
      <w:pPr>
        <w:pStyle w:val="StandardWeb"/>
      </w:pPr>
      <w:r>
        <w:t xml:space="preserve">Dass ich sage, ich habe Glauben, das ist unmöglich die Hilfe, die mich von der Sünde, Schuld und Strafe befreit. Wie könnte das, was ich sage, meine Rettung sein? Nicht dass ich sage, ich habe Glauben, sondern dass ich glaube, das rettet mich, stellt mich in Gottes Frieden, bringt mir Gottes Gnade und ist meine Gerechtigkeit vor Gott. Habe ich Glauben, so sage ich auch, dass ich ihn habe. Der Glaube erzeugt das Bekenntnis und wäre nicht vorhanden, wenn er es nicht schüfe. Wenn ich nicht einmal reden mag, wie soll ich denn im Glauben handeln? Darum hat das Bekenntnis dieselbe Verheißung wie unser Glaube. Denn das Bekenntnis ist des Glaubens erste Frucht. Er schenkt mir das antwortende Wort, das zur Botschaft Gottes die Danksagung fügt und aus seiner Verheißung meine Bitte macht. Ich kann vor Gott nicht stumm bleiben, wenn ich glaube. Durch Glauben beten wir, sagt Jakobus. Und der Glaube gibt mir auch im Verkehr mit den Menschen das Wort. Ich glaube, darum rede ich, sagt Paulus. Habe ich aber damit Gottes Gnade schon ganz beschrieben? Gäbe mir der Glaube bloß Worte, dann freilich wäre mir schon damit geholfen, dass ich sage, ich habe Glauben. Aber das ist ein finsterer Gedanke. Bin ich denn nur ein Denker und Redner? Gott hat mir Leben gegeben und das bedeutet, er hat in mich einen Willen gepflanzt, der handeln kann, aber auch handeln muss nach unzerbrechlicher Notwendigkeit. Das gilt für meinen Verkehr mit Gott und ebenso für mein Verhältnis zu den Menschen. Der Dienst Gottes ist Tat und unsere Gemeinschaft miteinander entsteht durch das, was wir einander tun. Wenn ich nun keine Werke habe, nichts tue, also auch das nicht tue, was Gott von mir will, so ist das nicht Rettung, sondern Sünde und Tod. Es ist unmöglich, dass ich nichts tue; wenn ich nicht den Willen Gottes tue, so entsteht mein Werk aus meiner Eigensucht, ist also gottlos und Unheil für die anderen. Nun brauche ich aber die Warnung des Jakobus dringend; denn es ist süß, auf nichts anderes zu schauen als auf Gottes Werk und alles in die stille Ruhe zu versenken, die ich habe, weil ich in Gott geborgen bin. Das Werk stellt sich neben dem Glauben immer als schwer dar; es ist Kampf, entsteht durch Selbstüberwindung und bringt mich in die gefährliche Nähe der Welt. Aber die träge und selbstsüchtige Art unseres Herzens darf mich nicht täuschen. Daran darf ich keinen Zweifel hängen, dass ich handeln muss, und soll Gott danken, dass ich als der Glaubende handeln kann, so dass mein Werk nicht Schuld und Unheil ist, sondern den Willen Gottes tut. </w:t>
      </w:r>
    </w:p>
    <w:p w14:paraId="2257917B" w14:textId="77777777" w:rsidR="00C778DC" w:rsidRDefault="00C778DC" w:rsidP="00C778DC">
      <w:pPr>
        <w:pStyle w:val="StandardWeb"/>
      </w:pPr>
      <w:r>
        <w:rPr>
          <w:rStyle w:val="Hervorhebung"/>
        </w:rPr>
        <w:t>Was Du, gnädiger Gott, für uns und an uns tust, das braucht keine Hilfe und Ergänzung. Mein Werk ist nicht der Grund Deiner Gnade. Sie hat in Dir ihren Grund und ist vollkommen wie Du. Deshalb glauben wir Dir, und glauben nicht an uns und unser Werk. Du gibst aber Deine Gnade mir in meiner Lage und meinem Beruf und hast mich mit Arbeit beschenkt. Ich würfe Deine Gnade weg, wenn ich sie nicht täte. O gib mir, Vater, die warme, starke, freudige Liebe, die Dir gehorcht. Amen.</w:t>
      </w:r>
      <w:r>
        <w:t xml:space="preserve"> </w:t>
      </w:r>
    </w:p>
    <w:p w14:paraId="1474E20B" w14:textId="77777777" w:rsidR="00C778DC" w:rsidRDefault="00C778DC" w:rsidP="00C778DC">
      <w:pPr>
        <w:pStyle w:val="berschrift2"/>
      </w:pPr>
      <w:r>
        <w:t>28. September</w:t>
      </w:r>
    </w:p>
    <w:p w14:paraId="631088F9" w14:textId="77777777" w:rsidR="00C778DC" w:rsidRDefault="00C778DC" w:rsidP="00C778DC">
      <w:pPr>
        <w:pStyle w:val="StandardWeb"/>
      </w:pPr>
      <w:r>
        <w:rPr>
          <w:rStyle w:val="Fett"/>
        </w:rPr>
        <w:t>Er lässt seine Sonne aufgehen über die Bösen und über die Guten und lässt regnen über Gerechte und Ungerechte.</w:t>
      </w:r>
      <w:r>
        <w:br/>
        <w:t xml:space="preserve">Matthäus 5,45 </w:t>
      </w:r>
    </w:p>
    <w:p w14:paraId="0C63B584" w14:textId="77777777" w:rsidR="00C778DC" w:rsidRDefault="00C778DC" w:rsidP="00C778DC">
      <w:pPr>
        <w:pStyle w:val="StandardWeb"/>
      </w:pPr>
      <w:r>
        <w:t xml:space="preserve">Die Tatsache, die Jesus hier beschreibt, ist offenkundig und unbestreitbar. Die Natur gibt jedem die Lebensmittel, ob er gerecht oder ungerecht mit ihnen verfahre, ob wir boshaft oder gütig an den Menschen handeln. Wir empfangen nicht sofort und sichtbar auf unserem Acker den Lohn für unsere Bosheit. Auch die von oben kommenden Gaben, ohne die es keine reifende Ernte gibt, Sonne und Regen, werden mir deshalb, weil ich gottlos bin, nicht entzogen. Die Natur, sagen wir, tut das; die Natur fragt nicht nach unserem sittlichen Verhalten. Damit machen wir den Tatbestand, von dem Jesus spricht und den wir alle sehen, für unser eigenes Verhalten unwirksam. Nein, sagt Jesus, nicht die Natur ernährt dich. Gott gibt dir Licht, Wärme und Wasser, ohne die keine Ähre reift. Die Natur tut es, weil Gott es tut. Gönnte er dir dein Brot nicht, weil du boshaft und ungerecht bist, so schiene dir keine Sonne und tränkte deinen Acker kein Regenguss, und jetzt bekommt der einfache Tatbestand, den wir immer vor Augen haben, für uns die größte und furchtbarste Wichtigkeit. Was zeigt uns hier Gott? Gebende Güte, die sich nicht ändert, wenn ihr der Dank versagt wird, Unermüdlichkeit der Liebe auch gegen den, der boshaft und ungerecht ist. Wie fremd ist uns das, so fremd, dass der Tatbestand, an dem uns Jesus die Weise Gottes zeigt, uns oft zum Anstoß wird. Sind es nur die alttestamentlichen Frommen gewesen, die verblüfft, ja geärgert sahen, dass es auch Gottlosen wohl ging? Kennen wir diesen Anstoß nicht? Jesus hat das als die Vollkommenheit des Vaters gepriesen, dass er aus der Natur die reiche Vorratskammer machte, aus der ich holen kann, was ich brauche, auch dann noch, wenn ich aus mir einen gottlosen und boshaften Menschen gemacht habe. Die Weise des Vaters wiederholt sich im Verhalten seiner Kinder. Ihr habt, sagt Jesus, in Gott eine Güte vor Augen, die vor der Bosheit nicht verschwindet und der Feindschaft gegenüber die gebende bleibt. Nun wisst ihr, woran man Gottes Kinder erkennt und wie ihr solche werdet. Eure Liebe wartet immer auf die Liebe der anderen und geht unter, wenn euch die anderen sie versagen. So dient eure Liebe euch selbst und bleibt von eurer Eigensucht beherrscht. Gottes Liebe rechnet nicht auf Gegenleistung; sie ist frei und ganz. </w:t>
      </w:r>
    </w:p>
    <w:p w14:paraId="6837427F" w14:textId="77777777" w:rsidR="00C778DC" w:rsidRDefault="00C778DC" w:rsidP="00C778DC">
      <w:pPr>
        <w:pStyle w:val="StandardWeb"/>
      </w:pPr>
      <w:r>
        <w:rPr>
          <w:rStyle w:val="Hervorhebung"/>
        </w:rPr>
        <w:t>Du siehst, Herr Christus, alles mit neuen Augen an, auch das, was wir beständig sehen. Denn Du siehst alles mit den Augen der Liebe an, der völligen und reinen. Darum bist Du für uns das Licht des Lebens. Führe mich dadurch ins Leben, dass Du mich zum Lieben bringst. Amen.</w:t>
      </w:r>
      <w:r>
        <w:t xml:space="preserve"> </w:t>
      </w:r>
    </w:p>
    <w:p w14:paraId="2AFEEF29" w14:textId="77777777" w:rsidR="00C778DC" w:rsidRDefault="00C778DC" w:rsidP="00C778DC">
      <w:pPr>
        <w:pStyle w:val="berschrift2"/>
      </w:pPr>
      <w:r>
        <w:t>29. September</w:t>
      </w:r>
    </w:p>
    <w:p w14:paraId="1129B663" w14:textId="77777777" w:rsidR="00C778DC" w:rsidRDefault="00C778DC" w:rsidP="00C778DC">
      <w:pPr>
        <w:pStyle w:val="StandardWeb"/>
      </w:pPr>
      <w:r>
        <w:rPr>
          <w:rStyle w:val="Fett"/>
        </w:rPr>
        <w:t>Ihr könnt nicht Gott dienen und dem Mammon.</w:t>
      </w:r>
      <w:r>
        <w:br/>
        <w:t xml:space="preserve">Matthäus 6,24 </w:t>
      </w:r>
    </w:p>
    <w:p w14:paraId="0846BA2D" w14:textId="77777777" w:rsidR="00C778DC" w:rsidRDefault="00C778DC" w:rsidP="00C778DC">
      <w:pPr>
        <w:pStyle w:val="StandardWeb"/>
      </w:pPr>
      <w:r>
        <w:t xml:space="preserve">Besitz haben und Gott haben, das stimmt fein zusammen. Denn der Besitz ist uns von Gott gegeben und wird uns als sein Segen zuteil. Weil er uns nötig ist, dienen wir der göttlichen Ordnung, wenn wir ihn erwerben und verwalten. Gott haben bedeutet aber, ihm dienen. Ich kann ihn nur dadurch für mich haben, dass ich mit allem, was ich bin und tue, sein eigen bin und seinen Willen tue. Dieser Dienst ergreift mich aber ganz. Somit ist es unmöglich, dass ich dem Besitz diene, an ihn gebunden sei und mich ihm zum Knecht mache, wenn ich Gott habe und darum auch Gott diene. Es ist also meine Christenpflicht, zu prüfen, wann aus meinem Erwerben, das mir mein Besitz verschafft, der Dienst des Besitzes wird. Ernsthaft und erfolgreich kann ich nur dann arbeiten, wenn ich mein Herz in meine Arbeit lege. Ich muss mit gesammeltem Nachdenken und entschlossenem Willen meine Arbeit tun. Das ist aber das, was sie gefährlich macht. Deshalb, weil ich nicht mit halbem Herzen arbeiten und erwerben darf, dreht sich leicht das Verhältnis um, so dass aus dem Besitz der Besitzer, aus dem Mittel der Zweck, aus dem Herrn der Knecht wird. Ich spüre, dass das Verhältnis sich umgedreht hat, wenn ich nicht mehr entbehren kann, unfähig zum Geben bin, wenn ich im Ertrag meiner Arbeit deshalb, weil sie meinen Besitz mehrt, meine Ehre und Größe suchte. Damit bin ich aber dem Dienst Gottes entflohen und habe aus allem, was ich meine Religion oder mein Christentum heiße, Schein und Einbildung gemacht. Wachsamkeit ist hier von mir gefordert, unablässige, stets gewaffnete. Der Kampf ist heiß, und je verwickelter unsere Wirtschaft wird, desto künstlicher die Wege sind, auf denen wir die Lebensmittel suchen müssen, um so härter, an Wunden und Niederlagen reicher wird der Kampf. Uns allen ist aber auch die uns schützende Hilfe gezeigt. Du kannst, sagt mir Jesus, Gott dienen und damit endet deine Verknechtung an deinen Besitz. Dass du ihm dienen kannst, ist sein gnädiges Geschenk, seine herrliche Gnadentat. Nahe dich zu Gott, so naht er sich dir. Nun habe ich den Standort, der mich über alle Fragen und Sorgen der Wirtschaft erhebt, kann erwerben, ohne zu verderben, kann besitzen, ohne an meinem Besitz zu sterben. Denn jetzt kann ich nicht nur erwerben, sondern auch gebrauchen, nicht nur gewinnen, sondern auch geben, und bereite mir mit der Mehrung meines Besitzes die verstärkte Pflicht und das erhöhte Vermögen zu meinem Gottesdienst. </w:t>
      </w:r>
    </w:p>
    <w:p w14:paraId="1C610B65" w14:textId="77777777" w:rsidR="00C778DC" w:rsidRDefault="00C778DC" w:rsidP="00C778DC">
      <w:pPr>
        <w:pStyle w:val="StandardWeb"/>
      </w:pPr>
      <w:r>
        <w:rPr>
          <w:rStyle w:val="Hervorhebung"/>
        </w:rPr>
        <w:t>Nur um eines kann ich bitten, nicht um Reichtum und nicht um Armut, sondern darum: Mache Deine Gnade mir so groß und in mir so wirksam, dass ich Dein eigen bin und Dir diene in allem, was ich tue. Ich bedarf in allem Deines Vergebens, denn was natürlich ist, zieht mich an sich mit Allgewalt; aber Dein Vergeben ist stark und überwindet das Böse und führt uns in die Freiheit ein. Amen.</w:t>
      </w:r>
      <w:r>
        <w:t xml:space="preserve"> </w:t>
      </w:r>
    </w:p>
    <w:p w14:paraId="51FEDA43" w14:textId="77777777" w:rsidR="00C778DC" w:rsidRDefault="00C778DC" w:rsidP="00C778DC">
      <w:pPr>
        <w:pStyle w:val="berschrift2"/>
      </w:pPr>
      <w:r>
        <w:t>30. September</w:t>
      </w:r>
    </w:p>
    <w:p w14:paraId="39081B80" w14:textId="77777777" w:rsidR="00C778DC" w:rsidRDefault="00C778DC" w:rsidP="00C778DC">
      <w:pPr>
        <w:pStyle w:val="StandardWeb"/>
      </w:pPr>
      <w:r>
        <w:rPr>
          <w:rStyle w:val="Fett"/>
        </w:rPr>
        <w:t>Ich bin gewiss, dass weder Tod noch Leben, weder Engel noch Fürstentümer noch Gewalten, weder Gegenwärtiges noch Zukünftiges, weder Hohes noch Tiefes noch keine andere Kreatur mag uns scheiden von der Liebe Gottes, die in Christus Jesus ist, unserem Herrn.</w:t>
      </w:r>
      <w:r>
        <w:br/>
        <w:t xml:space="preserve">Römer 8,38+39 </w:t>
      </w:r>
    </w:p>
    <w:p w14:paraId="0713CB34" w14:textId="77777777" w:rsidR="00C778DC" w:rsidRDefault="00C778DC" w:rsidP="00C778DC">
      <w:pPr>
        <w:pStyle w:val="StandardWeb"/>
      </w:pPr>
      <w:r>
        <w:t xml:space="preserve">Liebe eint. Wie stark ist das Band, das sie zwischen Gott und mir knüpft? Paulus sagt mir: von Gottes Liebe wird dich nichts scheiden. Wer wird Gottes Willen brechen, wer das Band zerreißen, das er wob, und die Gemeinschaft zersprengen, die er stiftete? Menschlicher Wille ist wankelmütig und launisch, greift jetzt nach dem Nächsten und lässt ihn bald wieder fahren. Menschlicher Wille kann entwurzelt werden, wenn sich ein starker Gegenstoß ihm widersetzt. Der göttliche Wille wechselt aber sein Ziel nicht und weicht vor keinem gegen ihn gerichteten Druck. Gilt es nicht aber auch von meiner Liebe zu Gott, dass sie beweglich sei? Darf ich von ihr sagen, dass sie mich mit einem unüberwindlichen Griff an Gott binde? Meine Gemeinschaft mit Gott beruht aber nicht auf meiner Liebe zu ihm, sondern auf der, die er mir gewährt. Nicht das ist die Frage, ob meine Liebe stärker sei als alle Widerstände, sondern ob seine Liebe bezwungen werden kann. Kann nicht meine Schuld mich aus Gottes Liebe reißen? Gerade dadurch ist mir ja seine Liebe zuteil geworden, dass ich gerechtfertigt bin. Ich könnte nicht von Gottes Liebe zu mir reden, wenn ich nicht den kennte, der für uns gestorben und auferstanden ist und uns in Gott regiert. Durch ihn kam die Liebe Gottes zu mir, Wie steht es aber mit dem Tod? Reißt er nicht jede Liebe entzwei? Wie sollte er aber Gottes Liebe vereiteln, da er ja nach Gottes Willen zu mir kommt? Sein Wort macht lebendig und Sein Wort ordnet mir den Tod. Ebensowenig als der Tod trennt mich sein Leben von Gottes Liebe, als macht es mich in mir selber reich und satt und Gottes nicht mehr bedürftig. Gabe ist es, von Ihm empfangen und die Gabe kann mich nicht von der Liebe scheiden, die sie mir gibt. Das Gegenwärtige und das Zukünftige sind voneinander geschieden durch einen gründlichen, völligen Gegensatz. Was jetzt besteht, wird nicht auch künftig sein und die ewige Welt gleicht nicht der zeitlichen. Aber das Gegenwärtige und das Zukünftige ist alles unter Gottes Herrschaft gestellt und ich lebe hier und dort in seinem Reich. Unerforschte Höhen und Tiefen gibt es in Gottes Schöpfung, Mächte, die wir nicht sehen, auch wenn wir ihren Einfluss spüren. Zwischen mich und Gott treten sie aber nicht; sie sind ja Kreatur und keine Kreatur widersteht seinem Willen und keine Kreatur zerreißt, was Gott in seiner Liebe eint, und trennt den von Gott, dem er seine Liebe gegeben hat. </w:t>
      </w:r>
    </w:p>
    <w:p w14:paraId="1D674B3B" w14:textId="77777777" w:rsidR="00C778DC" w:rsidRDefault="00C778DC" w:rsidP="00C778DC">
      <w:pPr>
        <w:pStyle w:val="StandardWeb"/>
      </w:pPr>
      <w:r>
        <w:rPr>
          <w:rStyle w:val="Hervorhebung"/>
        </w:rPr>
        <w:t>Erster und Letzter, Anfänger und Vollender bist Du, Herr, Gott; darum nennen wir Dich den Ewigen. An Deiner Macht und Stärke hat alles teil, was Du uns gibst. Sie ist das Merkmal Deiner Liebe. Sie legt uns die süße Pflicht, Dir zu glauben, Dir zu danken, Dir zu dienen jetzt und von Ewigkeit zu Ewigkeit. Amen.</w:t>
      </w:r>
      <w:r>
        <w:t xml:space="preserve"> </w:t>
      </w:r>
    </w:p>
    <w:p w14:paraId="115B8AC9" w14:textId="77777777" w:rsidR="00C778DC" w:rsidRDefault="00C778DC" w:rsidP="00C778DC">
      <w:pPr>
        <w:pStyle w:val="berschrift1"/>
        <w:rPr>
          <w:sz w:val="48"/>
        </w:rPr>
      </w:pPr>
      <w:r>
        <w:t>Oktober</w:t>
      </w:r>
    </w:p>
    <w:p w14:paraId="7FE80979" w14:textId="77777777" w:rsidR="00C778DC" w:rsidRDefault="00C778DC" w:rsidP="00C778DC">
      <w:pPr>
        <w:pStyle w:val="berschrift2"/>
      </w:pPr>
      <w:r>
        <w:t>1. Oktober</w:t>
      </w:r>
    </w:p>
    <w:p w14:paraId="03C0599A" w14:textId="77777777" w:rsidR="00C778DC" w:rsidRDefault="00C778DC" w:rsidP="00C778DC">
      <w:pPr>
        <w:pStyle w:val="StandardWeb"/>
      </w:pPr>
      <w:r>
        <w:rPr>
          <w:rStyle w:val="Fett"/>
        </w:rPr>
        <w:t>Der Himmel ist durch das Wort des Herrn gemacht und alles sein Heer durch den Geist seines Mundes. Denn so er spricht, so geschieht es; so er gebietet, so steht es da.</w:t>
      </w:r>
      <w:r>
        <w:br/>
        <w:t xml:space="preserve">Psalm 33,6+9 </w:t>
      </w:r>
    </w:p>
    <w:p w14:paraId="053A1921" w14:textId="2B79D3D2" w:rsidR="00C778DC" w:rsidRDefault="00C778DC" w:rsidP="00C778DC">
      <w:pPr>
        <w:pStyle w:val="StandardWeb"/>
      </w:pPr>
      <w:r>
        <w:t xml:space="preserve">Es ist nicht müßiges Spiel, wenn wir fragen, woher die Dinge kommen. Wir sollen in der Welt heimisch werden; sie bliebe uns aber fremd, wenn uns ihr Ursprung nur ein Rätsel wäre. Bliebe uns die Herkunft der Welt dunkel, so wüssten wir auch nicht, woher wir kommen; denn wir sind ein Teil der Natur. Ungefährlich ist aber die Bahn nicht, auf der wir unsere Gedanken dann wandeln lassen, wenn sie uns den Anfang der Dinge deuten sollen. Wie oft war das Ergebnis dieser Wanderung ein phantastisches Gebilde, ein Weltbild, das Gott verbirgt! Es kann nichts anderes entstehen, wenn unser Denken unserer Eigensucht dient, die nach der Macht über die Welt begehrt. Da wir die Dinge dann beherrschen, wenn wir sie begreifen und ihre Entstehung kennen, stellt es sich dem selbstischen Willen als ein lockendes Ziel dar, in den Ursprung der Dinge einzudringen. Ist es nicht der höchste Erweis der menschlichen Größe, wenn wir imstande sind, die Welt von oben herab zu betrachten als die, die wissen, was sie ist und wie sie ward? Ist nicht das das Mittel, durch das wir uns ihrem Druck entziehen? Allein die Welt entstand durch das göttliche Schaffen und dieses ist etwas völlig anderes als das, was wir Menschen können, und bleibt darum unserem Begreifen gänzlich verschlossen. Der Anfang der Welt ist, weil sie Schöpfung ist, ein Wunder und dieses verlangt von uns die Beugung, die uns still macht und unser Denken zügelt. Wird uns deshalb die Welt zum Rätsel, das uns plagt, zur Fremde, in der es uns nicht wohl sein kann? Nein, sagt der Psalmist mit frohlockendem Jubel. Auch er fragt die Welt, woher sie komme, und er fragt nicht umsonst, sondern hat eine Antwort, die einzige, die sich hier geben lässt, die ganz gewisse. Denn er kennt Gott und kennt sein Wort, die unerschöpfliche Fülle der Gedanken, die nicht nur Gedanken bleiben, sondern mit der wirksamen Macht geeinigt sind. Daher weiß er, woher die Dinge kommen, auch die, die in erhabener Höhe über dem Menschen stehen wie das leuchtende Himmelsheer. Nun endet die Furcht und Flucht vor der Natur. Weil sie das Werk des göttlichen Wortes ist, sind wir in ihr daheim; denn jede Berührung mit ihr bringt uns eine Begegnung mit Gott und seinem schaffenden Wort. </w:t>
      </w:r>
    </w:p>
    <w:p w14:paraId="20E2B299" w14:textId="0CA3113C" w:rsidR="00C778DC" w:rsidRDefault="00C778DC" w:rsidP="00C778DC">
      <w:pPr>
        <w:pStyle w:val="StandardWeb"/>
      </w:pPr>
      <w:r>
        <w:t xml:space="preserve">Nicht dazu bist Du, mein Schöpfer und Vater, der Wirker Deiner Werke, damit sie Dich mir verbergen, sondern damit ich sehe, wie wunderbar Du bist, und die schaffenden Macht Deines Wortes inne werde. Dasselbe Wort, das so spricht, dass es geschieht, gab mir mein Leben und gibt mir den zu dir emporgerichteten Blick, der Deine Gnade schaut. Ich will meiner Kleinheit bewusst werden im Blick auf Deine Größe und an Deiner Größe messen, was Dein gnädiges Wort mir schenkt. Amen. </w:t>
      </w:r>
    </w:p>
    <w:p w14:paraId="33EA667C" w14:textId="77777777" w:rsidR="00C778DC" w:rsidRDefault="00C778DC" w:rsidP="00C778DC">
      <w:pPr>
        <w:pStyle w:val="berschrift2"/>
      </w:pPr>
      <w:r>
        <w:t>2. Oktober</w:t>
      </w:r>
    </w:p>
    <w:p w14:paraId="426A60CA" w14:textId="66D8ED8E" w:rsidR="00C778DC" w:rsidRDefault="00C778DC" w:rsidP="00C778DC">
      <w:pPr>
        <w:pStyle w:val="StandardWeb"/>
      </w:pPr>
      <w:r>
        <w:rPr>
          <w:rStyle w:val="Fett"/>
        </w:rPr>
        <w:t>Wenn du deine Gabe auf dem Altar opferst und wirst allda eingedenk, dass dein Bruder etwas wider dich habe, so lass allda vor dem Altar deine Gabe und gehe zuvor hin und versöhne dich mit deinem Bruder und alsdann komm und opfere deine Gabe.</w:t>
      </w:r>
      <w:r>
        <w:br/>
        <w:t xml:space="preserve">Matthäus 5,23+24 </w:t>
      </w:r>
    </w:p>
    <w:p w14:paraId="060FF2A3" w14:textId="4280BC97" w:rsidR="00C778DC" w:rsidRDefault="00C778DC" w:rsidP="00C778DC">
      <w:pPr>
        <w:pStyle w:val="StandardWeb"/>
      </w:pPr>
      <w:r>
        <w:t xml:space="preserve">Jesus sagt dem, der mit seinem Opfertier vor dem Altar steht: dort tritt das Unrecht in deine Erinnerung hinein, das du am Bruder tatest. Am Altar erwachen die Erinnerungen. Das ist ein wichtiger Teil des Segens, den uns unser Gottesdienst zuträgt, und auch ein wirksamer Grund, weshalb wir die Kirchen meiden und den Gottesdienst nicht nur als Freude und Erquickung erleben. Es verbinden sich mit ihm zu viel Erinnerungen an Dinge, von denen wir wünschen, dass sie endgültig vergessen seien. Sei aber nicht weichlich. Dass du an das gedenkst, was du tatest, das ist eine dir verliehene Gabe. Wird dir die Erinnerung gegeben, so ist die eine Wohltat erzeigt. Aber nun nütze die Gabe und schlage die Wohltat Gottes nicht aus. Wie nütze ich sie? Lass, sagt Jesus, deine Gabe vor dem Altar; lass dein Opfer unvollendet. Zuerst bringe dein Verhältnis zum Bruder in Ordnung und mache dem Unrecht, soweit es noch möglich ist, ein Ende. Ich kann im Stand der Ungerechtigkeit Gott nicht dienen. Wie sollte ich imstande sein, ihm eine Gabe darzubringen, wenn ich den Bruder schädige? Es ist ein sinnloses Unternehmen, Gott zu beschenken und den Menschen zu berauben, Gott zu ehren und den Menschen zu entehren, Gottesdienst zu üben und Menschen zu verderben. Nun brauche ich nicht weiter zu fragen, warum für so viele unser Predigen leer bleibt und keine Wirkung hat. Hier mochte ein jüdischer Hörer ängstlich erwogen haben, ob er nicht etwa Gott beleidige, wenn er vom Altar weglaufe und das, was er dem Bruder schulde, höher schätze als die Gott darzubringende Gabe. Du beleidigst Gott nicht, sagt ihm Jesus, und darfst wiederkommen und darfst ihm mit deiner Gabe danken, darfst ihm auch dafür danken, dass er dich an dein Unrecht erinnert und die verstattet hat, es abzutun. Das ist die Gottesdienstordnung Jesu und kein liturgischer Künstler hat Recht und Macht, sie umzustoßen. </w:t>
      </w:r>
    </w:p>
    <w:p w14:paraId="2CDC151B" w14:textId="5FCFCF76" w:rsidR="00C778DC" w:rsidRDefault="00C778DC" w:rsidP="00C778DC">
      <w:pPr>
        <w:pStyle w:val="StandardWeb"/>
      </w:pPr>
      <w:r>
        <w:t xml:space="preserve">Herr Gott, Du bist der Menschenfreund. Wir tun einander weh und schädigen uns. Du aber widerstehst jedem Unrecht und gestattest uns, dass wir zu Deinem Altar kommen dürfen, weil Du uns verzeihst. Mache mich durch Deine Stärke stark, das Unrecht zu meiden, und durch Deine Gnade gläubig, dass ich Dir meine Gaben bringe und bei Dir die Vergebung empfange. Amen. </w:t>
      </w:r>
    </w:p>
    <w:p w14:paraId="12228800" w14:textId="77777777" w:rsidR="00C778DC" w:rsidRDefault="00C778DC" w:rsidP="00C778DC">
      <w:pPr>
        <w:pStyle w:val="berschrift2"/>
      </w:pPr>
      <w:r>
        <w:t>3. Oktober</w:t>
      </w:r>
    </w:p>
    <w:p w14:paraId="51C81DA6" w14:textId="77777777" w:rsidR="00C778DC" w:rsidRDefault="00C778DC" w:rsidP="00C778DC">
      <w:pPr>
        <w:pStyle w:val="StandardWeb"/>
      </w:pPr>
      <w:r>
        <w:rPr>
          <w:rStyle w:val="Fett"/>
        </w:rPr>
        <w:t>Mir ist Barmherzigkeit widerfahren; denn ich habe es unwissend getan im Unglauben.</w:t>
      </w:r>
      <w:r>
        <w:br/>
        <w:t xml:space="preserve">1. Timotheus 1,13 </w:t>
      </w:r>
    </w:p>
    <w:p w14:paraId="0526453F" w14:textId="7D767028" w:rsidR="00C778DC" w:rsidRDefault="00C778DC" w:rsidP="00C778DC">
      <w:pPr>
        <w:pStyle w:val="StandardWeb"/>
      </w:pPr>
      <w:r>
        <w:t xml:space="preserve">Damals, als Paulus den Kampf gegen die Christenheit führte, hieß das, was er dachte, seine völlig gewisse Erkenntnis und meinte, seine Überzeugungen seien unangreifbar, da die klaren Aussagen der Schrift sie begründeten. Jetzt aber nennt er alles, was er damals dachte, Unwissenheit. Von allem machte er sich ein völlig falsches Bild, von dem, was die Judenschaft war und mit ihrem Gottesdienst erreichte, von dem, was Jesus war und an seinem Kreuz geschaffen hat, von dem, was die Jünger Jesu waren und in ihrer neuen Gemeinde taten. Alles stellte er sich anders vor, als es war, alles so, wie es zu seinem eigenen Willen passte. Aus der Unwissenheit können aber nur verkehrte Schritte entstehen; sie führt zur Verdammung der Gerechten, zum wahnsinnigen Wagen, das Gottes Werk stören will. Paulus hat aber im Rückblick auf das, was er einst getan hat, nicht nur von seiner Unwissenheit gesprochen, sondern sich auch ungläubig genannt. Hätte er nur in Unwissenheit gehandelt, so diente ihm das zur Entschuldigung. Dann bedurfte er nur das, dass ihm zur Erkenntnis geholfen wurde. In der Tat war er dessen bedürftig, der den Nebel seiner blinden Gedanken verscheuchte und ihm die Wahrheit enthüllte. Er brauchte aber eine noch größere Gabe als Unterricht, nämlich Vergebung, weil er nicht nur aus Unwissenheit, sondern aus Unglauben gehandelt hat. Es gab auch in der Zeit, da er Verfolger war, Stunden, in denen die Decke riss, die seine wirren Gedanken über die Dinge bereiteten, in denen die Schrift so zu ihm sprach, dass sie das Wort Jesu bestätigte, und er der herrlichen Heiligkeit Jesu nicht widersprechen konnte und das Bekenntnis der Jünger an ihm seine Wahrheitsmacht bewährte. Solche Stunden, in denen ein Lichtstrahl zwischen unsere eigenen dunklen Gedanken hineinfällt und uns die Dinge anders zeigt, als wir meinen, tragen den Ernst der Entscheidung in sich. Dann ringen Wahrheit und Unwissenheit in uns miteinander und es kommt ans Licht, wohin unser Wille strebt, woran wir unsere Liebe hängen. Unsere Unwissenheit und unser Unglaube stützen sich gegenseitig. Unsere verkehrten Gedanken widersetzen sich dem Glauben, den wir der Wahrheit schulden, und unser Unglaube, der ihr nicht gehorchen mag, macht unsere törichten Gedanken in uns fest. Wir durchschauen das, was in uns geschieht, nie ganz und können darum uns und die anderen weder entschuldigen noch beschuldigen. Aber keiner von uns urteilt redlich, wenn er nur seine Unwissenheit sich zum Schutze geltend macht. Sie hat immer ihren Bundesgenossen in unserem Unglauben, und deshalb gibt es keinen, der nicht das bedurfte, was Paulus als Jesu große Gabe preist, die Barmherzigkeit, die uns vergibt. </w:t>
      </w:r>
    </w:p>
    <w:p w14:paraId="283B307E" w14:textId="45B35125" w:rsidR="00C778DC" w:rsidRDefault="00C778DC" w:rsidP="00C778DC">
      <w:pPr>
        <w:pStyle w:val="StandardWeb"/>
      </w:pPr>
      <w:r>
        <w:t xml:space="preserve">Nicht aus dem, was mir fehlt, entsteht, mein Herr und Gott, meine schwere Not, sondern aus dem, was Du mir gabst und ich nicht schätzte und wegstieß. Ich fühle freilich beständig die dunkle Beschattung und enge Begrenzung meines Blicks; aber die Klage, vor der es keine Rechtfertigung gibt, entsteht aus dem, was ich vergeblich weiß, aus der Erkenntnis, die unfruchtbar bleibt, weil ich inwendig ihr Gegner bleibe. Darum ist das Wort vom Kreuz in seiner Torheit mein Heil, weil ich für meinen Unglauben Dein Vergeben brauche und es empfange am Kreuz Deines Sohnes, unseres Herrn. Amen. </w:t>
      </w:r>
    </w:p>
    <w:p w14:paraId="01C02ADE" w14:textId="77777777" w:rsidR="00C778DC" w:rsidRDefault="00C778DC" w:rsidP="00C778DC">
      <w:pPr>
        <w:pStyle w:val="berschrift2"/>
      </w:pPr>
      <w:r>
        <w:t>4. Oktober</w:t>
      </w:r>
    </w:p>
    <w:p w14:paraId="44393900" w14:textId="77777777" w:rsidR="00C778DC" w:rsidRDefault="00C778DC" w:rsidP="00C778DC">
      <w:pPr>
        <w:pStyle w:val="StandardWeb"/>
      </w:pPr>
      <w:r>
        <w:rPr>
          <w:rStyle w:val="Fett"/>
        </w:rPr>
        <w:t>Weil du von Kind auf die heilige Schrift weißt, kann dich dieselbe unterweisen zur Seligkeit durch den Glauben an Christus Jesus.</w:t>
      </w:r>
      <w:r>
        <w:br/>
        <w:t xml:space="preserve">2. Timotheus 3,15 </w:t>
      </w:r>
    </w:p>
    <w:p w14:paraId="624C913D" w14:textId="7ACE7AA2" w:rsidR="00C778DC" w:rsidRDefault="00C778DC" w:rsidP="00C778DC">
      <w:pPr>
        <w:pStyle w:val="StandardWeb"/>
      </w:pPr>
      <w:r>
        <w:t xml:space="preserve">Mit großem Vertrauen hat Paulus Timotheus in seine Arbeit hineingeführt und sein Vertrauen hat sich darauf gestützt, dass Timotheus das Alte Testament kannte, nicht als Neuling, der sich erst mühsam in der Schrift zurechtfinden muss, sondern so, dass er von Jugend an beständig mit ihr lebte. Indem er ihm an seiner Arbeit teilgibt, verlangt er von ihm, dass er handeln könne. Wie schwer ist es aber, richtig zu handeln! Dazu ist uns Weisheit unentbehrlich. Weisheit ist diejenige Erkenntnis, die uns zum richtigen Handeln tüchtig macht. Gibt es etwas, was uns weise macht? Paulus sagt: Das tut dir die Schrift. Das ist ihr großes Thema, von dem sie überall redet, was Gerechtigkeit und Sünde sei, was Gottes Weg sei und wohin uns unsere eigenen Wege führen, wie wir gehorchen und wie wir fallen. Die Weisheit, die die Schrift uns gibt, bringt uns die Rettung. Die Gefahr, die aus unserem Handeln, auch aus unserem christlichen Handeln entsteht, ist die, dass wir uns verfehlen und verderben. Wir bedürfen daher diejenige Weisheit, die unseren Willen unter Gottes Willen stellt und unser Werk auf Gottes Werk gründet und uns dadurch vor dem Fall behütet und die Wege uns verschließt, auf denen wir uns verderben. Das schenkt uns die Schrift dadurch, dass sie uns in den Glauben führt. Ob sie von Gottes Werken erzählt oder Israels Irrwege beschreibt, ob sie mir das Gesetz vorhält oder von der kommenden Gnade weissagt, immer ist das ihr Ziel, dass ich mich glaubend zu Gott wende und an ihn mich halte. Der Grund zum Glauben und die Kraft zum Glauben werden mir dadurch gegeben, dass ich Jesus kenne. Wenn ich das, was das alttestamentliche Wort uns gibt, besitze und ihm gehorsam bin, dann wende ich mich nicht zwangsläufig von Jesus weg, sondern bin für die Begegnung mit ihm vorbereitet und fähig gemacht, in seinem Ruf die Stimme des guten Hirten zu hören, so dass sein Wort in mich eingeht und mein Eigentum wird. Hat mich die Schrift zum gläubigen Anschluss an Jesus gerüstet, so hat sie ihr Ziel in mir erreicht und ist für mich zur Spenderin der Weisheit geworden. Wenn mein Wirken in demjenigen Glauben geschieht, der in Christus seinen Grund und Inhalt hat, ist es Gott wohlgefällig, während alles, was nicht aus dem Glauben kommt, sündhaft bleibt. </w:t>
      </w:r>
    </w:p>
    <w:p w14:paraId="2E6CB2A5" w14:textId="63A99084" w:rsidR="00C778DC" w:rsidRDefault="00C778DC" w:rsidP="00C778DC">
      <w:pPr>
        <w:pStyle w:val="StandardWeb"/>
      </w:pPr>
      <w:r>
        <w:t xml:space="preserve">Mit der ganzen Christenheit danke ich Dir, Vater, auch für das Wort, das Du einst den Alten gegeben hast. Viele Stimmen reden zu mir vom Menschen, seiner Lust und seinem Leib, seiner Heldenhaftigkeit und seiner Eitelkeit. Dein Wort spricht zu mir von Dir und Deiner uns selig machenden Gnade, die uns in Christus zum Glauben führt. Amen. </w:t>
      </w:r>
    </w:p>
    <w:p w14:paraId="1B0E237C" w14:textId="77777777" w:rsidR="00C778DC" w:rsidRDefault="00C778DC" w:rsidP="00C778DC">
      <w:pPr>
        <w:pStyle w:val="berschrift2"/>
      </w:pPr>
      <w:r>
        <w:t>5. Oktober</w:t>
      </w:r>
    </w:p>
    <w:p w14:paraId="087400BA" w14:textId="2B008ED2" w:rsidR="00C778DC" w:rsidRDefault="00C778DC" w:rsidP="00C778DC">
      <w:pPr>
        <w:pStyle w:val="StandardWeb"/>
      </w:pPr>
      <w:r>
        <w:rPr>
          <w:rStyle w:val="Fett"/>
        </w:rPr>
        <w:t xml:space="preserve">Da trat Petrus zu Jesus und sprach: </w:t>
      </w:r>
      <w:r w:rsidR="00073840">
        <w:rPr>
          <w:rStyle w:val="Fett"/>
        </w:rPr>
        <w:t>„</w:t>
      </w:r>
      <w:r>
        <w:rPr>
          <w:rStyle w:val="Fett"/>
        </w:rPr>
        <w:t>Herr, wie oft muss ich denn meinem Bruder, der an mir sündigt, vergeben? Ist es genug siebenmal?</w:t>
      </w:r>
      <w:r w:rsidR="00073840">
        <w:rPr>
          <w:rStyle w:val="Fett"/>
        </w:rPr>
        <w:t>“</w:t>
      </w:r>
      <w:r>
        <w:br/>
        <w:t xml:space="preserve">Matthäus 18,21 </w:t>
      </w:r>
    </w:p>
    <w:p w14:paraId="654C8748" w14:textId="78667B96" w:rsidR="00C778DC" w:rsidRDefault="00C778DC" w:rsidP="00C778DC">
      <w:pPr>
        <w:pStyle w:val="StandardWeb"/>
      </w:pPr>
      <w:r>
        <w:t xml:space="preserve">Petrus rechnete auch im Kreis der Brüder auf hartnäckige Bosheit, die dem Vergeben unbeugsam widersteht. Er kannte die harte Festigkeit unseres boshaften Willens, der auch die brüderliche Gemeinschaft zerreißt. Vielleicht dürfen wir aber auch daran denken, dass Petrus nicht nur die, die mit ihm Jesus begleiteten, sondern jeden Juden seinen Bruder hieß. Er sah aber deutlich, dass er von diesen Brüdern bittere Feindschaft zu erwarten hatte, weil er ein Jünger Jesu war. Die Erfahrung hat den Jüngern rasch das Auge dafür geöffnet, dass die jüdischen Brüder ihnen den Anschluss an Jesus mit unversöhnlichem Hass vergalten, der sie immer wieder zu schändlichen Werken und boshaftem Handeln trieb, und Jesus selbst hat sie von Anfang an mit starken Worten über ihre Lage aufgeklärt und sie für ihren Kampf gerüstet. Wenn aber der Hass kein Ende nimmt und die Bosheit sich beständig wieder erneuert, kann dann das Vergeben endlos sein? Muss es nicht eine Grenze geben, die uns von dieser Pflicht befreit? Siebenmal war Petrus bereit, Unrecht freundlich zu dulden, siebenmal willig, sich verhöhnen zu lassen und still den Schaden zu tragen, mit dem der Feind ihn plagt. Ist es nun nicht deutlich, dass der Widersacher die Versöhnung nicht will und die Gemeinschaft mit ihm unmöglich ist? Und doch empfand Petrus, dass dieser Gedanke, mochte er ihm noch so richtig scheinen, gegen den Willen Jesu stritt, weshalb er mit der Frage vor ihn trat, und was er ahnte, wurde ihm durch das bestätigt, was ihm Jesus zur Antwort gab. Jede Zählung des Vergebens tat Jesus weg und nahm von ihm jede Schranke fort. Es hat kein Maß und kein Ende, sondern ist immer vorhanden und unerschöpflich. Wir bleiben mit unserem rechnenden Vergeben immer noch an die anderen gekettet und ihr Hassen behält Gewalt über uns. Erst die ganze Liebe macht uns von allem Hader frei, die, die die Vergeltung nicht nur aufschiebt, sondern unterlässt, die, die sich nicht auf das Wohltun anderer stützt, sondern selber gütig ist und sich die Gemeinschaft nicht von den anderen geben lässt, sondern sie selbst herstellt. Mit diesem Vergeben ist Petrus unverwundbar gemacht, auch wenn er den Hass seiner Brüder nicht überwinden kann. Er steht nun über dem wilden Getümmel der Verleumdung und Befehdung als ein freier Mann. Dies ist er, weil ihm Jesus die Liebe gab. </w:t>
      </w:r>
    </w:p>
    <w:p w14:paraId="43EEB956" w14:textId="77777777" w:rsidR="00C778DC" w:rsidRDefault="00C778DC" w:rsidP="00C778DC">
      <w:pPr>
        <w:pStyle w:val="StandardWeb"/>
      </w:pPr>
      <w:r>
        <w:t xml:space="preserve">Dein Vergeben, gnädiger Gott, ist ganze Liebe. Du wägst nicht unser Fallen, zählst nicht unsere falschen Worte und bewahrst nicht unsere gottlosen Gedanken. Sie sind eine unendliche Reihe ohne Zahl. Du aber vergibst und bleibst, der Du bist, in der Herrlichkeit Deiner Güte. Nun schaffe, Herr, Dein Bild in mir und gib mir an Deiner Liebe teil, die vergeben kann. Amen. </w:t>
      </w:r>
    </w:p>
    <w:p w14:paraId="3848EC76" w14:textId="77777777" w:rsidR="00C778DC" w:rsidRDefault="00C778DC" w:rsidP="00C778DC">
      <w:pPr>
        <w:pStyle w:val="berschrift2"/>
      </w:pPr>
      <w:r>
        <w:t>6. Oktober</w:t>
      </w:r>
    </w:p>
    <w:p w14:paraId="60A44B00" w14:textId="0EA0146B" w:rsidR="00C778DC" w:rsidRDefault="00C778DC" w:rsidP="00C778DC">
      <w:pPr>
        <w:pStyle w:val="StandardWeb"/>
      </w:pPr>
      <w:r>
        <w:rPr>
          <w:rStyle w:val="Fett"/>
        </w:rPr>
        <w:t>Ich (Paulus) bin der Geringste unter den Aposteln, weil ich nicht wert bin, dass ich ein Apostel heiße, darum, dass ich die Gemeinde Gottes verfolgt habe. Aber von Gottes Gnade bin ich, was ich bin, und seine Gnade an mir ist nicht vergeblich gewesen, sondern ich habe viel mehr gearbeitet als sie alle, nicht aber ich, sondern Gottes Gnade, die mit mir ist.</w:t>
      </w:r>
      <w:r>
        <w:br/>
        <w:t xml:space="preserve">1. Korinther 15,9+10 </w:t>
      </w:r>
    </w:p>
    <w:p w14:paraId="19DE1A91" w14:textId="3B348C62" w:rsidR="00C778DC" w:rsidRDefault="00C778DC" w:rsidP="00C778DC">
      <w:pPr>
        <w:pStyle w:val="StandardWeb"/>
      </w:pPr>
      <w:r>
        <w:t xml:space="preserve">An der Weise, wie Paulus sein Leben betrachtet, will ich lernen, wozu ich die Vergebung der Sünden empfangen habe und was sie als ihre Frucht in uns wirken soll. Paulus konnte jene Stunde, in der sich ihm Jesus zeigte, nur mit einem einzigen Vorgang vergleichen, nur in der Weise, wie der Auferstandene in den Ostertagen seine Gemeinschaft mit seinen ersten Jüngern erneuert hat. Er sagt darum von dem, was Jesus ihm damals gab, es habe ihn in die Reihe der Apostel gestellt. Aber nun prägt er seinen Gemeinden ein, er sei nicht etwa nur der letzte, sondern auch der geringste unter den Aposteln und denke nicht daran, sich neben oder gar über Jakobus und Petrus und Johannes zu stellen. Er wäre nicht Apostel, sähe er nicht in der Weise, wie Jesus an ihm handelte, die Herrlichkeit des völligen Vergebens, durch das das Alte vergangen ist. Das ermächtigt ihn aber nicht, seinen Fall zu vergessen. Dieser bleibt ihm gegenwärtig und zeigt ihm beständig, wie groß die ihm erwiesene Gnade war. Er hat aber auch erfahren, wie Gottes Gnade unsere Sünde in ihr Wirken aufnimmt und aus ihr einen Segen macht. Wie Jesus gesagt hat, dass der viel liebe, dem viel vergeben sei, so hat auch Paulus durch seinen Fall die große Liebe empfangen, die stets zur Arbeit bereit war, vor keiner Entbehrung zurückwich und jeden Dienst freudig übernahm. Nicht seinen Erfolg verglich er mit dem, was die anderen erreichten; denn der Erfolg ist nicht allein von unserem Verhalten abhängig; dagegen heißt er die Anstrengung und Belastung, die er auf sich nahm, größer als die, die die anderen anfassten. Aber alle Eitelkeit und Selbsterhöhung bleibt ihm fern und er löscht jeden derartigen Gedanken sofort aus. Denn seine Liebe, die keine Arbeit scheut, ist Gottes gnädiges Geschenk. So spricht und handelt ein Mensch dann, wenn er Gottes Vergebung hat. </w:t>
      </w:r>
    </w:p>
    <w:p w14:paraId="78ADDECD" w14:textId="77777777" w:rsidR="00C778DC" w:rsidRDefault="00C778DC" w:rsidP="00C778DC">
      <w:pPr>
        <w:pStyle w:val="StandardWeb"/>
      </w:pPr>
      <w:r>
        <w:t xml:space="preserve">Du, großer Gott, verwandelst in Deiner Gnade unseren Fall in Heil und unsere Not in Kraft. Schenke mir den klaren Blick in unsere Not, in meine eigene und in die unseres Volks, damit aus der Erkenntnis unserer Sünden die Liebe hervorwachse, die wache, sehende, unermüdliche, die gerne dient. Amen. </w:t>
      </w:r>
    </w:p>
    <w:p w14:paraId="41494C2B" w14:textId="77777777" w:rsidR="00C778DC" w:rsidRDefault="00C778DC" w:rsidP="00C778DC">
      <w:pPr>
        <w:pStyle w:val="berschrift2"/>
      </w:pPr>
      <w:r>
        <w:t>7. Oktober</w:t>
      </w:r>
    </w:p>
    <w:p w14:paraId="33FBE477" w14:textId="77777777" w:rsidR="00C778DC" w:rsidRDefault="00C778DC" w:rsidP="00C778DC">
      <w:pPr>
        <w:pStyle w:val="StandardWeb"/>
      </w:pPr>
      <w:r>
        <w:rPr>
          <w:rStyle w:val="Fett"/>
        </w:rPr>
        <w:t>Wer die Wahrheit tut, der kommt an das Licht, dass seine Werke offenbar werden; denn sie sind in Gott getan.</w:t>
      </w:r>
      <w:r>
        <w:br/>
        <w:t xml:space="preserve">Johannes 3,21 </w:t>
      </w:r>
    </w:p>
    <w:p w14:paraId="617870B6" w14:textId="6DC34F3D" w:rsidR="00C778DC" w:rsidRDefault="00C778DC" w:rsidP="00C778DC">
      <w:pPr>
        <w:pStyle w:val="StandardWeb"/>
      </w:pPr>
      <w:r>
        <w:t xml:space="preserve">Was Jesus Nikodemus zuerst gesagt hat, behielt für ihn erschreckende Dunkelheit. Mit der herrlichsten aller Verheißungen hatte Jesus begonnen, damit, dass Gottes Geist uns einen neuen Anfang des Lebens, eine neue Geburt beschert. Das blieb aber für Nikodemus ein Geheimnis, das ihn erschreckte, weil es den Grund zerbrach, auf den er seine Zuversicht gestellt hatte. Was blieb ihm noch, wenn alles, was wir mit unserem natürlichen Vermögen leisten, zum Eingang in Gottes Reich nicht ausreichte? Dann hatte ihm Jesus seine Sendung gepriesen, die ihm die Liebe des Vaters erteilt hat, durch die er, wie einst in der Wüste die Schlange, erhöht werden wird, damit er vom Kreuze aus in uns den Glauben schaffe. Aber dieser Blick auf den Ausgang Jesu war für Nikodemus wieder ein dunkles Geheimnis. Was das nicht ein schreckliches Wort? Konnte das der Weg Gottes mit Israel sein , dass Israel den von Gott gekommenen Lehrer kreuzigte? Nun aber gab ihm Jesus zuletzt noch ein Wort, das eine strahlende Freude in seine Seele gießen konnte: Deine Werke sind in Gott getan, wenn du die Wahrheit tust. Die Wahrheit, das ist nichts Verhülltes und Unzugängliches, nicht ein erst in der Ferne sich zeigendes göttliches Geschenk. Das ist Gottes gegenwärtige Gabe, dir geschenkt, weil du sein Wort hast, und in dir mächtig, weil die Wahrheit dich an sie bindet. Du kannst sie tun, und das ist wiederum Gottes dir verliehene Gabe. Denn du wirst zum Täter der Wahrheit in der Verbundenheit mit Gott. Damit ist Nikodemus vor die Pforte gestellt, die ihn zum Glauben führt. Was hinter dieser Pforte liegt, sieht er noch nicht. Die Pforte selbst aber steht in deutlicher Sichtbarkeit und offener Zugänglichkeit vor ihm. Er weiß nun, wie er den Zugang zu Jesus findet und was ihn zum Empfang des vom Geist gewirkten Lebens bringt. Blieb auch alles, wovon Jesus mit ihm sprach, noch Zukunft und rätselhaft, von Gott ihm gezeigte Wahrheit hat er empfangen. Nun greife zu und tue sie. Das ist der Weg ins Licht. </w:t>
      </w:r>
    </w:p>
    <w:p w14:paraId="6488DAE5" w14:textId="77777777" w:rsidR="00C778DC" w:rsidRDefault="00C778DC" w:rsidP="00C778DC">
      <w:pPr>
        <w:pStyle w:val="StandardWeb"/>
      </w:pPr>
      <w:r>
        <w:t xml:space="preserve">Licht, Vater, ist das Zeichen Seiner Gegenwart. Wenn Deine Hand uns bewegt, vergehen Schein und Lügen. Dein wissender Blick führt uns in die Wahrhaftigkeit und nun dürfen wir die Wahrheit lieb haben und so handeln, dass sie in uns bleibt. Darum bitte ich Dich und danke Dir für Deine Verheißung, die uns das Tun der Wahrheit zur Pforte für den Reichtum Deiner Gnade macht. Amen. </w:t>
      </w:r>
    </w:p>
    <w:p w14:paraId="714268CB" w14:textId="77777777" w:rsidR="00C778DC" w:rsidRDefault="00C778DC" w:rsidP="00C778DC">
      <w:pPr>
        <w:pStyle w:val="berschrift2"/>
      </w:pPr>
      <w:r>
        <w:t>8. Oktober</w:t>
      </w:r>
    </w:p>
    <w:p w14:paraId="1BBB1947" w14:textId="77777777" w:rsidR="00C778DC" w:rsidRDefault="00C778DC" w:rsidP="00C778DC">
      <w:pPr>
        <w:pStyle w:val="StandardWeb"/>
      </w:pPr>
      <w:r>
        <w:rPr>
          <w:rStyle w:val="Fett"/>
        </w:rPr>
        <w:t>Ob ich geopfert werde über dem Opfer und Gottesdienst eures Glaubens, so freue ich mich und freue mich mit euch allen. Desselben sollt ihr euch auch freuen und sollt euch mit mir freuen.</w:t>
      </w:r>
      <w:r>
        <w:br/>
        <w:t xml:space="preserve">Philipper 2,17+18 </w:t>
      </w:r>
    </w:p>
    <w:p w14:paraId="73C57110" w14:textId="52B117A2" w:rsidR="00C778DC" w:rsidRDefault="00C778DC" w:rsidP="00C778DC">
      <w:pPr>
        <w:pStyle w:val="StandardWeb"/>
      </w:pPr>
      <w:r>
        <w:t xml:space="preserve">Der Tag, an dem der römische Soldat Paulus vor die Mauer Roms hinausführen und dort enthaupten wird, war für Paulus ein Tag voll von Freude, und er freute sich an ihm nicht nur für sich selbst, sondern auch für die Gemeinde. Er gratuliert ihr dazu, dass sein Wirken dieses Ende finden wird. Darum erwartet er auch von ihr, dass sie an seinen Tod nicht bekümmert denke, sondern an ihm einen Grund zur Freude habe, wieder nicht nur um seinet, sondern auch um ihretwillen. Woran hat er sich gefreut? Daran, dass nun die Not des irdischen Lebens und die Mühsal seines Amts zu Ende sei? Nein; denn er hat im selben Brief der Gemeinde gesagt, er wisse nicht, was er mit stärkerem Verlangen begehren solle, den Tod, der ihn zu Christus führt, oder das Leben, das ihn in der Arbeit erhält und wieder zur Gemeinde bringt. Sie weiß also, dass er des Lebens und der Arbeit nicht müde ist. Oder sonnt er sich in der Herrlichkeit, die er gewinnen werde, wenn er als der Zeuge Jesu getötet wird? Soll ihm die Gemeinde dazu gratulieren, dass er die sonderlich glänzende Krone des Märtyrers erwerben wird? Freilich könnte er sich an seinem Tod nicht freuen, wenn er nicht die gewisse Hoffnung hätte und wüsste, dass ihm der Herr den Kranz der Gerechtigkeit nicht versagen wird, weil er den Glauben bewahrt hat. Paulus hält aber seinen Gedanken bei dem fest, was jetzt an ihm geschehen wird, und freut sich nicht nur an dem, was ihm drüben zuteil werden wird, sondern an seiner Hinrichtung. Denn diese ist sein Opfer. Er hat sein Blut, das der ihn tötende Soldat verschüttet, sein Trankopfer genannt. Wenn ein Israelit auf den Altar in Jerusalem ein Tier als sein Opfer legte, so wurde gleichzeitig Wein am Fundament des Altars als Trankopfer ausgegossen. Ebenso begleitet das Opfer, das Paulus mit seinem Tod Gott darbringt, das Opfer der Gemeinde. Dieses ihr Opfer ist ihr Glaube. Damit preist sie Gottes herrliche Gnade und gibt ihm, was wir Menschen ihm geben können. Was können denn wir ihm geben, was ihn zu ehren vermöchte? Dies, dass wir ihm glauben. Ohne den Glauben gibt es keine Gabe und keinen Gottesdienst, der ihn ehren könnte. Zum Glauben der Gemeinde fügt nun Paulus seinen Tod, den er um Jesu willen erleidet, hinzu ihrem Glauben zur Stärkung und Bestätigung, und deshalb weil er glaubend in den Tod geht, wird ihm sein Todestag zum Festtag, zum heilsamen Tag auch für die Christenheit, an dem sie sich freuen soll. Damit hat uns Paulus nochmals gesagt, wie Großes uns damit gegeben ist, dass unser Leben im Glauben an Gottgebunden ist. </w:t>
      </w:r>
    </w:p>
    <w:p w14:paraId="788F5C75" w14:textId="77777777" w:rsidR="00C778DC" w:rsidRDefault="00C778DC" w:rsidP="00C778DC">
      <w:pPr>
        <w:pStyle w:val="StandardWeb"/>
      </w:pPr>
      <w:r>
        <w:t xml:space="preserve">Nun, Herr, will ich Dir wieder für den hellen Glanz danken, den Dein Wort auf alles legt, was uns begegnet. Es wäre eine harte Not, wenn Dein Wort nicht auch unser Sterben verklärte. Es bringt uns Schwachheit und bittere Pein, aber auch den Anlass, Dir zu glauben, ohne zu sehen, um Deines Wortes willen, Deiner Gnade gewiss, der ganzen und ewigen. Wo aber der Glaube ist, da ist auch Freude; denn da wirst Du erkannt und gepriesen. Amen. </w:t>
      </w:r>
    </w:p>
    <w:p w14:paraId="2EDAF934" w14:textId="77777777" w:rsidR="00C778DC" w:rsidRDefault="00C778DC" w:rsidP="00C778DC">
      <w:pPr>
        <w:pStyle w:val="berschrift2"/>
      </w:pPr>
      <w:r>
        <w:t>9. Oktober</w:t>
      </w:r>
    </w:p>
    <w:p w14:paraId="21970DBE" w14:textId="77777777" w:rsidR="00C778DC" w:rsidRDefault="00C778DC" w:rsidP="00C778DC">
      <w:pPr>
        <w:pStyle w:val="StandardWeb"/>
      </w:pPr>
      <w:r>
        <w:rPr>
          <w:rStyle w:val="Fett"/>
        </w:rPr>
        <w:t>Der Friede Gottes, welcher höher ist als alle Vernunft, bewahre eure Herzen und Sinne in Christus Jesus.</w:t>
      </w:r>
      <w:r>
        <w:br/>
        <w:t xml:space="preserve">Philipper 4,7 </w:t>
      </w:r>
    </w:p>
    <w:p w14:paraId="3AF7014C" w14:textId="6EE48787" w:rsidR="00C778DC" w:rsidRDefault="00C778DC" w:rsidP="00C778DC">
      <w:pPr>
        <w:pStyle w:val="StandardWeb"/>
      </w:pPr>
      <w:r>
        <w:t xml:space="preserve">Kein Schwung meiner Denkkraft hebt mich zu einer Höhe empor, auf der ich begreifen und ermessen könnte, was der Friede Gottes ist. In staunender Ehrfurcht neigt sich unser Denkvermögen vor der Tatsache, dass Gott für uns ist und alles wegtut, was uns von ihm trennt. Dass sich gegen unser Verhalten Gottes Grimm und Abscheu richtet, das begreifen wir. Dass aus dem, was wir sind und tun, Verlassenheit von Gott entsteht, das ist ein vernünftiges Urteil, das als Maßstab das Gesetz handhabt, das mit heller Deutlichkeit unser ganzes inneres Leben beherrscht. Dass aber zwischen Gott und mir kein Zwist besteht, dass ich nicht fürchten muss, ich stoße auf seinen Widerstand, dass ich vielmehr weiß, dass er aus meiner Schuld und meiner Not den Grund seiner Hilfe macht, das begreift niemand; denn das ist die schöpferische Tat dessen, der sich erbarmt, weil er sich erbarmen will. Damit ist uns der Wächter gegeben, der unser Herz und die aus ihm sprudelnde Menge von Gedanken in seine sichere Hut nimmt. Wer kann es hüten, das schwankende Herz, das so leicht einem Stoß erliegt, und die wirbelnden Gedanken, die von unserer Leidenschaft gepeitscht finster werden? Der Hüter ist zur Stelle und schläft und schlummert nicht. Dass Gott Frieden mit uns hält, das ist unseres Herzens Schutz. </w:t>
      </w:r>
    </w:p>
    <w:p w14:paraId="30F9A131" w14:textId="77777777" w:rsidR="00C778DC" w:rsidRDefault="00C778DC" w:rsidP="00C778DC">
      <w:pPr>
        <w:pStyle w:val="StandardWeb"/>
      </w:pPr>
      <w:r>
        <w:t xml:space="preserve">Hüter, wir fragen oft: will die Nacht nicht schwinden? Ich bitte Dich, halte allen Unglauben von mir fern, der mir verbirgt, dass Dein Friede die Hut über mich hat. Weil Dein Werk größer ist als unser Wissen und Verstehen, murren unsere Gedanken und haben Lust, sich aufzulehnen. Aber Dein Friede ist unerschütterlich. Zu ihm flüchte ich mich und berge mich in seine mich bewachende Hut. Amen. </w:t>
      </w:r>
    </w:p>
    <w:p w14:paraId="73A9B3CF" w14:textId="77777777" w:rsidR="00C778DC" w:rsidRDefault="00C778DC" w:rsidP="00C778DC">
      <w:pPr>
        <w:pStyle w:val="berschrift2"/>
      </w:pPr>
      <w:r>
        <w:t>10. Oktober</w:t>
      </w:r>
    </w:p>
    <w:p w14:paraId="5063F253" w14:textId="5030328A" w:rsidR="00C778DC" w:rsidRDefault="00C778DC" w:rsidP="00C778DC">
      <w:pPr>
        <w:pStyle w:val="StandardWeb"/>
      </w:pPr>
      <w:r>
        <w:rPr>
          <w:rStyle w:val="Fett"/>
        </w:rPr>
        <w:t>In Damaskus der Landpfleger des Königs Aretas verwahrte die Stadt der Damasker und wollte mich greifen und ich ward in einem Korbe zum Fenster aus durch die Mauer niedergelassen und entrann aus seinen Händen.</w:t>
      </w:r>
      <w:r>
        <w:br/>
        <w:t xml:space="preserve">2. Korinther 11,32+33 </w:t>
      </w:r>
    </w:p>
    <w:p w14:paraId="25544A2C" w14:textId="640FB292" w:rsidR="00C778DC" w:rsidRDefault="00C778DC" w:rsidP="00C778DC">
      <w:pPr>
        <w:pStyle w:val="StandardWeb"/>
      </w:pPr>
      <w:r>
        <w:t xml:space="preserve">Nach menschlichem Ermessen war es mit Paulus aus, als die Tore von Damaskus bewacht wurden, damit er ja nicht entwische, und der mächtige Araber seine Mannschaft aufbot, damit es diesmal ganz sicher gelinge, Paulus zu töten. Dennoch entkam er. Freilich verließ er sein erstes Arbeitsfeld, auf das er gleich nach seiner Bekehrung mit der Schwungkraft der ersten Liebe getreten war, nicht öffentlich am hellen Tag wie ein Sieger, begleitet mit einer großen, ihm dankenden Schar, sondern in größter Heimlichkeit vom Dunkel der Nacht geschützt in einem Korb über die Hauer hinab. Dennoch verließ er die Stadt ungebrochen, ganz eins mit der Führung seines Herrn, ohne Murren, und fähig, sich daran zu freuen, dass seine Arbeit in Damaskus in dieser Weise ihr Ende gefunden hatte. Unvergänglich bewahrte er diese Erinnerung in seiner Seele und hatte an ihr den Grund zu einem nie verklingenden Ruhm. Suchen wir Menschen nicht immer den Erfolg? Reden wir nicht von schweren Schicksalen und dunklen Führungen, wenn sich unüberwindliche Hindernisse vor uns auftürmen? Stell dich, Herz, in Gottes Licht. Dann siehst du seine gnädige Hand auch da, wo du bereit bist, von Zusammenbruch, Niederlagen und Ruinen zu reden. Dadurch wird dir Gott sichtbar, dass er auch dann Mittel und Wege hat, wenn die Tore verschlossen sind, und sein Werk vorwärts führt, auch wenn ein starker Araber gegen ihn seine Fäuste ballt. </w:t>
      </w:r>
    </w:p>
    <w:p w14:paraId="2DAE42AB" w14:textId="77777777" w:rsidR="00C778DC" w:rsidRDefault="00C778DC" w:rsidP="00C778DC">
      <w:pPr>
        <w:pStyle w:val="StandardWeb"/>
      </w:pPr>
      <w:r>
        <w:t xml:space="preserve">Vieles, was unseren Stolz stärkte, fiel, Herr, in Trümmer und deine Schar musste schon manche Hoffnungen begraben. Um eines bitte ich Dich; bewahre mich davor, dass ich murre. Deine Gnade ist jeden Morgen neu. An Deiner Hand führt mich mein Weg zum Ziel, nicht zu meinem Ziel, das mir am Herzen liegt, aber zu Deinem, an dem sich Deine Gnade offenbart. Amen. </w:t>
      </w:r>
    </w:p>
    <w:p w14:paraId="114054F1" w14:textId="77777777" w:rsidR="00C778DC" w:rsidRDefault="00C778DC" w:rsidP="00C778DC">
      <w:pPr>
        <w:pStyle w:val="berschrift2"/>
      </w:pPr>
      <w:r>
        <w:t>11. Oktober</w:t>
      </w:r>
    </w:p>
    <w:p w14:paraId="6C076B94" w14:textId="77777777" w:rsidR="00C778DC" w:rsidRDefault="00C778DC" w:rsidP="00C778DC">
      <w:pPr>
        <w:pStyle w:val="StandardWeb"/>
      </w:pPr>
      <w:r>
        <w:rPr>
          <w:rStyle w:val="Fett"/>
        </w:rPr>
        <w:t>Mir ist es ein Geringes, dass ich von euch gerichtet werde oder von einem menschlichen Tage; auch richte ich mich selbst nicht. Ich bin mir wohl nichts bewusst; aber darinnen bin ich nicht gerechtfertigt. Der Herr ist es aber, der mich richtet.</w:t>
      </w:r>
      <w:r>
        <w:br/>
        <w:t xml:space="preserve">1. Korinther 4,3+4 </w:t>
      </w:r>
    </w:p>
    <w:p w14:paraId="73B6F849" w14:textId="6A6684EF" w:rsidR="00C778DC" w:rsidRDefault="00C778DC" w:rsidP="00C778DC">
      <w:pPr>
        <w:pStyle w:val="StandardWeb"/>
      </w:pPr>
      <w:r>
        <w:t xml:space="preserve">Tief beschämt sehe ich zu Paulus auf. Ein Wirken, das keinen Flecken in das Gewissen legt, eine Arbeit, die durch ein langes Leben hindurch fortgesetzt wird und nicht bloß dem menschlichen Urteil ohne Furcht gezeigt werden kann, sondern sich auch im Urteil des eigenen Gewissens als rein erweist, das hat einzigartige Größe und ist so schön, dass es uns fast unglaublich scheint. Aber diese Schönheit zerränne und verwandelte sich in ein hässliches Bild, wenn Paulus mit Bewunderung sich selbst beschaute und mit dem Freispruch, den sein Gewissen ihm gewährt, zufrieden wäre. Er fährt aber fort und erklärt, dass er damit nicht gerechtfertigt sei. Dass wir versuchen, uns selbst zu rechtfertigen, das hieß Paulus Sünde und an dieser Sünde beteiligt er sich nicht. Sein eigenes Urteil gilt nichts; denn das des Christus allein entscheidet. Er steht ja in Dienst Jesu und arbeitet nicht für sich, sondern für ihn. So hat auch einzig Christus die Macht und das Recht, über ihn zu urteilen und zu erklären, dass er seinen Knecht lobe und sein Werk heilige als in Treue getan, wie sie von dem gefordert wird, der das Gut seines Herrn zu verwalten hat. Dächte er anders, machte er aus seinem guten Gewissen seine Gerechtigkeit, wie könnte er noch mit Freude auf sein Wirken sehen? Dann hätte er den Standort des Glaubens verlassen und sich auf sich selbst zurückgebeugt, um sich in sich den Stützpunkt zu bereiten, der ihm den festen Stand gewähren soll. Dann hätte er, während er doch den anderen Jesus als ihren Herrn verkündigte, sich selbst dem Herrn entzogen, für sich gearbeitet und sich an die Stelle Jesu gesetzt. Hätte ich Recht, wenn ich sagen würde, es sei schwer, in dieser Stellung zu verharren, und es sei kaum begreiflich, dass Paulus das ausgehalten habe, ohne wund zu werden? Würde ich es hart heißen, dass wir uns nicht die Rechtfertigung bereiten können, weder aus dem Zeugnis des Menschen noch aus dem Lob unseres eigenen Gewissens, so hätte ich wieder vergessen, was der Glaube ist und wo er uns den Ort vor Gott anweist. Wie könnte Paulus deshalb wund, schwach und geängstigt sein, weil einzig Jesus ihn rechtfertigen kann? Er glaubt ja an seinen Herrn und kennt seine Gnade. Dadurch erweist er sich als gläubig, dass er nichts als gültig ehrt als allein das Urteil Jesu. Indem er sich nicht nur über das Urteil der anderen, sondern auch über sein eigenes Gewissen erhebt, bleibt er bei dem Satz, dass es keine Gerechtigkeit für uns gebe als den Glauben allein, und diesen Satz hieß Paulus den köstlichen Kernsatz des seligmachenden Evangeliums. </w:t>
      </w:r>
    </w:p>
    <w:p w14:paraId="4D5FFB89" w14:textId="77777777" w:rsidR="00C778DC" w:rsidRDefault="00C778DC" w:rsidP="00C778DC">
      <w:pPr>
        <w:pStyle w:val="StandardWeb"/>
      </w:pPr>
      <w:r>
        <w:t xml:space="preserve">Mache mich frei, Herr, dass ich nicht auf das Urteil der Menschen lausche. Wende mich zu Dir, damit ich nicht selber den Wert meines Lebens messe und die Frucht meiner Arbeit festzustellen suche. Auf Dein Urteil zu warten, ist Freude und Friede; denn ich weiß ja, dass Du gnädig bist. Amen. </w:t>
      </w:r>
    </w:p>
    <w:p w14:paraId="764189B6" w14:textId="77777777" w:rsidR="00C778DC" w:rsidRDefault="00C778DC" w:rsidP="00C778DC">
      <w:pPr>
        <w:pStyle w:val="berschrift2"/>
      </w:pPr>
      <w:r>
        <w:t>12. Oktober</w:t>
      </w:r>
    </w:p>
    <w:p w14:paraId="4B4D0E3E" w14:textId="77777777" w:rsidR="00C778DC" w:rsidRDefault="00C778DC" w:rsidP="00C778DC">
      <w:pPr>
        <w:pStyle w:val="StandardWeb"/>
      </w:pPr>
      <w:r>
        <w:rPr>
          <w:rStyle w:val="Fett"/>
        </w:rPr>
        <w:t>Du lehrst andere und lehrst dich selber nicht.</w:t>
      </w:r>
      <w:r>
        <w:br/>
        <w:t xml:space="preserve">Römer 2,21 </w:t>
      </w:r>
    </w:p>
    <w:p w14:paraId="66283591" w14:textId="7A0EC0D2" w:rsidR="00C778DC" w:rsidRDefault="00C778DC" w:rsidP="00C778DC">
      <w:pPr>
        <w:pStyle w:val="StandardWeb"/>
      </w:pPr>
      <w:r>
        <w:t xml:space="preserve">Als Paulus der römischen Christenheit sagte, warum er nicht mehr Jude sei, schalt er nicht einzelne Vorgänge und besondere Gruppen in der Judenschaft. Er hielt ihr nicht vor, dass sie die Herodier frönten, oder dass sie den Pharisäismus mit seiner frommen Schauspielkunst bewundere, oder dass sie den jüdischen Freisinn bei sich pflege, der das Leben mit all dem füllte, wonach das Fleisch Lust hat, und von Gott nicht viel mehr begehrte, als dass er ihn dabei nicht störe. Er kämpfte nicht gegen einzelne Juden, sondern sagte der Christenheit, warum das Judentum ihr die Hilfe nicht bringe und nicht das Bleibende sei, was Gott uns gibt. Darum deckt er die tiefste Not auf, die immer an der Kirchlichkeit entsteht. Sie breitet eine gemeinsame Überzeugung über alle aus und gestaltet das Verhalten aller durch die geheiligte Sitte. Aber dieser gemeinsame Besitz wird nicht zum Eigentum des Einzelnen. Sie werden nur von außen bewegt, nicht von innen. Die Lehre wird nicht Wille; das Wissen wird nicht Kraft. In der Öffentlichkeit gilt die Lehre und wird vor den anderen vertreten; aber dich selber lehrst du nicht. Fürchtete Paulus die Einrede nicht: in deinen Gemeinden sieht es ebenso aus? Die Kirche zeigt in der Tat dieselben Zustände wie die Judenschaft. Aber Paulus verglich nicht die Juden und die Christen miteinander, nicht die Judenschaft und die christliche Gemeinschaft, nicht den Menschen und den Menschen. Er wusste nichts von besseren Menschen, deren Frömmigkeit mehr wert sei als die der anderen, und war nicht deshalb nicht mehr Jude, weil er ein besserer Mensch etwa als Gamaliel geworden sei. Was vergleicht er? Das Judentum und Christus. Diese Vergleichung ergibt für ihn den Beweis, dass er nicht Jude bleiben kann. Denn Christus bringt etwas Neues zustande, nicht nur den sichtbaren Juden, der es durch seine Erziehung gelernt hat, sein wahres Wesen zu verstecken, sondern den verborgenen Juden, der es nicht durch die Schrift ist, sondern durch den Geist. Indem Paulus den Schaden des Judentums enthüllte, leitete er seine Gemeinden zum Glauben an. Zum selben, heilsamen Zweck wird uns immer aufs neue die religiöse Not der Kirche sichtbar gemacht, alle diese peinlichen Zwiespältigkeiten, der Streit zwischen unserem Bekenntnis und unseren tatsächlichen Zuständen, der Riss zwischen unserem Wort und unserem Verhalten, Gerechtfertigte, die über die Rechtfertigungslehre zanken, an das Kreuz Christi Glaubende, die nicht vergeben können, all die bitteren Widersprüche, die uns schänden. Was soll daraus werden? Daran soll ich glauben lernen und soll ohne Schwanken dabei bleiben: nicht der Mensch, sondern Gott, nicht die Kirche, sondern der Christus, nicht das Fleisch, sondern der Geist sind die rettende Macht. </w:t>
      </w:r>
    </w:p>
    <w:p w14:paraId="2F9BDBBC" w14:textId="77777777" w:rsidR="00C778DC" w:rsidRDefault="00C778DC" w:rsidP="00C778DC">
      <w:pPr>
        <w:pStyle w:val="StandardWeb"/>
      </w:pPr>
      <w:r>
        <w:t xml:space="preserve">Aus der Tiefe, Herr, rufen wir zu Dir; noch ist es bei uns Nacht. Wenn wir aber aufsehen zu Dir, so steht Deine Sonne über uns und in ihrem Licht verschwinden Schuld und Ohnmacht und das klagen darf nicht zum Murren werden, sondern erweckt die Danksagung, die Deine Gnade preist. Amen. </w:t>
      </w:r>
    </w:p>
    <w:p w14:paraId="09498FE5" w14:textId="77777777" w:rsidR="00C778DC" w:rsidRDefault="00C778DC" w:rsidP="00C778DC">
      <w:pPr>
        <w:pStyle w:val="berschrift2"/>
      </w:pPr>
      <w:r>
        <w:t>13. Oktober</w:t>
      </w:r>
    </w:p>
    <w:p w14:paraId="6621FA70" w14:textId="77777777" w:rsidR="00C778DC" w:rsidRDefault="00C778DC" w:rsidP="00C778DC">
      <w:pPr>
        <w:pStyle w:val="StandardWeb"/>
      </w:pPr>
      <w:r>
        <w:rPr>
          <w:rStyle w:val="Fett"/>
        </w:rPr>
        <w:t>Wenn ihr alles getan habt, was euch befohlen ist, so sprecht: wir sind unnütze Knechte; wir haben getan, was wir zu tun schuldig waren.</w:t>
      </w:r>
      <w:r>
        <w:br/>
        <w:t xml:space="preserve">Lukas 17,10 </w:t>
      </w:r>
    </w:p>
    <w:p w14:paraId="40918802" w14:textId="1532D70B" w:rsidR="00C778DC" w:rsidRDefault="00C778DC" w:rsidP="00C778DC">
      <w:pPr>
        <w:pStyle w:val="StandardWeb"/>
      </w:pPr>
      <w:r>
        <w:t xml:space="preserve">Was mir befohlen war, habe ich nicht getan, klagt die Reue und dieser Schmerz sitzt so tief in uns, dass wir uns fürchten, das zu sagen, was Jesus seine Jünger sagen hieß: ich habe getan, was ich zu tun schuldig war. Im Dienst, den der Mensch dem Menschen leistet, geschieht es freilich, dass der Knecht nach dem Gleichnis Jesu jeden Befehl seines Herrn ausführt und unverdrossen vom Morgen bis zum Abend seinen Dienst vollzieht. Wie soll aber der Knecht Gottes je dazu gelangen, sagen zu dürfen: ich tat alles, was mir befohlen war? Nimmt nicht der Dienst Gottes unser ganzes Vermögen in Anspruch und wer legt sein ganzes Herz und seine ganze Kraft in seinen Dienst? Und wenn wir diesen Stand erklommen hätten, zu dem wir wie zu einer unerreichbaren Höhe emporsehen, wäre uns dann nicht das Frohlocken des Gerechten beschieden, der jubeln darf, weil er den Fall vermied? Statt dessen legt Jesus in seine Jünger den tiefen Schmerz: wir sind unnütze Knechte, obwohl wir taten, was unser Herr uns befahl; Verschuldung ist nicht entstanden, aber auch kein Dienst, der seine Sache förderte und seine Ehre mehrte. Ist es nach unserer Meinung schon seltsam, dass Jesus von seinen Jüngern verlangt, dass sie ein gutes Gewissen haben, so ist es für uns erst noch ein besonders rätselhafter Anstoß, dass er ihr gutes Gewissen mit der Klage verband, sie seien unbrauchbar. Wenn ich aber das Wort Jesu rätselhaft heiße, so rührt das nur daher, dass ich die Liebe nicht kenne. Darum halten wir es für nötig, beständig unsere Sünden zu bedenken, weil wir uns nur so vor dem Stolz bewahren. Wir müssen das böse Gewissen in uns wach halten, damit uns nicht die Eitelkeit verblende und der Übermut verderbe. Jesus hat dagegen der Liebe zugetraut, dass sie uns jede Überhebung verbiete und alle Selbstgefälligkeit ersticke. Gibt sie uns denn nicht das wache Auge, das sieht, wie weit unser Dienst von dem entfernt bleibt, was geschehen könnte? Was ist unser Wort? Wir sagen es, wie wir es können, und können es nicht anders sagen. Hat es aber die Leuchtkraft, die Jesus offenbart? Wir helfen und stellen zwischen uns die Gemeinschaft her, wie wir es vermögen. Ist aber unser Helfen mehr als ein Tropfen auf einen heißen Stein? Wie ärmlich ist alles, was die Christenheit tut. Sie kann nicht mehr und tut, was sie kann. So ist es in der Tat; dann spreche sie aber, wie Jesus es ihr sagt: unnütze, unbrauchbare Knechte sind wir. </w:t>
      </w:r>
    </w:p>
    <w:p w14:paraId="2A1B8F17" w14:textId="77777777" w:rsidR="00C778DC" w:rsidRDefault="00C778DC" w:rsidP="00C778DC">
      <w:pPr>
        <w:pStyle w:val="StandardWeb"/>
      </w:pPr>
      <w:r>
        <w:t xml:space="preserve">Den Schmerz, den die Liebe mir bereitet, will ich, o mein Herr, nicht fürchten. Du schenkst mir ihn dazu, damit er mich wach erhalte, wenn ich müde werde, und mich beweglich mache, wenn mir Deine Gnade die neue Gelegenheit zum Dienen gibt. Hilf mir, dass ich vergesse, was hinter mir liegt, und nicht bei dem verweile, was vollbracht ist, sondern immer wieder mit neuer Willigkeit bereit sei für Dich. Amen. </w:t>
      </w:r>
    </w:p>
    <w:p w14:paraId="7E4D4170" w14:textId="77777777" w:rsidR="00C778DC" w:rsidRDefault="00C778DC" w:rsidP="00C778DC">
      <w:pPr>
        <w:pStyle w:val="berschrift2"/>
      </w:pPr>
      <w:r>
        <w:t>14. Oktober</w:t>
      </w:r>
    </w:p>
    <w:p w14:paraId="74D46EF4" w14:textId="07C5191D" w:rsidR="00C778DC" w:rsidRDefault="00C778DC" w:rsidP="00C778DC">
      <w:pPr>
        <w:pStyle w:val="StandardWeb"/>
      </w:pPr>
      <w:r>
        <w:rPr>
          <w:rStyle w:val="Fett"/>
        </w:rPr>
        <w:t xml:space="preserve">Da nun herbeikam die Zeit der Früchte, sandte er seine Knechte zu den Weingärtnern, dass sie seine Früchte empfingen. Da nahmen die Weingärtner seine Knechte; einen stäupten sie, den anderen töteten sie, den dritten steinigten sie. Abermals sandte er andere Knechte, mehr als die ersten waren, und sie taten ihnen gleich also. Darnach sandte er seinen Sohn zu ihnen und sprach: </w:t>
      </w:r>
      <w:r w:rsidR="00073840">
        <w:rPr>
          <w:rStyle w:val="Fett"/>
        </w:rPr>
        <w:t>„</w:t>
      </w:r>
      <w:r>
        <w:rPr>
          <w:rStyle w:val="Fett"/>
        </w:rPr>
        <w:t>Sie werden sich vor meinem Sohn scheuen.</w:t>
      </w:r>
      <w:r w:rsidR="00073840">
        <w:rPr>
          <w:rStyle w:val="Fett"/>
        </w:rPr>
        <w:t>“</w:t>
      </w:r>
      <w:r>
        <w:br/>
        <w:t xml:space="preserve">Matthäus 21,34–37 </w:t>
      </w:r>
    </w:p>
    <w:p w14:paraId="14B17DDB" w14:textId="028E077F" w:rsidR="00C778DC" w:rsidRDefault="00C778DC" w:rsidP="00C778DC">
      <w:pPr>
        <w:pStyle w:val="StandardWeb"/>
      </w:pPr>
      <w:r>
        <w:t xml:space="preserve">Die Knechte gingen voran, ehe der Sohn seinen Gang zu den Weingärtnern antrat. Das Schicksal der Knechte war ihm wohl bekannt. Jesus hat dabei nicht nur an das gedacht, was zur Zeit Elias, Jesajas und Jeremias geschehen ist. Denn die Weingärtner, von denen er redet, lebten nicht nur damals, sondern sind jetzt vorhanden und betreiben ihren Aufruhr gegen Gott jetzt. So sind auch die Knechte Gottes am Werk und mahnen die Weingärtner an ihre Pflicht. Mose bezeugt der Gemeinde auch heute, dass Gott sie als seinen Weinberg für sich geschaffen hat, und die Rede der Propheten ist nicht verstummt, sondern mahnt Israel unaufhörlich: gebt Gott seine Frucht. Sie mahnt aber umsonst, und deshalb, weil die Knechte umsonst zu den Empörern reden, tritt nun der Sohn unter sie. Jesus zeigt hier den starken Zusammenhang, in dem sein Ende mit der alttestamentlichen Schrift steht. Die Schrift, sagte er, muss erfüllt werden. Der Sohn muss tun, was bisher die Knechte taten, und es muss dem Sohn ebenso ergehen wie den Knechten. Es muss ans Licht kommen, dass die Weingärtner Räuber sind, und sie müssen ihren Aufruhr dadurch vollenden, dass sie den Sohn umbringen. Dadurch gab sich Jesus im tiefsten, herrlichsten Sinn die Gestalt des Knechts. Er trug sie nicht nur dadurch, dass er willig der Natur gehorchte, auch nicht nur in der Dienstbereitschaft, durch die er sich für die zum Knecht machte, die seine Hilfe begehrten. Er tat auch das, was die alten Knechte Gottes taten, und trat in den Weinberg zu den Empörern, damit sie an ihm ihren bösen Willen ausüben. Er tat es, weil er Gottes Recht an den Weinberg vertritt und Gottes Barmherzigkeit den Schuldigen zeigt, ehe ihre Schuld sie begräbt. Er kommt zu ihnen, um sie zu retten; weil er aber vergebens kommt, wird aus seiner Sendung das große Ärgernis, an dem Jerusalem zerbrechen muss. </w:t>
      </w:r>
    </w:p>
    <w:p w14:paraId="7835EDBB" w14:textId="1DC251B4" w:rsidR="00C778DC" w:rsidRDefault="00C778DC" w:rsidP="00C778DC">
      <w:pPr>
        <w:pStyle w:val="StandardWeb"/>
      </w:pPr>
      <w:r>
        <w:t xml:space="preserve">Durch Deinen Gang in den Tod hast Du, Herr Jesus, uns erkauft und erworben, dass wir, Deine Christenheit, Gottes Weinberg seien und seine Frucht ihm bringen. Du trugst die Knechtsgestalt, damit wir aus Empörern Knechte Gottes würden, die ihm dienen, und hast Dich zum Wort der Schrift bekannt und es zu Deinem Wort gemacht, damit wir aus ihren Verächtern ihre Täter würden. Das ist die große Gnade, die Du uns in Deinem Sterben erwiesen hast. Amen. </w:t>
      </w:r>
    </w:p>
    <w:p w14:paraId="47EE2175" w14:textId="77777777" w:rsidR="00C778DC" w:rsidRDefault="00C778DC" w:rsidP="00C778DC">
      <w:pPr>
        <w:pStyle w:val="berschrift2"/>
      </w:pPr>
      <w:r>
        <w:t>15. Oktober</w:t>
      </w:r>
    </w:p>
    <w:p w14:paraId="15866F88" w14:textId="77777777" w:rsidR="00C778DC" w:rsidRDefault="00C778DC" w:rsidP="00C778DC">
      <w:pPr>
        <w:pStyle w:val="StandardWeb"/>
      </w:pPr>
      <w:r>
        <w:rPr>
          <w:rStyle w:val="Fett"/>
        </w:rPr>
        <w:t>Die Weingärtner nahmen seine Knechte; einen stäupten sie, den anderen töteten sie, den dritten steinigten sie.</w:t>
      </w:r>
      <w:r>
        <w:br/>
        <w:t xml:space="preserve">Matthäus 21,35 </w:t>
      </w:r>
    </w:p>
    <w:p w14:paraId="617168B4" w14:textId="46E50A52" w:rsidR="00C778DC" w:rsidRDefault="00C778DC" w:rsidP="00C778DC">
      <w:pPr>
        <w:pStyle w:val="StandardWeb"/>
      </w:pPr>
      <w:r>
        <w:t xml:space="preserve">Es ist eine ernste Pflicht und ein heiliges Anliegen der gesamten Christenheit, für diejenigen Männer zu sorgen, denen sie das für sie unentbehrliche Amt übergibt. Sie muss es bitter büßen, wenn sie die Träger ihres Amts auf eine Bahn drängt, die sie neben die von Jesus beschriebenen Weingärtner stellt. Diese Weingärtner zeigen uns nicht, was man Unglauben nennt. Dann ließen sie den Weinberg im Stich, begehrten seine Früchte nicht und machten nicht den Versuch, ihn als ihr Eigentum in ihren Besitz zu bringen. Sie wissen wohl, was der Weinberg wert ist und dass er kostbare Früchte trägt. Weder die Gemeinde noch ihre Führer zweifelten am Verzug Israels vor allen Völkern und keiner verbarg sich, dass dieser Vorzug aus der Gemeinschaft Gottes mit ihnen entstand. </w:t>
      </w:r>
      <w:r w:rsidR="00073840">
        <w:t>„</w:t>
      </w:r>
      <w:r>
        <w:t>Der Herr unser Gott</w:t>
      </w:r>
      <w:r w:rsidR="00073840">
        <w:t>“</w:t>
      </w:r>
      <w:r>
        <w:t xml:space="preserve">, das war das mit Kraft ergriffene und mit Glut verteidigte Bekenntnis aller, und daraus entstand ihre Schuld. Was sie tun, ist Raub an dem, was Gottes ist. Für sich zur eigenen Erhöhung und Beglückung ist Israel Gottes Volk. Unsere studierende Jugend geht dieselbe Bahn, wenn sie das kirchliche Amt wegen des Vorteils begehrt, das für sie aus ihm entsteht. Diese Gefahr liegt nahe. Es ist lockend, Theologie zu studieren. Hebt das nicht über die </w:t>
      </w:r>
      <w:r w:rsidR="00073840">
        <w:t>„</w:t>
      </w:r>
      <w:r>
        <w:t>Laien</w:t>
      </w:r>
      <w:r w:rsidR="00073840">
        <w:t>“</w:t>
      </w:r>
      <w:r>
        <w:t xml:space="preserve"> empor? Tritt man nicht so in die Reihe de </w:t>
      </w:r>
      <w:r w:rsidR="00073840">
        <w:t>„</w:t>
      </w:r>
      <w:r>
        <w:t>Akademiker</w:t>
      </w:r>
      <w:r w:rsidR="00073840">
        <w:t>“</w:t>
      </w:r>
      <w:r>
        <w:t xml:space="preserve"> und gehört zu einem privilegierten Stand? Aber die Versuchung ist noch feiner, noch mächtiger. Ist nicht das ein wirksames Mittel, das uns die Selbstbefriedigung verschafft, dass wir vom Gelderwerb befreit in gesammelter Stille das christliche Wort verwalten? Gibt das nicht den gehobenen, geweihten Christenstand des </w:t>
      </w:r>
      <w:r w:rsidR="00073840">
        <w:t>„</w:t>
      </w:r>
      <w:r>
        <w:t>Geistlichen</w:t>
      </w:r>
      <w:r w:rsidR="00073840">
        <w:t>“</w:t>
      </w:r>
      <w:r>
        <w:t xml:space="preserve">? Mit all dem sind wir in die Gemeinschaft der Weingärtner geraten, die den Raub an Gott begehen. Was schützt unsere Kirche und die Träger ihres Amtes vor diesem Verderben? Das Gleichnis Jesu zeigt uns das Einzige, was uns schützt. Jesus stellt neben die Weingärtner den Sohn, er den Weg zum Kreuz geht. Das ist unser Schutz. Haben wir unseren Standort beim Kreuz Jesu, dann endet aller eigensüchtiger Machtmissbrauch des Christentums und auch alle eigensüchtige Entstellung des kirchlichen Amts. </w:t>
      </w:r>
    </w:p>
    <w:p w14:paraId="56CAB95A" w14:textId="77777777" w:rsidR="00C778DC" w:rsidRDefault="00C778DC" w:rsidP="00C778DC">
      <w:pPr>
        <w:pStyle w:val="StandardWeb"/>
      </w:pPr>
      <w:r>
        <w:t xml:space="preserve">Richte uns, Herr Gott, nach Deiner barmherzigen Gerechtigkeit und führe uns zum Kreuz Deines lieben Sohnes. Er trug es auch für unseren Pfarrstand und für die, die ihn unterweisen. Amen. </w:t>
      </w:r>
    </w:p>
    <w:p w14:paraId="3A35841E" w14:textId="77777777" w:rsidR="00C778DC" w:rsidRDefault="00C778DC" w:rsidP="00C778DC">
      <w:pPr>
        <w:pStyle w:val="berschrift2"/>
      </w:pPr>
      <w:r>
        <w:t>16. Oktober</w:t>
      </w:r>
    </w:p>
    <w:p w14:paraId="321A453F" w14:textId="77777777" w:rsidR="00C778DC" w:rsidRDefault="00C778DC" w:rsidP="00C778DC">
      <w:pPr>
        <w:pStyle w:val="StandardWeb"/>
      </w:pPr>
      <w:r>
        <w:rPr>
          <w:rStyle w:val="Fett"/>
        </w:rPr>
        <w:t>Ich aber, weil ich die Wahrheit sage, so glaubt ihr mir nicht.</w:t>
      </w:r>
      <w:r>
        <w:br/>
        <w:t xml:space="preserve">Johannes 8,45 </w:t>
      </w:r>
    </w:p>
    <w:p w14:paraId="34DF4D44" w14:textId="539DDAB8" w:rsidR="00C778DC" w:rsidRDefault="00C778DC" w:rsidP="00C778DC">
      <w:pPr>
        <w:pStyle w:val="StandardWeb"/>
      </w:pPr>
      <w:r>
        <w:t xml:space="preserve">Sei nicht feige, sondern sieh hinab in die Tiefe der menschlichen Unart, auch wenn dich ihr Anblick erschüttert. Ein Mensch, der deshalb nicht glaubt, weil ihm die Wahrheit gesagt ist, ist ein schrecklicher Anblick. An was glaubt er dann? Was bewegt ihn, wenn er das, was sich ihm als Wahrheit erkennbar macht, von sich stößt? Hat er sich nicht in die Luft hinaufgestellt ohne Halt und ohne Standort? Ist er nicht von der Wirklichkeit gänzlich geschieden, damit aber auch von Gott gelöst? Der Wahrheit nicht glauben, das ist Selbstverneinung, Selbstverstümmelung, Selbstmord in der schwersten Form. Dieser Dolchstoß verletzt das Innerste in uns. Damit ist die Grenze zwischen Unwissenheit und dem Glauben überschritten. Für die Unwissenheit ist die Wahrheit verhüllt, dem Unglauben ist sie gezeigt. Auch unsre Unwissenheit verführt uns zum Streit gegen die Wahrheit und darum ist sie eine Gefahr. Sind wir gewohnt, ihr zu widersprechen, weil sie uns verhüllt war, so ist die Gefahr ernst, dass wir uns auch dann gegen sie wenden, wenn die Hölle von der Wahrheit fällt und ihr Strahl in unser Inneres dringt. Können wir aber der Wahrheit glauben? Ist sie nicht schrecklich? Müssen wir sie nicht fürchten und hassen? Wer wagt es, sich selbst anzusehen? Wer hält es aus, die Menschen zu sehen, wie sie sind? Stirbt nicht die Freude und stirbt nicht die Liebe da, wo die Wahrheit erscheint? Ich sage euch die Wahrheit, sagt uns Jesus, und ich sage euch nicht im Dienst des Zorns, der das Verborgene enthüllt, um euch zu schänden, und das Versteckte ans Licht zieht, um euch zu richten. Ich sage euch die Wahrheit im Dienst der Gnade, die nicht erniedrigt, sondern erhöht. Ich zeuge euch die Wahrheit nicht, damit ihr an ihr sterbet, sondern damit ihr durch sie lebt. Denn die Wahrheit, die Jesus uns sagt, zeigt uns nicht nur, was im Menschen ist, sondern zeigt uns auch Gott in seiner wahrhaften Gerechtigkeit und seiner wahrhaften Gnade, und darum ist die Wahrheit, die Er uns sagt, die uns belebende Macht. </w:t>
      </w:r>
    </w:p>
    <w:p w14:paraId="75A3F933" w14:textId="69DCA02E" w:rsidR="00C778DC" w:rsidRDefault="00C778DC" w:rsidP="00C778DC">
      <w:pPr>
        <w:pStyle w:val="StandardWeb"/>
      </w:pPr>
      <w:r>
        <w:t xml:space="preserve">Licht des Lebens, Herr Jesus, ist Dein Name, rettende Wahrheit Dein Geschenk. Die menschlichen Künste, die die Wahrheit verhüllen, kenne ich wohl; ich sehe sie nicht nur an den anderen, sondern finde sie auch bei mir. Wenn ich mich aber zu Dir halte, fallen sie ab. Ich stelle mich ohne Vorbehalt und Ausflucht unter Dein Urteil und empfange ohne Widerrede Deine Gabe und bitte: Gib mir Teil am Geist der Wahrheit, durch den Du die Deinen regierst. Amen. </w:t>
      </w:r>
    </w:p>
    <w:p w14:paraId="2E9C0F04" w14:textId="77777777" w:rsidR="00C778DC" w:rsidRDefault="00C778DC" w:rsidP="00C778DC">
      <w:pPr>
        <w:pStyle w:val="berschrift2"/>
      </w:pPr>
      <w:r>
        <w:t>17. Oktober</w:t>
      </w:r>
    </w:p>
    <w:p w14:paraId="33F8DF1A" w14:textId="77777777" w:rsidR="00C778DC" w:rsidRDefault="00C778DC" w:rsidP="00C778DC">
      <w:pPr>
        <w:pStyle w:val="StandardWeb"/>
      </w:pPr>
      <w:r>
        <w:rPr>
          <w:rStyle w:val="Fett"/>
        </w:rPr>
        <w:t>Das Gesetz des Herrn erquickt die Seele. Die Gebote des Herrn erfreuen das Herz.</w:t>
      </w:r>
      <w:r>
        <w:br/>
        <w:t xml:space="preserve">Psalm 19,8+9 </w:t>
      </w:r>
    </w:p>
    <w:p w14:paraId="6D93A955" w14:textId="03A85114" w:rsidR="00C778DC" w:rsidRDefault="00C778DC" w:rsidP="00C778DC">
      <w:pPr>
        <w:pStyle w:val="StandardWeb"/>
      </w:pPr>
      <w:r>
        <w:t xml:space="preserve">Aus Gottes Hand kommt nichts, was uns quält und lähmt. Spricht sein Gesetz zu mir, dann will ich es mit frohem Jubel begrüßen. Gottes Willen kennen, – ich wäre ja ein gottloser Narr, wenn ich Ihm dafür nicht mit ganzer Seele dankte. Gottes Willen tun, – ich müsste meine eigensüchtige Begehrung zu meinem Willen machen, wenn ich das eine Last hieße, die mich bedrückt. Oder habe ich mich jetzt von Paulus getrennt und seine Warnung vergessen, die mir nicht zulässt, dass ich mich auf das Gesetz stütze und im Gesetz meinen Heiland suche, der mich in Gottes Wohlgefallen bringen soll? Die Übertretung, sagt mir Paulus, entsteht am Gesetz, und ich weiß, dass es so ist. Aber die Sünde entsteht deshalb am Gesetz, weil es Gottes gute Gabe ist. Weil das Gesetz heilig ist und das Gebot heilig und gerecht und gütig ist, darum ist mein Widerspruch gegen das Gebot Schuld. Versündigung entsteht aber nicht nur am Gesetz, sondern an jeder Gabe Gottes, an den natürlichen wie an den geistlichen. Weil Gott mir meinen Leib gegeben hat, kann ich ihn missbrauchen. Weil er mir die Lebensmittel reicht, kann ich mich an meinen Besitz verkaufen. Weil mir die Vergebung geschenkt ist, kann ich Gottes Gnade zuchtlos verderben. Weil wir das Evangelium haben, kann ich aus ihm einen eigensüchtigen Ruhm und boshaften Zank machen. Sind deshalb Gottes Gaben nicht die Erquickung meiner Seele und die Freude meines Herzens? Wie ich das Evangelium nicht schelten darf, weil ich mich an ihm versündige, so darf ich Gottes Gesetz nicht missachten, weil ich ihm widerstrebe. Mich habe ich zu schelten, nicht das Gesetz, mich zu hassen, nicht meine Pflicht. Das tiefe, mich reinigende Leid, das das Gesetz mir bringt, wird mir gerade dann zuteil werden, wenn ich mich auch an ihm freuen kann und es im tiefsten Inneren verspüre: Dein Gesetz erquickt die Seele. </w:t>
      </w:r>
    </w:p>
    <w:p w14:paraId="54D40742" w14:textId="45D6BA93" w:rsidR="00C778DC" w:rsidRDefault="00C778DC" w:rsidP="00C778DC">
      <w:pPr>
        <w:pStyle w:val="StandardWeb"/>
      </w:pPr>
      <w:r>
        <w:t xml:space="preserve">Schmerzen und Bitterkeit entstehen, wenn ich auf mich selber sehe. Erquickung und Freude entspringen an dem, was Du uns gibst. In Deinem Gebot, Herr, Gott, das uns kundtut, wie wir Dir gehorchen, leuchtet Deine göttlich große Gnade. Ich bitte Dich, mache es in mir zum Gesetz des Geistes, das mich mit Kraft dir folgsam macht. Amen. </w:t>
      </w:r>
    </w:p>
    <w:p w14:paraId="65273FAC" w14:textId="77777777" w:rsidR="00C778DC" w:rsidRDefault="00C778DC" w:rsidP="00C778DC">
      <w:pPr>
        <w:pStyle w:val="berschrift2"/>
      </w:pPr>
      <w:r>
        <w:t>18. Oktober</w:t>
      </w:r>
    </w:p>
    <w:p w14:paraId="2DC29B60" w14:textId="77777777" w:rsidR="00C778DC" w:rsidRDefault="00C778DC" w:rsidP="00C778DC">
      <w:pPr>
        <w:pStyle w:val="StandardWeb"/>
      </w:pPr>
      <w:r>
        <w:rPr>
          <w:rStyle w:val="Fett"/>
        </w:rPr>
        <w:t>Gedenke nicht der Sünden meiner Jugend.</w:t>
      </w:r>
      <w:r>
        <w:br/>
        <w:t xml:space="preserve">Psalm 25,7 </w:t>
      </w:r>
    </w:p>
    <w:p w14:paraId="1DCF8F50" w14:textId="4D24621F" w:rsidR="00C778DC" w:rsidRDefault="00C778DC" w:rsidP="00C778DC">
      <w:pPr>
        <w:pStyle w:val="StandardWeb"/>
      </w:pPr>
      <w:r>
        <w:t>Die Sünden der Jugendzeit, die ersten Erfahrungen des Zwiespalts zwischen unserer Neigung und unserer Pflicht, zwischen der Begehrung und dem göttlichen Gebot, bringen dem Gewissen tiefe Wunden bei. Auch Paulus hat von der Stunde, in der das Gebot seinen Wünschen entgegentrat und er sein Begehren gegen das Gebot festhielt, gesagt, dass er damals gestorben sei, weil damals die Sünde lebendig wurde und es unmöglich ist, dass der Mensch und die Sünde zusammenleben. Später stumpft die Gewöhnung unser Empfinden ab und wir lernen es nur zu gut, das Sündigen</w:t>
      </w:r>
      <w:r w:rsidR="00151C0A">
        <w:t>-</w:t>
      </w:r>
      <w:r>
        <w:t xml:space="preserve">müssen als die unabwendbare Notwendigkeit zu ertragen, in die wir uns zu fügen haben. Die peinliche Not, die die jugendlichen Sünden uns bereiten, hat deshalb starken Grund, weil sie mit folgenreicher Macht den Gang unseres Lebens bestimmen. Diese Zusammenhänge treten bei der rückwärts blickenden Betrachtung unseres Lebens deutlich hervor und nötigen uns immer wieder auch im gereiften Leben zu der Bitte, die für die Sünden der Jugend die Vergebung erfleht. Wenn unsere ganze Geschichte durch sie bestimmt wird, machen sie es uns schwer, an die Vergebung zu glauben. Wie ein Widerspruch stellt es sich uns dar, Vergebung und fortwirkende Macht der Verfehlung. Besteht nicht die Vergebung darin, dass die Folgen des Sündigens getilgt werden und unserem Fall die Macht genommen wird, uns zu verderben? Und doch gibt es manchen, der zeitlebens unter seinen jugendlichen Sünden leiden muss. In der Tat beendet Gottes Vergebung die uns verderbende Macht des Bösen und seine Gnade wandelt unseren Fall in Segen. Dazu benützt seine Gnade aber auch das Leid, das wir uns mit unserem Sündigen bereiten. An ihm zeigt sie uns die Verwerflichkeit unseres verkehrten Handelns und bringt uns dazu, dass wir mit Ernst nach Gott verlangen. Dabei darf uns die Erwägung den Mut stärken, dass sich im jugendlichen Handeln Unwissenheit und Sünde innig durchdringen. Der jugendliche Sünder versteht sich selber nicht; sein Bewusstsein ist noch nicht so hell, dass er es erfasste, was geschieht. Darum dürfen wir in der Erinnerung an das, was in unserer Jugend geschah, an das Wort Jesu denken: </w:t>
      </w:r>
      <w:r w:rsidR="00073840">
        <w:t>„</w:t>
      </w:r>
      <w:r>
        <w:t>Vergib ihnen; sie wissen nicht, was sie tun.</w:t>
      </w:r>
      <w:r w:rsidR="00073840">
        <w:t>“</w:t>
      </w:r>
      <w:r>
        <w:t xml:space="preserve"> Weil sich der Psalmist aber mit redlichem Herzen vor Gott stellt, lehnt er es ab, sich damit zu entschuldigen, dass er damals noch jung gewesen sei. War ihm damals noch verhüllt, was er tat, jetzt weiß er, dass es Sünde war, und er weiß auch, dass es auch für jene Sünden keine andere Heilung gibt als die, die uns Gott dadurch gewährt, dass er uns gnädig verzeiht. </w:t>
      </w:r>
    </w:p>
    <w:p w14:paraId="3EB9B6F2" w14:textId="20ED207A" w:rsidR="00C778DC" w:rsidRDefault="00C778DC" w:rsidP="00C778DC">
      <w:pPr>
        <w:pStyle w:val="StandardWeb"/>
      </w:pPr>
      <w:r>
        <w:t xml:space="preserve">Vor Dir, Herr, Gott, will ich nichts verbergen, nichts entschuldigen. Wenn wir aber unsere Sünden bekennen, so bist Du treu und gerecht, dass Du sie uns vergibst. Muss ich unter ihren Folgen leiden, so erkenne ich auch darin Deine Gnade; so ziehst Du mich zu Dir. Amen. </w:t>
      </w:r>
    </w:p>
    <w:p w14:paraId="75AC354E" w14:textId="77777777" w:rsidR="00C778DC" w:rsidRDefault="00C778DC" w:rsidP="00C778DC">
      <w:pPr>
        <w:pStyle w:val="berschrift2"/>
      </w:pPr>
      <w:r>
        <w:t>19. Oktober</w:t>
      </w:r>
    </w:p>
    <w:p w14:paraId="6A85F7E8" w14:textId="77777777" w:rsidR="00C778DC" w:rsidRDefault="00C778DC" w:rsidP="00C778DC">
      <w:pPr>
        <w:pStyle w:val="StandardWeb"/>
      </w:pPr>
      <w:r>
        <w:rPr>
          <w:rStyle w:val="Fett"/>
        </w:rPr>
        <w:t>Ich betäube meinen Leib und bezähme ihn, dass ich nicht den anderen predige und selbst verwerflich werde.</w:t>
      </w:r>
      <w:r>
        <w:br/>
        <w:t xml:space="preserve">1. Korinther 9,27 </w:t>
      </w:r>
    </w:p>
    <w:p w14:paraId="308461D0" w14:textId="0AD70B24" w:rsidR="00C778DC" w:rsidRDefault="00C778DC" w:rsidP="00C778DC">
      <w:pPr>
        <w:pStyle w:val="StandardWeb"/>
      </w:pPr>
      <w:r>
        <w:t xml:space="preserve">Die anderen wachsen uns ans Herz, wenn uns die Liebe Jesu treibt. Unablässig beschäftigen sie unsere Gedanken. Wir sorgen für die, leiden mit ihnen, arbeiten für sie, beten für sie. Das ist Christenrecht und Christenpflicht. Habe ich nicht auch für mich zu sorgen? O ja, sagt Paulus; das ist nicht Gottes Meinung, dass du anderen das Heil Gottes zeigst und es selbst verlierst, anderen Menschen Gottes Willen in die Seele legst und ihn selbst übertrittst und andere in die Gemeinde der Erlösten führst und selbst draußen bleibst. So entstände aus meiner Arbeit ein hässlicher Widerspruch. Ich kann die selbstlose Art der Liebe nicht dadurch herstellen, dass ich mich selbst zerstöre. Wie kann ich anderen helfen, wenn ich selbst hilflos bin? Um zu geben, brauche ich eigenen Besitz; um zu lehren, ist mir Erkenntnis unentbehrlich. Soll ich anderen das Wort Gottes sagen, muss es zuerst zu mir selber reden. Unser Verkehr miteinander bleibt nur dann in der Ordnung Gottes, wenn wir alle dabei gedeihen, der Lehrende und der Lernende, der Gebende und der Empfangende, der, der ein Amt hat, und die, für die er es hat. Das zeigte Paulus den Korinthern auch an der Unentgeltlichkeit seines Wirkens. Freilich war es die Liebe, die ihn zu diesem Verfahren trieb. Den bösen Verdacht trieb er dadurch weg, als zöge er seines Gewinns wegen von Stadt zu Stadt, und brachte in den Gemeinden die Arbeit zu Ehren, damit sich keiner an die Gemeinde hänge, um ihre Liebe zu missbrauchen. Was er aber für die anderen tat, das tat er zugleich für sich. Weil er keine Gaben annahm, kam er oft in peinliche Lagen und es gab manchen Tag, an dem er darben musste. Er will aber nicht, dass die Korinther ihn deshalb bedauern. Die harte Zucht, in die er seinen Leib nimmt, ist heilsam für ihn selbst. Dadurch blieb er der Freie, den kein leibliches Bedürfnis knechten und hemmen kann. So einigt er die Sorge für sich selbst mit dem, was er den anderen tut, auch jetzt, da er in besonderem Maß der Gebende ist, der keine Gegengabe begehrt. </w:t>
      </w:r>
    </w:p>
    <w:p w14:paraId="61A93CEE" w14:textId="77777777" w:rsidR="00C778DC" w:rsidRDefault="00C778DC" w:rsidP="00C778DC">
      <w:pPr>
        <w:pStyle w:val="StandardWeb"/>
      </w:pPr>
      <w:r>
        <w:t xml:space="preserve">Herr, Gott, unser aller Vater! Du hast die anderen neben mich gestellt, damit ich für sie lebe, und hast mir selbst dein Wort geschenkt, damit es mir Dich offenbare und mich ins Leben führe. Ich begehre Deine Gaben für die, die Du mit mir verbunden hast, und ich begehre sie für mich von Dir, der Du reich bist für uns alle. Behüte uns alle vor dem, was uns verdirbt. Amen. </w:t>
      </w:r>
    </w:p>
    <w:p w14:paraId="34936488" w14:textId="77777777" w:rsidR="00C778DC" w:rsidRDefault="00C778DC" w:rsidP="00C778DC">
      <w:pPr>
        <w:pStyle w:val="berschrift2"/>
      </w:pPr>
      <w:r>
        <w:t>20. Oktober</w:t>
      </w:r>
    </w:p>
    <w:p w14:paraId="158488BB" w14:textId="76D30BC9" w:rsidR="00C778DC" w:rsidRDefault="00C778DC" w:rsidP="00C778DC">
      <w:pPr>
        <w:pStyle w:val="StandardWeb"/>
      </w:pPr>
      <w:r>
        <w:rPr>
          <w:rStyle w:val="Fett"/>
        </w:rPr>
        <w:t>Nicht allein aber das, sondern wir rühmen uns auch der Trübsale, weil wir wissen, dass Trübsal Geduld bringt. Geduld aber bringt Bewährung. Bewährung aber bringt Hoffnung.</w:t>
      </w:r>
      <w:r>
        <w:br/>
        <w:t xml:space="preserve">Römer 5,3+4 </w:t>
      </w:r>
    </w:p>
    <w:p w14:paraId="187E20D0" w14:textId="463316EA" w:rsidR="00C778DC" w:rsidRDefault="00C778DC" w:rsidP="00C778DC">
      <w:pPr>
        <w:pStyle w:val="StandardWeb"/>
      </w:pPr>
      <w:r>
        <w:t xml:space="preserve">Paulus hat das Rühmen hinausgesperrt und seine verächtliche Hässlichkeit gründlich erkannt. Gerade deshalb war niemand des Rühmens so voll wie Paulus. Es gibt nichts, was ihn nicht stärkt. Überall empfängt er die Mehrung des Glaubens, die Erhebung der Seele zum Lob Gottes, vertiefte Anbetung, erhöhte Freude. Das bereitet ihm sogar der Druck, den der Widerstand der Menschen auf ihn legt. Wie peinlich war er! Er verengt seine Arbeit und umringt ihn mit einer Mauer, die ihn zu den Menschen kommen lässt. Trübsale, das sind bei ihm Synagogen, vor deren wildem Geschrei er weichen muss, Städte, die ihm ihre Tore verschließen, Beamte, die ihn misshandeln, ganz Israel, das sich mit einmütigem Hass gegen ihn empört. Wir würden schon dann staunen, wenn er nichts weiter täte, als dass er die Klage unterdrückte und die ihm auferlegte Last in stiller Ergebung trüge nach der Weise des Psalmisten, der zu seiner Seele sagte: </w:t>
      </w:r>
      <w:r w:rsidR="00073840">
        <w:t>„</w:t>
      </w:r>
      <w:r>
        <w:t>Was bist du so unruhig in mir, harre des Herrn.</w:t>
      </w:r>
      <w:r w:rsidR="00073840">
        <w:t>“</w:t>
      </w:r>
      <w:r>
        <w:t xml:space="preserve"> Paulus bleibt aber nie auf halbem Weg stehen, sondern ist immer entschieden und gewinnt an dem, was ihm widerfährt, nicht nur die Ergebung, sondern den Ruhm. Den natürlichen Bestand des Lebens bewahrt er dabei unversehrt und bereitet sich den Ruhm nicht durch seine Künstelei. Nicht deshalb rühmt er sich der Bedrängnis, weil sie ihn nicht drückt; vielmehr deshalb, weil sie Bedrängnis ist und ihn beständig mit peinlichen Schmerzen belädt, wird sie sein Ruhm. Er erprobt an der Wucht des gegen ihn geführten Stoßes die Festigkeit dessen, was Gott in ihm geschaffen hat. Verschließt sich ihm die Welt, so sieht er, dass er von ihr frei geworden ist. Widerstehen ihm die Menschen, so erfährt er, dass er im Christus lebt und mit seiner Kraft seine Arbeit tut. Er dachte aber nicht nur daran, dass ihm selbst und mit ihm allen denen, die mit ihm leiden, die Standhaftigkeit und Bewährung zuteil wird; denn er vergisst nicht, dass die Bedrängnis seine Arbeit hemmt und seinen Dienst verhindert. Dennoch wird sie ihm zum Grund des Ruhms, weil aus ihr die Hoffnung entsteht. Für sich hofft er, dass er als im Leiden bewährt des Reiches teilhaft werde und den Kranz der Gerechtigkeit empfange, jedoch nicht nur für sich, so dass er nur auf seine eigene Vollendung hoffte, sondern er denkt an Gottes große Ziele. Indem ihm aus der Tiefe der Schmerzen das große Hoffen mit verstärkter Kraft aufsteht, leuchtet über allen Hemmungen seiner Arbeit die Gewissheit: der Herr vollendet sein Werk. </w:t>
      </w:r>
    </w:p>
    <w:p w14:paraId="39BD8BDA" w14:textId="3940B462" w:rsidR="00C778DC" w:rsidRDefault="00C778DC" w:rsidP="00C778DC">
      <w:pPr>
        <w:pStyle w:val="StandardWeb"/>
      </w:pPr>
      <w:r>
        <w:t xml:space="preserve">Mir wird bange, wenn ich betrachte, was die Welt mir zeigt. In ihr ist viel Schreckliches zu sehen, viel Zerstörung, viel quälender Jammer, viel Teufelei. Was soll mir dieser Jammer geben? Die Hoffnung, Herr, heiliger Gott, die sich Deiner Verheißung freut. Du bist der Herr über allem Tumult des Menschen und vollbringst Deinen Willen. Das ist unser Ruhm. Amen. </w:t>
      </w:r>
    </w:p>
    <w:p w14:paraId="37AAFE31" w14:textId="77777777" w:rsidR="00C778DC" w:rsidRDefault="00C778DC" w:rsidP="00C778DC">
      <w:pPr>
        <w:pStyle w:val="berschrift2"/>
      </w:pPr>
      <w:r>
        <w:t>21. Oktober</w:t>
      </w:r>
    </w:p>
    <w:p w14:paraId="35E66908" w14:textId="122A8E3D" w:rsidR="00C778DC" w:rsidRDefault="00C778DC" w:rsidP="00C778DC">
      <w:pPr>
        <w:pStyle w:val="StandardWeb"/>
      </w:pPr>
      <w:r>
        <w:rPr>
          <w:rStyle w:val="Fett"/>
        </w:rPr>
        <w:t xml:space="preserve">Sie sprachen: </w:t>
      </w:r>
      <w:r w:rsidR="00073840">
        <w:rPr>
          <w:rStyle w:val="Fett"/>
        </w:rPr>
        <w:t>„</w:t>
      </w:r>
      <w:r>
        <w:rPr>
          <w:rStyle w:val="Fett"/>
        </w:rPr>
        <w:t>Glaube an den Herrn Jesus Christus, so wirst du und dein Haus selig.</w:t>
      </w:r>
      <w:r w:rsidR="00073840">
        <w:rPr>
          <w:rStyle w:val="Fett"/>
        </w:rPr>
        <w:t>“</w:t>
      </w:r>
      <w:r>
        <w:br/>
        <w:t xml:space="preserve">Apostelgeschichte 16,31 </w:t>
      </w:r>
    </w:p>
    <w:p w14:paraId="63581977" w14:textId="3DCE629B" w:rsidR="00C778DC" w:rsidRDefault="00C778DC" w:rsidP="00C778DC">
      <w:pPr>
        <w:pStyle w:val="StandardWeb"/>
      </w:pPr>
      <w:r>
        <w:t xml:space="preserve">Was sich in jener Nacht im Gefängnis zu Philippi zutrug, das hat zunächst nur den Kerkermeister mit Paulus zusammengebracht. Seien Frau, seine Kinder, sein Gesinde, sein Haus waren durch das, was geschah, noch nicht berührt. Der Hausvater allein war erschüttert und zur Frage getrieben, was er tun solle, damit er selig werde. Lag denn irgendwelche Bürgschaft dafür vor, dass das, was er empfing, auch in sein Haus hinüberströme? Aber Paulus zweifelt nicht, sondern greift sofort nach dem ganzen Haus des Kerkermeisters. Er trennt den Mann nicht von denen, mit denen er zusammenlebt. Indem er ihm die Verheißung gibt, gilt sie nicht ihm allein, sondern ihm und seinem Haus. Der Vorgang zeigt besonders deutlich, wie gläubig Paulus im natürlichen Geschehen Gottes Wirksamkeit erfasst und geheiligt hat, nicht nur dann, wenn der natürliche Prozess ohne unsere Mitwirkung vor sich geht, sondern auch dann, wenn unser eigener Wille mit seiner Blindheit und Bosheit an unserer natürlichen Lage beteiligt ist. Das Gefängnis von Philippi war kein sonniger Ort und die Familie, die dort heimisch war, lebte in tiefem Schatten. Grund zum Zweifeln und Fragen lag reichlich vor; wie kam wohl diese Ehe zustande und wie sieht die Frau des Kerkermeisters aus und was haben sie aus ihren Kindern gemacht? Aber Paulus kennt kein Zaudern und kein Zweifeln. Sie sind verbunden, sind ein Haus; in ihrem Haus kehrt Gottes Gnade ein. Sie kehrt aber dazu bei ihnen ein, damit ihr geglaubt werde. Nicht so wird sie zum Besitz der Familie, dass sie nur ein Gemeingut bliebe, das sich dem Besitz und Gebrauch der Einzelnen entzieht. Vielmehr entsteht aus der Gegenwart der göttlichen Gnade der persönliche Anspruch, der sich an alle Glieder des Hauses richtet und sie alle zum Glauben beruft. Glauben kann nicht das Haus, sondern die, die es bilden, und Paulus hat oft die Erfahrung gemacht, dass die natürliche Gemeinschaft durch das Evangelium zersprengt wurde. Er musste die Glaubenden von der ehelichen Pflicht entbinden, wenn ihre Gatten ungläubig blieben. Du weißt nicht, sagte er, ob du deinen Mann retten wirst. Doch dies war erst die zweite Möglichkeit, die dann eintrat, wenn der menschliche Widerstand das Ziel des Evangeliums vereitelte. Zunächst hat Paulus in der natürlichen Gemeinschaft ein Mittel gesehen, durch das die göttliche Gnade von einem zum anderen hinübergeht. </w:t>
      </w:r>
    </w:p>
    <w:p w14:paraId="45D5E7F6" w14:textId="77777777" w:rsidR="00C778DC" w:rsidRDefault="00C778DC" w:rsidP="00C778DC">
      <w:pPr>
        <w:pStyle w:val="StandardWeb"/>
      </w:pPr>
      <w:r>
        <w:t xml:space="preserve">Ich stehe an meinem natürlichen Ort, lieber Gott, nicht in der Ferne von Dir, sondern da, wo Du mich hingestellt hast, und hier an meinem natürlichen Ort besucht mich Deine Gnade durch Dein Wort und durch die Gemeinschaft Deines Geistes. Nichts zerstört Deine Gnade, was Du geschaffen hast. Was Du durch die Natur mir verleihst, das heiligst Du durch Deinen Geist, füllst es mit Deiner Gnade und machst es Deinem Willen dienstbar. Darum schulde ich Dir, Herr, Dank für alles, was ich habe, für das, was die Natur mir gibt, und für das, was Dein Geist mir schenkt. Amen. </w:t>
      </w:r>
    </w:p>
    <w:p w14:paraId="3A309A44" w14:textId="77777777" w:rsidR="00C778DC" w:rsidRDefault="00C778DC" w:rsidP="00C778DC">
      <w:pPr>
        <w:pStyle w:val="berschrift2"/>
      </w:pPr>
      <w:r>
        <w:t>22. Oktober</w:t>
      </w:r>
    </w:p>
    <w:p w14:paraId="759AEAA2" w14:textId="77777777" w:rsidR="00C778DC" w:rsidRDefault="00C778DC" w:rsidP="00C778DC">
      <w:pPr>
        <w:pStyle w:val="StandardWeb"/>
      </w:pPr>
      <w:r>
        <w:rPr>
          <w:rStyle w:val="Fett"/>
        </w:rPr>
        <w:t>Will mir jemand nachfolgen, der verleugne sich selbst.</w:t>
      </w:r>
      <w:r>
        <w:br/>
        <w:t xml:space="preserve">Matthäus 16,24 </w:t>
      </w:r>
    </w:p>
    <w:p w14:paraId="53283113" w14:textId="5EDCD1B0" w:rsidR="00C778DC" w:rsidRDefault="00C778DC" w:rsidP="00C778DC">
      <w:pPr>
        <w:pStyle w:val="StandardWeb"/>
      </w:pPr>
      <w:r>
        <w:t xml:space="preserve">Bei jedem Schritt, den ich tue, berate ich mich mit mir selbst. Ich höre auf das, was ich als Glück empfinde und als Schmerz fürchte. Ich erwäge, wie weit meine Mittel reichen, und stelle fest, was meine Lage von mir verlangt. Ohne diese Beratung mit mir selbst kann ich nicht handeln und sie ist wichtiger als jede Beratung mit anderen Menschen; denn ihr Rat kann mir dazu helfen, dass ich mich selber richtig berate. Denn sie kennen mich nicht so, wie ich mich kenne. Nun trifft mich Jesu Wort wieder wie ein Blitz. Höre nicht auf dich, sagt er; tue nicht, was du dir rätst, folge nicht deinem eigenen Urteil, deinem eigenen Empfinden, deinem eigenen Begehren. Verleugne dich. Wenn du einen anderen verleugnest, sagst du: ich kenne ihn nicht und habe keine Gemeinschaft mit ihm. Sage dir selber die Gemeinschaft auf. Was soll denn, lieber Herr, mich leiten? Du willst ja, sagt er, mir nachfolgen. Nun sage dir nicht selber, was du tun willst, sondern lass mich es dir sagen, und miss die Dinge nicht nach deinem Maß, sondern empfange das Maß von mir, mit dem du deine Entschlüsse formst. Ob dein Weg dir gefällt, daran liegt nichts; deine Sorge kann nur sein, dass er mir gefällt. Wieder zeigt mir Jesu Gebot seine Herrlichkeit. Stände er neben mir in derselben Entfernung von Gott wie ich, dann brauchte ich nicht mich selbst verleugnen, um ihm zu gehorchen. Dann meinten wir dasselbe und handelten aus denselben Beweggründen. Nun denkt er aber an das, was Gottes ist, und ich an das, was des Menschen ist. Er will das, was Gott verherrlicht, und ich das, was mir nützt. Er handelt in der Liebe und ich in meiner natürlichen Eigensucht. Darum gibt es zwischen uns keinen gemeinsamen Rat, sondern für mich gibt es nur die Unterweisung unter den seinen, und damit ich das fertig bringe, ziehe ich mein Vertrauen von mir weg und bin nicht für mich selbst die Autorität, der ich folge, sondern höre auf ihn und glaube ihm. </w:t>
      </w:r>
    </w:p>
    <w:p w14:paraId="47EF9938" w14:textId="586530AA" w:rsidR="00C778DC" w:rsidRDefault="00C778DC" w:rsidP="00C778DC">
      <w:pPr>
        <w:pStyle w:val="StandardWeb"/>
      </w:pPr>
      <w:r>
        <w:t xml:space="preserve">Ich habe es oft erfahren, dass ich mir selbst nicht trauen kann, habe es aber auch reichlich erfahren, dass ich Deinem Wort trauen darf. Du bist das Licht der Welt. Das Licht leuchtet nicht in mir, gibt mir aber die beleuchteten Augen, wenn Dein Licht mich bescheint. Amen. </w:t>
      </w:r>
    </w:p>
    <w:p w14:paraId="4DD5C1B9" w14:textId="77777777" w:rsidR="00C778DC" w:rsidRDefault="00C778DC" w:rsidP="00C778DC">
      <w:pPr>
        <w:pStyle w:val="berschrift2"/>
      </w:pPr>
      <w:r>
        <w:t>23. Oktober</w:t>
      </w:r>
    </w:p>
    <w:p w14:paraId="1C75C1E2" w14:textId="77777777" w:rsidR="00C778DC" w:rsidRDefault="00C778DC" w:rsidP="00C778DC">
      <w:pPr>
        <w:pStyle w:val="StandardWeb"/>
      </w:pPr>
      <w:r>
        <w:rPr>
          <w:rStyle w:val="Fett"/>
        </w:rPr>
        <w:t>Will mir jemand nachfolgen, so nehme er sein Kreuz auf sich und folge mir nach.</w:t>
      </w:r>
      <w:r>
        <w:br/>
        <w:t xml:space="preserve">Matthäus 16,24 </w:t>
      </w:r>
    </w:p>
    <w:p w14:paraId="6C9BAF40" w14:textId="13D0D041" w:rsidR="00C778DC" w:rsidRDefault="00C778DC" w:rsidP="00C778DC">
      <w:pPr>
        <w:pStyle w:val="StandardWeb"/>
      </w:pPr>
      <w:r>
        <w:t xml:space="preserve">Jesus verpflichtete die Seinen zum Sterben. Als er ihnen den Ausgang zeigte, der in Jerusalem auf ihn wartete, sagte er ihnen: mein Kreuz zeigt euch, wohin ich euch führe. Als die Ausgestoßenen, Verfluchten, zum Tod Verurteilten geht ihr hinter mir her denen gleich, die ihre Kreuze zum Richtplatz tragen. Für solche ist die Welt vergangen und das Leben abgeschlossen; was sie noch vor sich haben, ist nur Schmach und Schmerz und Tod. Das sagte der Herr denen, die er zu Israel sandte, damit sie in heißem Ringen in Jerusalem ausharrten, bis die letzte Möglichkeit, das Wort Jesu zur Judenschaft zu bringen, erschöpft sei. Sagt dieses Wort auch mir etwas, was zum Evangelium Jesu gehört und für keine Zeit die Geltung verliert? Wie feierlich hat Jesus vom Sterben gesprochen, mit dem das Leben gewonnen sei, während es verloren gehe, wenn wir unser Leben erhalten wollen! Galt dies nur seinen ersten Boten oder steht es als Gottes heilige Ordnung über uns allen? Trete ich zu Jesus hinzu, so bedeutet das die Trennung von allem, was mich ohne ihn berührt und beherrscht. Das schneidet durch alle menschlichen Beziehungen durch und löst mich von allen natürlichen Zielen ab. Wenn ich aber die natürlichen Güter hinter mir lasse, so trete ich auf jenen Weg, der zum Sterben führt, und wenn ich den Menschen nicht über mich Herr sein lasse, so mache ich ihn zu meinem Feind. Ich kann nicht auf die Freundschaft der Welt verzichten, ohne dass sie mir zur Feindin wird. So kommt auch zu mir, was Jesus das Kreuztragen nannte. Er legt es uns deshalb auf, weil er selber es trug. Er ging in das Leben durch das Sterben; darum besteht auch der Christenstand in der entschlossenen Bereitschaft zum Sterben. Er war nicht von der Welt und ließ sich von ihr nicht führen und wurde nicht ihr Knecht. Darum besteht auch unser Christenstand in der Trennung von der Welt. Er hatte sein Ziel nicht im Bereich der Natur, sondern schritt ins ewige Leben hinüber. Darum zieht auch uns der Christenstand von allem weg, was unser Fleisch und Blut begehrt, und zeigt uns unser Ziel im ewigen Leben. In diesem Sinn wird auch für uns alle das Leben aus dem Tod geboren. </w:t>
      </w:r>
    </w:p>
    <w:p w14:paraId="2B9F1446" w14:textId="77777777" w:rsidR="00C778DC" w:rsidRDefault="00C778DC" w:rsidP="00C778DC">
      <w:pPr>
        <w:pStyle w:val="StandardWeb"/>
      </w:pPr>
      <w:r>
        <w:t xml:space="preserve">Dass wir dem Bösen entsagen, das, lieber Herr, ist ganz und gar Gnade und der Natur gemäß. Schwer wird es uns aber, auch auf das Gute zu verzichten, das die Natur uns bereitet, und das Schöne zu missen, das wir bei den Menschen finden. Vor dem Sterben bangt die Seele. Nun gilt es, Dir zu glauben, willig zu entsagen und den Blick auf Dich zu richten, der Du zum Heil der Welt das Kreuz getragen hast. Amen. </w:t>
      </w:r>
    </w:p>
    <w:p w14:paraId="10D99C2C" w14:textId="77777777" w:rsidR="00C778DC" w:rsidRDefault="00C778DC" w:rsidP="00C778DC">
      <w:pPr>
        <w:pStyle w:val="berschrift2"/>
      </w:pPr>
      <w:r>
        <w:t>24. Oktober</w:t>
      </w:r>
    </w:p>
    <w:p w14:paraId="0748F631" w14:textId="77777777" w:rsidR="00C778DC" w:rsidRDefault="00C778DC" w:rsidP="00C778DC">
      <w:pPr>
        <w:pStyle w:val="StandardWeb"/>
      </w:pPr>
      <w:r>
        <w:rPr>
          <w:rStyle w:val="Fett"/>
        </w:rPr>
        <w:t>Ich hebe meine Augen auf zu den Bergen, von welchen mir Hilfe kommt. Meine Hilfe kommt von dem Herrn, der Himmel und Erde gemacht hat.</w:t>
      </w:r>
      <w:r>
        <w:br/>
        <w:t xml:space="preserve">Psalm 121,1+2 </w:t>
      </w:r>
    </w:p>
    <w:p w14:paraId="15195DBE" w14:textId="43E133BF" w:rsidR="00C778DC" w:rsidRDefault="00C778DC" w:rsidP="00C778DC">
      <w:pPr>
        <w:pStyle w:val="StandardWeb"/>
      </w:pPr>
      <w:r>
        <w:t xml:space="preserve">Wenn der Blick des Psalmisten sich zu den Bergen wendet, so bewegt ihn eine Frage und er sagt uns, was ihn umtreibt. Er sucht die Hilfe. Darum sieht er hinaus in die weite Ferne und hinauf zu den höchsten Höhen, die seinem Blick erreichbar sind. Aber sein Blick bleibt nicht an den Gipfeln und Kämmen der Berge hängen, als könnte sich dort eine Heerschar zeigen, die Israels Schutz und Schirm wäre. Höher empor erhebt er das Auge und sucht nicht im irdischen Umkreis den Helfer. </w:t>
      </w:r>
      <w:r w:rsidR="00073840">
        <w:t>„</w:t>
      </w:r>
      <w:r>
        <w:t>Meine Hilfe kommt vom Herrn.</w:t>
      </w:r>
      <w:r w:rsidR="00073840">
        <w:t>“</w:t>
      </w:r>
      <w:r>
        <w:t xml:space="preserve"> Nur einer ist der Helfer, der, der den Himmel und die Erde gemacht hat. Nun hat aber seine bange Frage die Antwort und sein spähender Blick sein Ziel gefunden und er weiß, woher die Hilfe kommt, nicht nur vielleicht, nicht nur hoffentlich, sondern sie kommt von Gott, und sie kommt deshalb von ihm, weil der Himmel und die Erde sein Werk sind. Deshalb gibt es keine Not, die ihn ohnmächtig machte, keinen Feind, der ihn hindern könnte, und keine Schranke, die seine Güte einengte. Aus der Schöpferherrlichkeit Gottes folgt die Fülle seiner ewigen Gnade. </w:t>
      </w:r>
    </w:p>
    <w:p w14:paraId="092DEE62" w14:textId="77777777" w:rsidR="00C778DC" w:rsidRDefault="00C778DC" w:rsidP="00C778DC">
      <w:pPr>
        <w:pStyle w:val="StandardWeb"/>
      </w:pPr>
      <w:r>
        <w:t xml:space="preserve">Ich mache es, wie der Psalmist es mir sagt, und sende meinen Blick in die Höhe, über alles Irdische und Menschliche empor, empor auch über alles, was die Natur mir zeigt, empor zu Dir, mein Schöpfer und mein Vollender. Amen. </w:t>
      </w:r>
    </w:p>
    <w:p w14:paraId="421EED75" w14:textId="77777777" w:rsidR="00C778DC" w:rsidRDefault="00C778DC" w:rsidP="00C778DC">
      <w:pPr>
        <w:pStyle w:val="berschrift2"/>
      </w:pPr>
      <w:r>
        <w:t>25. Oktober</w:t>
      </w:r>
    </w:p>
    <w:p w14:paraId="378882C3" w14:textId="3BF6533E" w:rsidR="00C778DC" w:rsidRDefault="00C778DC" w:rsidP="00C778DC">
      <w:pPr>
        <w:pStyle w:val="StandardWeb"/>
      </w:pPr>
      <w:r>
        <w:rPr>
          <w:rStyle w:val="Fett"/>
        </w:rPr>
        <w:t xml:space="preserve">Da sang Mose und die Kinder Israel dies Lied dem Herrn und sprachen: </w:t>
      </w:r>
      <w:r w:rsidR="00073840">
        <w:rPr>
          <w:rStyle w:val="Fett"/>
        </w:rPr>
        <w:t>„</w:t>
      </w:r>
      <w:r>
        <w:rPr>
          <w:rStyle w:val="Fett"/>
        </w:rPr>
        <w:t>Ich will dem Herrn singen; denn er hat eine herrliche Tat getan. Ross und Mann hat er ins Meer gestürzt.</w:t>
      </w:r>
      <w:r w:rsidR="00073840">
        <w:rPr>
          <w:rStyle w:val="Fett"/>
        </w:rPr>
        <w:t>“</w:t>
      </w:r>
      <w:r>
        <w:br/>
        <w:t xml:space="preserve">2. Mose 15,1 </w:t>
      </w:r>
    </w:p>
    <w:p w14:paraId="0B0D43D7" w14:textId="1F90FC46" w:rsidR="00C778DC" w:rsidRDefault="00C778DC" w:rsidP="00C778DC">
      <w:pPr>
        <w:pStyle w:val="StandardWeb"/>
      </w:pPr>
      <w:r>
        <w:t xml:space="preserve">Dass Pharao samt seinen Kriegern und Rossen im Meer ertrank, das wurde für Mose und für die lange Reihe der folgenden Geschlechter zum Wahrzeichen Gottes. Für Mose legte nicht die Natur einen Schleier auf Gottes Antlitz und von den Göttern der Völker war er gänzlich los. Für das Götterbild, auch wenn es golden war, hatte er keine Verehrung; ein solcher Gott hat über sein Bild hinaus keine Wirklichkeit. Aber der Mensch mit seiner Herrschermacht, mit seinen Tod wirkenden Waffen, mit seinem Anspruch, über Leben und Tod zu verfügen, stellte sich vor Mose und Israel an Gottes Stelle. Darum war es ein heiliger Tag, der lauten Jubel schuf, als er samt seinen Waffen im Meer verschwand. Auch dies ist am Sternenhimmel der Schrift ein hell leuchtendes Gestirn. Denn der Mensch wird für den Menschen das gefährlichste Hindernis, das ihm den Zugang zu Gott versperrt. Wenn sich der Mensch zum Pharao macht, der auf die anderen ohne Erbarmen den harten Frondienst legt, dann wird es schwer, diesen sichtbaren Herrn und seine harte Faust zu vergessen und sich dem himmlischen Herrn zu ergeben. Wenn ein eigensüchtiger Bösewicht die Vaterpflicht mit Füßen tritt, dann ist der Vatername so entweiht, dass er für manchen für immer einen hässlichen Klang behält, auch dann, wenn er den himmlischen Vater anrufen soll. Mein Beruf, den ich als Mensch empfangen habe, ist der, Gottes Zeuge zu sein. Wenn ich ihn in sein Gegenteil verkehre und aus mir all das mache, was an einem Geschöpf Gottes nicht sichtbar sein soll, dann ist es gerecht und vollständig begründet, dass diese angemaßte Größe in einem Sturz ende, und dieser Sturz schafft dann ein Loblied, das durch alle Zeiten klingt, nicht weil hier ein Mensch versank, sondern weil Gott ihn ins Meer warf und an dem, der ihn verdrängen wollte, seine Gottheit sichtbar macht. </w:t>
      </w:r>
    </w:p>
    <w:p w14:paraId="16F05025" w14:textId="77777777" w:rsidR="00C778DC" w:rsidRDefault="00C778DC" w:rsidP="00C778DC">
      <w:pPr>
        <w:pStyle w:val="StandardWeb"/>
      </w:pPr>
      <w:r>
        <w:t xml:space="preserve">Es ist kein Trotz so stark, dass Du ihn nicht zerbrichst, und kein Unglaube so fest, dass er Dich nicht fürchten lernt. Jedes Knie wird sich vor dir beugen. Deiner Christenheit hast Du es gegeben, dass sie Dich nicht erst in den Schrecken Deines Gerichts anbete, sondern in der Freiheit des Glaubens, der deine Gnade schaut. Amen. </w:t>
      </w:r>
    </w:p>
    <w:p w14:paraId="1C3F6865" w14:textId="77777777" w:rsidR="00C778DC" w:rsidRDefault="00C778DC" w:rsidP="00C778DC">
      <w:pPr>
        <w:pStyle w:val="berschrift2"/>
      </w:pPr>
      <w:r>
        <w:t>26. Oktober</w:t>
      </w:r>
    </w:p>
    <w:p w14:paraId="4794B312" w14:textId="77777777" w:rsidR="00C778DC" w:rsidRDefault="00C778DC" w:rsidP="00C778DC">
      <w:pPr>
        <w:pStyle w:val="StandardWeb"/>
      </w:pPr>
      <w:r>
        <w:rPr>
          <w:rStyle w:val="Fett"/>
        </w:rPr>
        <w:t>Er wird uns auch hinfort erlösen durch die Hilfe eurer Fürbitte.</w:t>
      </w:r>
      <w:r>
        <w:br/>
        <w:t xml:space="preserve">2. Korinther 1,11 </w:t>
      </w:r>
    </w:p>
    <w:p w14:paraId="2EA6A536" w14:textId="3C474ED0" w:rsidR="00C778DC" w:rsidRDefault="00C778DC" w:rsidP="00C778DC">
      <w:pPr>
        <w:pStyle w:val="StandardWeb"/>
      </w:pPr>
      <w:r>
        <w:t xml:space="preserve">Bei manchem Schicksal fragen wir, wozu es zu uns komme. Diese Frage hat Paulus nie gequält; für sie hat er stets die Antwort bei der Hand gehabt. Warum kam er in eine Lage, in der er, wie er sagt, bereits auf das Leben verzichtete und meinte, er sei unrettbar dem Tod verfallen, worauf die Gefahr dennoch vorüberging? Solche Erlebnisse kommen nicht umsonst. Durch sie entsteht das, was Gottes Regierung uns geben will, Gebet, zuerst die Bitte, die die Hilfe sucht, dann der Dank, und dies so, dass beides nicht bloß die Sache des Einzelnen bleibt, sondern die Christenheit zum gemeinsamen Handeln vereint. Durch die Weise, wie Paulus die Gemeinde gesammelt hatte, war sie so mit ihm verbunden, dass seine Gefahr auch ihr Bitten und seine Rettung auch ihr Danken schuf, und in diesem gemeinsamen Gebet, das alle durch dieselbe Bitte und denselben Dank verbindet, erkennt Paulus ein so großes Gut, dass er um seinetwillen zu jeder Gefahr bereit gewesen ist. Das ist der Sinn jeder Erfahrung, sei sie Glück oder Leid, dass sie unseren Blick auf Gott richtet, und dies ist der Sinn der Gemeinschaft, in die wir miteinander gebracht sind, dass wir gemeinsam mit einträchtigem Verlangen unsere Herzen zu Gott erheben. </w:t>
      </w:r>
    </w:p>
    <w:p w14:paraId="4A1CE321" w14:textId="16A75EDA" w:rsidR="00C778DC" w:rsidRDefault="00C778DC" w:rsidP="00C778DC">
      <w:pPr>
        <w:pStyle w:val="StandardWeb"/>
      </w:pPr>
      <w:r>
        <w:t xml:space="preserve">O Herr, ich habe viel zu bitten und noch mehr Grund zum Danken. Ich kann es nicht, wie ich möchte, tue es aber mit meiner geringen Kraft, nicht nur für das, was Du mir sendest, sondern auch für das, was Du uns allen gibst. Was sie hemmt und beschwert, bringe ich vor Dich, und für das, was Du ihnen als Segnung und Hilfe gibst, sei Dir Dank gesagt. Amen. </w:t>
      </w:r>
    </w:p>
    <w:p w14:paraId="51425303" w14:textId="77777777" w:rsidR="00C778DC" w:rsidRDefault="00C778DC" w:rsidP="00C778DC">
      <w:pPr>
        <w:pStyle w:val="berschrift2"/>
      </w:pPr>
      <w:r>
        <w:t>27. Oktober</w:t>
      </w:r>
    </w:p>
    <w:p w14:paraId="787774C0" w14:textId="77777777" w:rsidR="00C778DC" w:rsidRDefault="00C778DC" w:rsidP="00C778DC">
      <w:pPr>
        <w:pStyle w:val="StandardWeb"/>
      </w:pPr>
      <w:r>
        <w:rPr>
          <w:rStyle w:val="Fett"/>
        </w:rPr>
        <w:t>Durch den Glauben merken wir, dass die Welt durch Gottes Wort hergestellt ist, damit das, was man sieht, nicht aus dem, was sichtbar ist, entstanden sei.</w:t>
      </w:r>
      <w:r>
        <w:br/>
        <w:t xml:space="preserve">Hebräer 11,3 </w:t>
      </w:r>
    </w:p>
    <w:p w14:paraId="19C6E1B6" w14:textId="06CD3D0F" w:rsidR="00C778DC" w:rsidRDefault="00C778DC" w:rsidP="00C778DC">
      <w:pPr>
        <w:pStyle w:val="StandardWeb"/>
      </w:pPr>
      <w:r>
        <w:t xml:space="preserve">Wir erkennen und begreifen durch den Glauben; denn er bewegt unsere Gedanken. Er beschenkt uns nicht nur mit Staunen und Fragen, sondern mit Erkenntnis, weil die Gewissheit Gottes durch den Glauben so in unser Inneres hineingepflanzt ist, dass sie alle unsere Kräfte bewegt. Darum lässt es uns der Glaube nicht zu, dass wir nur beim Sichtbaren verweilen. Wie reizvoll ist die unermessliche Fülle dessen, was für uns Sicherheit besitzt! Unsere Beobachtung kann sich auch ins Einzelne und scheinbar Kleine so vertiefen, dass sie sich ganz hineinversenkt, weil sie nie an ein Ende gelangt, bei dem sie den ganzen Vorgang restlos erfasst hätte. Allein ich kann nicht mehr in die Natur versinken, wenn mein Denken unter der Leitung des Glaubens steht. Was mir die Sinne zeigen, kann ich nicht unverbunden für sich neben die Gewissheit Gottes Stellen, die mir im Glauben gegeben ist. Nun geht mein Blick zu dem empor, aus dem und zu dem alle Dinge sind, und damit habe ich auf die Frage, woher die Dinge kommen, die Antwort und damit habe ich auf die Frage, woher die Dinge kommen, die Antwort erhalten: sie sind durch Gottes Wort entstanden. Das bedeutet nicht, dass ich Hypothesen mache, Theorien anstelle und Systeme bilde. Das ist nie das Geschäft des Glaubens. Mit ihm ist mir Gewissheit gegeben, nicht schwankendes Vermuten. Er entsteht durch das, was ich empfange, nicht durch das, was ich selbst bewirke. Das aber weiß ich als Glaubender, dass über dem Sichtbaren Unsichtbares steht und die Vernünftigkeit des Geschehens durch Gottes Wort zustande kommt, mit einem Wort, dass die Welt einen Schöpfer hat. Dadurch wird mein ganzer Verkehr mit der Welt von Grund aus neu. Sie gilt mir nicht mehr als die einzige Wirklichkeit, als das Erste und das Letzte. Solange ich in meiner Erkenntnis und in meiner Begehrung nur nach dem Sichtbaren greife, bin ich abwärts gebeugt und suche unter mir für meinen Geist die Füllung und für mein Leben den Gehalt. Aus dieser nach unten gebeugten Haltung richtet mich der Gedanke auf. Das ist Gnade, die sich durch die Gewährung des Glaubens an uns offenbart. </w:t>
      </w:r>
    </w:p>
    <w:p w14:paraId="7DCDD59C" w14:textId="0A308852" w:rsidR="00C778DC" w:rsidRDefault="00C778DC" w:rsidP="00C778DC">
      <w:pPr>
        <w:pStyle w:val="StandardWeb"/>
      </w:pPr>
      <w:r>
        <w:t xml:space="preserve">Auf Dein Wort, unser Schöpfer und unser Vater, zeigt auch die Natur hin. Sie kann es mir nicht sagen, sagt mir aber das, dass Dein Wort die schaffende Macht ist und eine unendliche Fülle umfasst. Dieselbe Macht und Herrlichkeit hat Dein Wort auch dann, wenn es zu uns spricht und uns zu Deinen Kindern macht. Amen. </w:t>
      </w:r>
    </w:p>
    <w:p w14:paraId="5C88C159" w14:textId="77777777" w:rsidR="00C778DC" w:rsidRDefault="00C778DC" w:rsidP="00C778DC">
      <w:pPr>
        <w:pStyle w:val="berschrift2"/>
      </w:pPr>
      <w:r>
        <w:t>28. Oktober</w:t>
      </w:r>
    </w:p>
    <w:p w14:paraId="056E60F5" w14:textId="45872292" w:rsidR="00C778DC" w:rsidRDefault="00C778DC" w:rsidP="00C778DC">
      <w:pPr>
        <w:pStyle w:val="StandardWeb"/>
      </w:pPr>
      <w:r>
        <w:rPr>
          <w:rStyle w:val="Fett"/>
        </w:rPr>
        <w:t xml:space="preserve">In ihm leben wir, bewegen wir uns und sind wir, wie auch etliche Poeten bei euch gesagt haben: </w:t>
      </w:r>
      <w:r w:rsidR="00073840">
        <w:rPr>
          <w:rStyle w:val="Fett"/>
        </w:rPr>
        <w:t>„</w:t>
      </w:r>
      <w:r>
        <w:rPr>
          <w:rStyle w:val="Fett"/>
        </w:rPr>
        <w:t>Wir sind seines Geschlechts.</w:t>
      </w:r>
      <w:r w:rsidR="00073840">
        <w:rPr>
          <w:rStyle w:val="Fett"/>
        </w:rPr>
        <w:t>“</w:t>
      </w:r>
      <w:r>
        <w:br/>
        <w:t xml:space="preserve">Apostelgeschichte 17,28 </w:t>
      </w:r>
    </w:p>
    <w:p w14:paraId="768A4083" w14:textId="2DD4BEB0" w:rsidR="00C778DC" w:rsidRDefault="00C778DC" w:rsidP="00C778DC">
      <w:pPr>
        <w:pStyle w:val="StandardWeb"/>
      </w:pPr>
      <w:r>
        <w:t xml:space="preserve">Das Wort des Dichters: Wir sind Gottes Geschlecht, dem Paulus seine Zustimmung gibt, bedeutet nicht nur, dass unser Ursprung in Gottes Schaffen liegt. Denn Gott gleicht nicht einem Menschen, der, nachdem er der Ahnherr seines Geschlechts geworden ist, verschwindet. Sind wir sein Geschlecht, so besteht zwischen uns und ihm ein Zusammenhang, der uns mit ihm verwandt macht und uns etwas Gemeinsames mit ihm gibt. Es wird uns aber schwer, in der Menge der Menschen, wie sie sind, Gottes Geschlecht zu ehren. So wie wir sie nicht nur aus der Ferne betrachten, sondern in wirklichen Verkehr mit ihnen treten, vergeht uns rasch die Erinnerung an ihre Zugehörigkeit zu Gottes Geschlecht. Auch Paulus wendet den Blick von allem weg, was der Mensch eifrig zur Schau stellt und laut preist. Er spricht nicht von der menschlichen Sprache, Wirtschaft, Kunst und Religion; er nennt aber drei Dinge, Leben, Bewegung, Dasein als das, was der Mensch nur dadurch haben kann, dass er an Gott hängt. Schon das Dasein, unser erstes, einfachstes Merkmal, macht Paulus zum Zeichen unserer Verbundenheit mit Gott. Denn das Wirkliche entsteht durch den Wirker aller Wirklichkeiten. Auch der Mensch, von dem ich mich mit Abscheu wegwende, ist nicht vorhanden ohne Gott. Weiter, wir bewegen uns und haben nicht das gebundene, unbewegte Dasein der ruhenden Natur. Wie peinlich ist uns oft die Weise, wie die Menschen sich bewegen! Hielten sie sich doch still, seufzen wir. Dass aber aus ihrem Dasein eine stetige Tätigkeit wird mit unablässiger Bewegung, das haben sie von Gott. Die Formel </w:t>
      </w:r>
      <w:r w:rsidR="00073840">
        <w:t>„</w:t>
      </w:r>
      <w:r>
        <w:t>Bewegung</w:t>
      </w:r>
      <w:r w:rsidR="00073840">
        <w:t>“</w:t>
      </w:r>
      <w:r>
        <w:t xml:space="preserve"> reicht aber noch nicht aus, um auszusprechen, was den Menschen als Gottes Werk kennzeichnet; er lebt! Seine Bewegung kommt aus dem, was er inwendig ist. Dort hat er ein Bewusstsein, das ihm zeigt, was er ist und tut, und dort hat er den Willen, der aus seinen Bewegungen seine Taten macht. Wie könnte der Mensch lebendig sein ohne Gott? Ehre das Wirkliche, ehre die arbeitsame Beweglichkeit und gib ihr Raum, ehre das Leben. Das sind die Markenzeichen des Zusammenhanges, durch den der Mensch an Gott hängt, auch wenn du, was er tut, nicht lieben kannst und nicht lieben darfst. </w:t>
      </w:r>
    </w:p>
    <w:p w14:paraId="30D9D38F" w14:textId="77777777" w:rsidR="00C778DC" w:rsidRDefault="00C778DC" w:rsidP="00C778DC">
      <w:pPr>
        <w:pStyle w:val="StandardWeb"/>
      </w:pPr>
      <w:r>
        <w:t xml:space="preserve">Wohin mein Weg mich führt, überall bin ich bei dem, was Dir gehört, der Du unser Schöpfer und Vater bist. Welcher Mensch es sei, der mir begegnet, er gehört zu seinem Geschlecht. Wecke mir den Blick, dass ich nicht bloß die Bosheit und die Schande der Menschen sehe, sondern in der Wahrheit bleibe, die mir sagt, dass sie, solange sie sind und leben, Dir gehören. Amen. </w:t>
      </w:r>
    </w:p>
    <w:p w14:paraId="2F95D311" w14:textId="77777777" w:rsidR="00C778DC" w:rsidRDefault="00C778DC" w:rsidP="00C778DC">
      <w:pPr>
        <w:pStyle w:val="berschrift2"/>
      </w:pPr>
      <w:r>
        <w:t>29. Oktober</w:t>
      </w:r>
    </w:p>
    <w:p w14:paraId="21CEFCE8" w14:textId="77777777" w:rsidR="00C778DC" w:rsidRDefault="00C778DC" w:rsidP="00C778DC">
      <w:pPr>
        <w:pStyle w:val="StandardWeb"/>
      </w:pPr>
      <w:r>
        <w:rPr>
          <w:rStyle w:val="Fett"/>
        </w:rPr>
        <w:t>Gott machte keinen Unterschied zwischen uns und ihnen und reinigte ihre Herzen durch den Glauben.</w:t>
      </w:r>
      <w:r>
        <w:br/>
        <w:t xml:space="preserve">Apostelgeschichte 15,9 </w:t>
      </w:r>
    </w:p>
    <w:p w14:paraId="1CC91FEF" w14:textId="493076C6" w:rsidR="00C778DC" w:rsidRDefault="00C778DC" w:rsidP="00C778DC">
      <w:pPr>
        <w:pStyle w:val="StandardWeb"/>
      </w:pPr>
      <w:r>
        <w:t xml:space="preserve">Unrein sind sie, sagten die Juden von den anderen Völkern und schlossen ihnen damit die Türe zur Gemeinde zu. Aber das Urteil des Menschen hat hier keine Geltung. Petrus fragte: wie urteilt Gott? Und er antwortet: Er hat uns rein gemacht. Wieso kann dies Gott, da sein Gesetz sie unrein heißt? Gibt es denn in Gott einen zwiespältigen Willen, einen, der sie durch das Gesetz als unrein verwirft, und einen anderen, durch den sie jetzt rein werden? Gott, antwortet Petrus, sprach nicht nur zu den Alten, sondern spricht auch zu uns. Er ist der Voranschreitende und Neues Schaffende. Was einst geschah, setzt ihm keine Grenzen. Denn das, was er im Gesetz vorschrieb, ist nicht das Ziel und Ende seines Vermögens. Die einst Israel gewährte Gabe ist nicht sein ganzer Reichtum. Auf das haben wir, sagt Petrus, zu achten, was Gott jetzt tut, und jetzt macht er auch Heiden rein. Sprach der Jude von der Reinheit, so dachte er an seine körperlichen Zustände. Mit dem reinigenden Bade gab er seinem Leib diejenige Beschaffenheit, die ihm erlaubte, vor Gott zu treten. Petrus hatte aber von Jesus gelernt, woher die Unreinheit des Menschen kommt, die wirklich vor Gott entehrt. Sie entsteht in unserem Herzen und dort hat Gott die Heiden gereinigt. Nur das rein gemachte Herz hat diejenige Reinheit, die uns den Zugang zu Gottes Heiligtum gewährt. Das gab ihnen Gott durch den Glauben. Der Glaube ist unsere Reinheit vor Gott; denn mit dem Glauben ist die Schuld gelöscht, der Wirrwarr des Herzens geheilt und der beständig sprudelnde Quell der inneren Unreinheit verstopft, weil wir uns mit dem Glauben empfangend und gehorchend in Gottes Hand legen. So trat die Gemeinde zusammen als die Genossenschaft der Reinen, die geheiligt sind, nicht auf Grund eines Urteils, das sie über sich selbst abgaben, sondern auf das göttliche Urteil gestützt, nicht im Besitz einer Reinheit, die sie sich selbst erwarben, sondern einer solchen, die Gott ihnen gab, die nicht ihr eigenes Verhalten erglänzen, sondern Gottes Gnade ans Licht treten ließ, die ihre Gaben den Glaubenden gibt. </w:t>
      </w:r>
    </w:p>
    <w:p w14:paraId="6ADACA85" w14:textId="63495A7A" w:rsidR="00C778DC" w:rsidRDefault="00C778DC" w:rsidP="00C778DC">
      <w:pPr>
        <w:pStyle w:val="StandardWeb"/>
      </w:pPr>
      <w:r>
        <w:t xml:space="preserve">Rein vor Dir zu stehen, dieses Dein Wunder, Herr, heiliger Gott, ist größer als dass ich es auszudenken vermöchte. Ich kann nur eins, Dich anbeten mit Danksagung. Gib mir, dass ich es nicht nur für mich, sondern auch für die anderen festhalte, dass sie vor Deiner Gnade als die Reinen stehen, durch Glauben rein. Amen. </w:t>
      </w:r>
    </w:p>
    <w:p w14:paraId="66984115" w14:textId="77777777" w:rsidR="00C778DC" w:rsidRDefault="00C778DC" w:rsidP="00C778DC">
      <w:pPr>
        <w:pStyle w:val="berschrift2"/>
      </w:pPr>
      <w:r>
        <w:t>30. Oktober</w:t>
      </w:r>
    </w:p>
    <w:p w14:paraId="7A05AAB3" w14:textId="1020DE47" w:rsidR="00C778DC" w:rsidRDefault="00C778DC" w:rsidP="00C778DC">
      <w:pPr>
        <w:pStyle w:val="StandardWeb"/>
      </w:pPr>
      <w:r>
        <w:rPr>
          <w:rStyle w:val="Fett"/>
        </w:rPr>
        <w:t>Doch der Obersten glaubten viele an ihn; aber um der Pharisäer willen bekannten sie es nicht, dass sie nicht in den Bann getan würden. Denn sie hatten lieber die Ehre bei den Menschen als die Ehre bei Gott.</w:t>
      </w:r>
      <w:r>
        <w:br/>
        <w:t xml:space="preserve">Johannes 12,42+43 </w:t>
      </w:r>
    </w:p>
    <w:p w14:paraId="4672A0B2" w14:textId="26EDCF25" w:rsidR="00C778DC" w:rsidRDefault="00C778DC" w:rsidP="00C778DC">
      <w:pPr>
        <w:pStyle w:val="StandardWeb"/>
      </w:pPr>
      <w:r>
        <w:t xml:space="preserve">Je höher wir stehen, desto enger ist unsere Berührung mit dem Evangelium. Wenn eine große Verantwortlichkeit auf uns liegt, die das Schicksal vieler von unserem Verhalten abhängig macht, so wissen wir, was wir dem zu verdanken haben, der uns als sicherer Führer dient. Wächst die Pflicht, so wächst auch unsere Schuld und damit unsere Bedürftigkeit, die uns für die vergebende und helfende Gnade empfänglich macht. Mit der hoch gehobenen Stellung wird unser Sehfeld und der Einblick in das, was der Mensch ist und bedarf, deutlich. Mit der Klarheit des Blicks ist uns aber zugleich die Befähigung zum Glauben gegeben. Dies haben viele von denen gespürt, die Jerusalem damals regierten, als die Stadt über ihr Verhältnis zu Jesus und damit über ihr Schicksal die Entscheidung traf. Diese Vielen wussten, dass Jerusalems Heil oder Unheil an der Weise hing, wie sich Jerusalem zu Gott stellte, und das war das große Thema, über das Jesus mit ihnen sprach. Die Lage gab den Regierenden Grund zu bangen Sorgen, weil die Seele des Volks, umworben von verschiedenen Stimmen und nach entgegengesetzten Seiten gezerrt, in stürmischer Erregung war. Mit jedem Wort, das Jesus sprach, berührte er das Tiefste von dem, was die Regierenden bewegte, und brachte Licht in das, was sie quälte. Daher gab ihnen ihre Lage in besonderem Maß den Anlass zum Glauben. So wird auch heute jeder, der in hoher Stellung steht, durch einen besonders kräftigen Zug zu Jesus gezogen. Wenn er diesem Zug gehorcht, dient seine Macht ihm selbst und den anderen zum Heil; widersetzt er sich dagegen diesem Zug, so entsteht aus seiner Macht sein Fall und für die, die er führt, wird sie zur Not. An der hohen Stellung entsteht aber nicht nur die stark Berufung zum Glauben, sondern auch ein besonders schweres Hemmnis, das ihn unmöglich macht. Für niemand ist die Ehre unentbehrlicher als für die Regierenden. Ehrlos können sie nicht regieren. Trifft sie der Bann, der sie von der Gemeinde trennt, so sind sie in Ohnmacht versetzt. Die Menschen ehren sie aber nicht dafür, dass sie Jesus folgen und Gott untertan sind. Sie verlangen von ihren Regierenden die menschliche Größe, die Ehrung und Verherrlichung des eigenen Volks, die Darstellung dessen, was der Mensch zu leisten vermag. Weil mit der großen Macht die Gefahr groß wird, dass wir uns selbst bewundern und an uns selber glauben, darum macht der Besitz der Macht uns den Glauben an Jesus schwer. Als sich der Jüngling, der gehofft hatte, Jesus werde ihn ins ewige Leben führen, von Jesus trennte, nannte es Jesus unmöglich, dass ein Reicher ins Reich Gottes trete. Mit großer Macht verhält es sich nicht anders als mit großem Besitz. Als aber die Jünger erschraken, weil sie nur an das Vermögen des Menschen dachten, sagte er: Was bei den Menschen unmöglich ist, ist möglich bei Gott. </w:t>
      </w:r>
    </w:p>
    <w:p w14:paraId="368B9652" w14:textId="77777777" w:rsidR="00C778DC" w:rsidRDefault="00C778DC" w:rsidP="00C778DC">
      <w:pPr>
        <w:pStyle w:val="StandardWeb"/>
      </w:pPr>
      <w:r>
        <w:t xml:space="preserve">Aus Deinen guten Gaben, großer Gott, bereiten wir uns den Fall, weil wir das, was Du uns gibst, unserer Eigensucht übergeben und unsere Begehrlichkeit damit sättigen, und doch ruft mich jede Deiner Gaben, auch die, die Du mir durch die Natur verleihst, zu Dir. Ist es mir unmöglich, Dir ist es möglich, mir Deine Gnade so zu zeigen, dass sie mich durch Deine Gaben zu Dir führt. Amen. </w:t>
      </w:r>
    </w:p>
    <w:p w14:paraId="24129079" w14:textId="77777777" w:rsidR="00C778DC" w:rsidRDefault="00C778DC" w:rsidP="00C778DC">
      <w:pPr>
        <w:pStyle w:val="berschrift2"/>
      </w:pPr>
      <w:r>
        <w:t>31. Oktober</w:t>
      </w:r>
    </w:p>
    <w:p w14:paraId="773D2CC6" w14:textId="0C307C56" w:rsidR="00C778DC" w:rsidRDefault="00C778DC" w:rsidP="00C778DC">
      <w:pPr>
        <w:pStyle w:val="StandardWeb"/>
      </w:pPr>
      <w:r>
        <w:rPr>
          <w:rStyle w:val="Fett"/>
        </w:rPr>
        <w:t>Haltet nicht dafür, dass der Glaube an Jesus Christus, unseren Herrn der Herrlichkeit, Ansehen der Person leide.</w:t>
      </w:r>
      <w:r>
        <w:br/>
        <w:t xml:space="preserve">Jakobus 2,1 </w:t>
      </w:r>
    </w:p>
    <w:p w14:paraId="00EB9854" w14:textId="2713EEFF" w:rsidR="00C778DC" w:rsidRDefault="00C778DC" w:rsidP="00C778DC">
      <w:pPr>
        <w:pStyle w:val="StandardWeb"/>
      </w:pPr>
      <w:r>
        <w:t xml:space="preserve">Woher rührt der Streit zwischen der Christenheit und Jakobus? Denn hier besteht Streit, da die Christenheit beharrlich sagt, die Weise, wie sie Gunst und Ungunst, Bevorzugung und Zurücksetzung austeile, habe mit dem Glauben an Jesus nichts zu tun; sie halte das Evangelium im Glauben fest, auch wenn sie das macht, was Jakobus verwirft und den Reichen wegen seines Kleids ehrt, den Armen dagegen wegen seines Kleides missachtet. Dieser Streit entsteht daraus, dass Jakobus und die Christenheit nicht an denselben Vorgang denken, wenn sie vom Glauben sprechen. Die Christenheit heißt sich gläubig, weil sie das Evangelium gehört hat und kennt. Wenn ich damit zufrieden bin, dass ich den christlichen Unterricht erhielt und durch ihn erfahren habe, wie die Geschichte Jesu sich zutrug und was seine Botschaft uns sagt, dann wird freilich mein Verkehr mit den Menschen von meinem Glauben nicht berührt und ich kann ihnen meine Gunst und Ungunst zuwenden, wie es mir beliebt; dann werde ich den Maßstab, nach dem ich sie schätze, aus meiner natürlichen, somit eigensüchtigen Begehrung schöpfen. Dagegen hat Jakobus nicht nur sein Wissen, sondern sich selber durch den Glauben in den Willen Jesu ergeben und im Glauben nicht nur Erinnerungen an Jesus in sich aufgenommen, sondern sich mit allem, was er ist und tut, unter den Herrn der Herrlichkeit gestellt. Ihm macht es daher der Glaube unmöglich, dass er den Menschen nach seinem Besitz beurteile, um die Gunst des Reichen werbe und jemand wegen seines mangelhaften Rocks verachte; denn Jesus, dem er glaubt, hat auf der Erde nicht das Geld, sondern den Menschen gesucht. Damit ist jene Härte für ihn vergangen und wird als Sünde von ihm gerichtet, mit der wir den Armen ehrlos machen und den Reichen durch unsere Verehrung in seiner Gottlosigkeit bestärken. Denn Jesus, an den er glaubt, ist barmherzig und offenbart Gottes gnädige Gerechtigkeit, die aller Gottlosigkeit widersteht und gütig in jeden Mangel ihre Gabe legt. Wenn mich der Glaube mit allem, was ich bin, mit meinem Denken, Wollen und Tun, unter die Herrschaft Jesu stellt, dann ist sonnenklar, dass das, was ich den Menschen gebe oder versage, meinen Glauben unmittelbar berührt und ihm entweder widerstreitet oder ihm gehorcht. </w:t>
      </w:r>
    </w:p>
    <w:p w14:paraId="693F6D4F" w14:textId="77777777" w:rsidR="00C778DC" w:rsidRDefault="00C778DC" w:rsidP="00C778DC">
      <w:pPr>
        <w:pStyle w:val="StandardWeb"/>
      </w:pPr>
      <w:r>
        <w:t xml:space="preserve">Du gibst mir, gnädiger Gott, den Glauben nicht, damit ich ihn einsperre und unfruchtbar mache, sondern damit ich im Glauben so handle, wie es Dein Wille mir zeigt und Deine Gnade mir gibt. Ich danke Dir, dass ich keinen Menschen verachten darf und Größeres an ihm ehren soll als seinen Besitz. Stelle mich ganz und in allen Dingen in den Dienst Deiner seligen Gerechtigkeit. Amen. </w:t>
      </w:r>
    </w:p>
    <w:p w14:paraId="72BDA7ED" w14:textId="77777777" w:rsidR="00C778DC" w:rsidRDefault="00C778DC" w:rsidP="00C778DC">
      <w:pPr>
        <w:pStyle w:val="berschrift1"/>
        <w:rPr>
          <w:sz w:val="48"/>
        </w:rPr>
      </w:pPr>
      <w:r>
        <w:t>November</w:t>
      </w:r>
    </w:p>
    <w:p w14:paraId="70E01F56" w14:textId="77777777" w:rsidR="00C778DC" w:rsidRDefault="00C778DC" w:rsidP="00C778DC">
      <w:pPr>
        <w:pStyle w:val="berschrift2"/>
      </w:pPr>
      <w:r>
        <w:t>1. November</w:t>
      </w:r>
    </w:p>
    <w:p w14:paraId="611F2A57" w14:textId="77777777" w:rsidR="00C778DC" w:rsidRDefault="00C778DC" w:rsidP="00C778DC">
      <w:pPr>
        <w:pStyle w:val="StandardWeb"/>
      </w:pPr>
      <w:r>
        <w:rPr>
          <w:rStyle w:val="Fett"/>
        </w:rPr>
        <w:t>Der Himmel ist durch das Wort des Herrn gemacht und alles sein Heer durch den Geist seines Mundes. Denn so er spricht, so geschieht es; so er gebietet, so steht es da.</w:t>
      </w:r>
      <w:r>
        <w:br/>
        <w:t xml:space="preserve">Psalm 33,6+9 </w:t>
      </w:r>
    </w:p>
    <w:p w14:paraId="03A82E71" w14:textId="50ACF452" w:rsidR="00C778DC" w:rsidRDefault="00C778DC" w:rsidP="00C778DC">
      <w:pPr>
        <w:pStyle w:val="StandardWeb"/>
      </w:pPr>
      <w:r>
        <w:t xml:space="preserve">Vom jüdischen Unglauben, sagte Paulus, er ändere an Gottes Treue nichts. Das sagt er, der für sein ganzes Wirken kein anderes Ziel hatte als den Glauben, weil er den Glauben die Gerechtigkeit des Menschen hieß, die einzige, die vor Gott gilt, weil sie von Gott kommt. Nun sagt er der Judenschaft, die Jesus kreuzigte und sich von seiner Gemeinde gänzlich schied, die sich der Entstehung der Heidenkirche mit allen Mitteln der Gewalt widersetzte und Paulus beständig ins Leiden stieß; einige von euch glauben nicht; was ändert das? Gottes Treue bricht nicht und Gottes Wort verliert seine Geltung nicht. Euch ist Gottes Wort übergeben und das ist euer Vorzug, den kein Unglaube vernichten kann. Sprach Paulus jetzt gläubig vom Glauben? O ja, nicht der spricht vom Glauben gläubig, der die Macht des Glaubens in den Glauben selbst hineinlegt. Eine Macht ist der Glaube deshalb, weil er sich an Gottes Gnade hängt und das sucht und hat, was Gott ihm gibt. Ich hätte ihn zerstört, wenn ich Gott an meinen Glauben bände. Indem Paulus sagt, dass Israel mit seinem Unglauben nicht Meister über Gottes Willen werde, pries er Gottes Gnade und sprach als Glaubender. Ich spüre freilich, dass dieses Wort mir gefährlich werden kann. Trotze, streite, wehre dich, sagt Paulus den Juden, du kannst es nicht ändern, dass du Gottes Wort hast. Wird es nun nicht gleichgültig, wie ich mich verhalte? Verliert nicht vor der unwandelbaren Herrlichkeit der göttlichen Gnade der Glaube jede Wichtigkeit? Zweifellos kann ich mir aus dem vollendeten Glauben des Paulus den Anlass zum Unglauben holen. Es gibt nichts, weder in der Natur noch in der Schrift, womit ich mir nicht schaden kann. Aber die Schuld an einem solchen Missbrauch der Gnade, die aus ihr die Ermächtigung zum Bösen macht, legt Paulus einzig auf den Menschen. Wohin sieht der Glaube? Er sieht empor zu Gott. Was sieht er dort? Den, der die Welt richtet, den Heiligen, der keine Bosheit duldet, den Gnädigen, der dem hilft, der ihm vertraut, nicht aber dem, der auf seinen Glauben pocht, nicht dem, der sich boshaft macht, weil Gott gütig ist. Zu diesem Schluss kann ich nur kommen, wenn ich mir verberge, worin der Glaube seinen Grund und Inhalt hat. Wem gehört mein Glaube? Gott. Wenn ich das nicht vergesse, bin ich vor allem Trotz und Übermut bewahrt. </w:t>
      </w:r>
    </w:p>
    <w:p w14:paraId="660A4891" w14:textId="1625BB58" w:rsidR="00C778DC" w:rsidRDefault="00C778DC" w:rsidP="00C778DC">
      <w:pPr>
        <w:pStyle w:val="StandardWeb"/>
      </w:pPr>
      <w:r>
        <w:t xml:space="preserve">Dein Wille, Herr, Gott, geschehe an mir und an der ganzen Welt in seiner ganzen Herrlichkeit. Wer steht fest? Du. Wer schwankt nicht? Du, der Du uns zu Dir berufen hast. Wer ist willkommen? Deine Güte, die nicht weicht, wenn wir weichen, sondern gibt, was sie uns verordnet hat. Dein Name sei gelobt. Amen. </w:t>
      </w:r>
    </w:p>
    <w:p w14:paraId="338EC043" w14:textId="77777777" w:rsidR="00C778DC" w:rsidRDefault="00C778DC" w:rsidP="00C778DC">
      <w:pPr>
        <w:pStyle w:val="berschrift2"/>
      </w:pPr>
      <w:r>
        <w:t>2. November</w:t>
      </w:r>
    </w:p>
    <w:p w14:paraId="06729F2A" w14:textId="77777777" w:rsidR="00C778DC" w:rsidRDefault="00C778DC" w:rsidP="00C778DC">
      <w:pPr>
        <w:pStyle w:val="StandardWeb"/>
      </w:pPr>
      <w:r>
        <w:rPr>
          <w:rStyle w:val="Fett"/>
        </w:rPr>
        <w:t>Es ist schon die Axt den Bäumen an die Wurzel gelegt. Darum, welcher Baum nicht gute Frucht bringt, wird abgehauen und ins Feuer geworfen.</w:t>
      </w:r>
      <w:r>
        <w:br/>
        <w:t xml:space="preserve">Matthäus 3,10 </w:t>
      </w:r>
    </w:p>
    <w:p w14:paraId="7650B30B" w14:textId="4090D25F" w:rsidR="00C778DC" w:rsidRDefault="00C778DC" w:rsidP="00C778DC">
      <w:pPr>
        <w:pStyle w:val="StandardWeb"/>
      </w:pPr>
      <w:r>
        <w:t xml:space="preserve">Zur Umkehr berief der Täufer das Volk und Jesus tat es ebenso. Umkehr, die den boshaften Willen wegstößt und das verwerfliche Verhalten preisgibt, führt in Gottes Reich hinein. Worin gesteht denn unsere Sünde? Der Ruf zur Buße beschrieb sie nicht; denn er gesteht uns nicht zu, dass wir das Sündliche nicht kennen. Jeder kennt seine Not; jeder weiß, was ihn verdirbt. Wir brauchen alle nicht Aufklärung, sondern Entschluss, nicht Beschreibung und Betrachtung unserer Sünde, sondern ihr Ende. Wenn aber das göttliche Urteil uns verkündet wird, das aus unserer Sünde den Ausschluss und aus unserer Buße den Eingang in Gottes Reich macht, dann bedürfen wir die klare Erkenntnis, wie die Sünde von uns geschieht. Darum kam der Täufer dem Gewissen des Volks mit seinem Gleichnis zu Hilfe, das auch Jesus in derselben Weise verwendet hat. Den Fruchtbaum macht er zum Gleichnis des Menschen; wann verfällt er der Axt? Wenn die Frucht ausbleibt. Wie vor der Unfruchtbarkeit die zur Fruchtbarkeit geschaffene Art des Baumes steht, so steht vor unserer Sünde Gottes gnädige Gabe, doch so, dass sie von uns entkräftet wird. Gottes Wort wird empfangen, bleibt aber unwirksam. Gottes Wahrheit spricht zu mir, wird aber von mir verdrängt. Gottes Gnade bewegt meinen Willen; aber meine Eigensucht widersetzt sich ihr. Das ist die Sünde. Da Jesus den Ruf des Täufers zur Buße fortgesetzt hat, zeigt er uns in derselben Weise, wie wir schuldig werden. Unsere Schuld entsteht nicht an dem, was uns fehlt, sondern an dem, was wir empfingen. Welcher Feigenbaum ist in Gefahr, dass er umgehauen werde? Der, der nur Blätter trägt. Was tut ihm der Gärtner? Er beschenkt ihn mit seiner Pflege und reicht ihm seine Hilfe dar, damit er endlich Frucht bringe. Welches Salz wird zertreten? Das, das nicht salzt. Welche Rebe wird entfernt? Die, die nicht Frucht bringt. Welches Talent bringt den, der es hat, ins Gefängnis? Das, welches unnütz blieb. Jesu Urteil fragt mich nach dem, was aus Gottes Gabe durch mich geworden ist. Darum wurde aus der Botschaft des Täufers und Jesu nicht ein doppeltes, zwiespältiges Wort, bald die Verkündigung des göttlichen Reichs und bald die Verkündigung des göttlichen Zorns, sondern ihr Evangelium machte Gottes einträchtigen Willen offenbar. Dass der Feigenbaum in Gottes Garten steht, das ist Gottes Gnade; dass er umgehauen wird, das ist Gottes Gericht. Dieses geschieht, weil jene geschah. Der göttliche Zorn schützt Gottes Gabe gegen ihren Missbrauch und sein Gericht verdirbt den, der die empfangene Gnade verdarb. Im göttlichen Zorn offenbart sich der wahrhaftige Ernst seiner Gnade und darum gibt es auch nur einen Weg, auf dem wir dem göttlichen Zorn entrinnen, den der Täufer mit dem Wort beschrieben hat: Bringt der Buße würdige Frucht. </w:t>
      </w:r>
    </w:p>
    <w:p w14:paraId="10F1B452" w14:textId="77777777" w:rsidR="00C778DC" w:rsidRDefault="00C778DC" w:rsidP="00C778DC">
      <w:pPr>
        <w:pStyle w:val="StandardWeb"/>
      </w:pPr>
      <w:r>
        <w:t xml:space="preserve">Ich bleibe, lieber Herr, oft an dem hängen, was ich gern hätte und nicht habe, und plage mich mit dem, was mir fehlt. Allein nicht das macht, dass du wider mich bist. Meine Schwachheit und Not trennt dich nicht von mir, sondern führt dich zu mir. Allein deine heilige und herrliche Gnade muss ich bewahren. Hier werde ich schuldig und daher bist du deshalb mein Heil, weil ich in deinem Namen bitten darf: vergib uns unsere Schulden. Amen. </w:t>
      </w:r>
    </w:p>
    <w:p w14:paraId="239F6311" w14:textId="77777777" w:rsidR="00C778DC" w:rsidRDefault="00C778DC" w:rsidP="00C778DC">
      <w:pPr>
        <w:pStyle w:val="berschrift2"/>
      </w:pPr>
      <w:r>
        <w:t>3. November</w:t>
      </w:r>
    </w:p>
    <w:p w14:paraId="34A83C46" w14:textId="77777777" w:rsidR="00C778DC" w:rsidRDefault="00C778DC" w:rsidP="00C778DC">
      <w:pPr>
        <w:pStyle w:val="StandardWeb"/>
      </w:pPr>
      <w:r>
        <w:rPr>
          <w:rStyle w:val="Fett"/>
        </w:rPr>
        <w:t>Wer an ihn glaubt, der wird nicht gerichtet; wer aber nicht glaubt, der ist schon gerichtet; denn er glaubt nicht an den Namen des eingeborenen Sohnes Gottes.\\</w:t>
      </w:r>
      <w:r>
        <w:t xml:space="preserve"> Johannes 3,18 </w:t>
      </w:r>
    </w:p>
    <w:p w14:paraId="351D0CA4" w14:textId="4BDB2466" w:rsidR="00C778DC" w:rsidRDefault="00C778DC" w:rsidP="00C778DC">
      <w:pPr>
        <w:pStyle w:val="StandardWeb"/>
      </w:pPr>
      <w:r>
        <w:t xml:space="preserve">Es steht nicht in unserer Macht, ob wir an Jesus glauben oder nicht glauben. Denn der Glaube entsteht aus dem Wort, das uns Jesus zeigt, und dieses kommt als freies göttliches Geschenk zu uns. Sodann bleibt das Wort ohne Wirkung, wenn es nicht gehört wird mit jenem wachen Hören, durch das das Wort unser Eigentum wird, und dieses liegt nicht in unserer Hand, sondern ist Gottes Wirkung in uns. Darum ist uns durch die Begegnung mit Jesus, die uns zum Glauben an ihn führt, das gegeben, was nicht unter das Gericht Gottes fällt. Wäre der Glaube unser Werk und Verdienst, so stände auch er unter Gottes Gericht. Nun ist er aber Gottes Gnadengabe und darum ihm wohlgefällig und mit seinem Willen eins und unser Heil. Wer ihn empfangen hat, ist über das Gericht emporgehoben. Wenn dagegen die Begegnung mit Jesus für den Menschen unfruchtbar und sein Wort für ihn ohne Bedeutung bleibt, dann hat sich Gottes Gericht an ihm vollzogen. Denn das, was uns von Jesus wegreißt und ihm unser Ohr verschließt, ist unser verwerfliches Handeln. Alles, was böse in uns ist, zerrt uns von Jesus weg. Die Nebel, mit denen unser verkehrtes Begehren unseren Blick füllt, machen ihn uns unerkennbar. Wir heißen deshalb ganz andere Dinge unser Glück und Gut als das, was der Gekreuzigte uns verspricht. Wir werden also, wenn wir ungläubig bleiben müssen, an unseren eigenen Willen gebunden und müssen das haben, was unser sündliches Begehren sich wünscht. Das ist bereits erlittenes Gericht, bereits in Kraft gesetzte Strafe. Denn es geht uns mit unserem Unglauben Christus verloren und damit der ganze, ewig reiche Schatz des Himmelreichs. Gleichwohl hat Jesus auch seinen Jüngern mit großem Ernst gesagt, dass er auch sie richten werde. Das tat er, weil es keine göttliche Gabe gibt, an der wir uns nicht versündigen können, und je größer die Gabe ist, die wir entkräften und missbrauchen, um so schwerer ist unsere Schuld. Durch den Glauben an Jesus sind wir fähig gemacht, ihm zu dienen und Gottes Willen zu tun. Was wir nun in Kraft seiner Gabe aus unserem Leben machen, das untersteht bei uns allen dem göttlichen Gericht. Damit ist aber nicht widerrufen oder abgeschwächt, dass uns mit dem Glauben die Befreiung vom Gericht gegeben ist, weil uns mit ihm die Vergebung unserer Sünden und die Einsetzung in Gottes Gnade verliehen ist. Deine Hand, Herr, Gott, die uns rettet und uns zu Dir emporzieht, erfasst uns, wenn Dein Wort, das uns zu Jesus ruft, in uns ist. Ich empfange mit ihm, was Du uns gibst. Was kann ich anders tun als Dir danken und Dir gehorchen? Das gib mir, Vater. Amen. </w:t>
      </w:r>
    </w:p>
    <w:p w14:paraId="367AC6CC" w14:textId="77777777" w:rsidR="00C778DC" w:rsidRDefault="00C778DC" w:rsidP="00C778DC">
      <w:pPr>
        <w:pStyle w:val="berschrift2"/>
      </w:pPr>
      <w:r>
        <w:t>4. November</w:t>
      </w:r>
    </w:p>
    <w:p w14:paraId="1F294412" w14:textId="22F031A4" w:rsidR="00C778DC" w:rsidRDefault="00C778DC" w:rsidP="00C778DC">
      <w:pPr>
        <w:pStyle w:val="StandardWeb"/>
      </w:pPr>
      <w:r>
        <w:rPr>
          <w:rStyle w:val="Fett"/>
        </w:rPr>
        <w:t xml:space="preserve">Es geschah aber, da ich (Paulus) wieder gen Jerusalem kam und betete im Tempel, dass ich entzückt ward und sah IHN. Da sprach er zu mir: </w:t>
      </w:r>
      <w:r w:rsidR="00073840">
        <w:rPr>
          <w:rStyle w:val="Fett"/>
        </w:rPr>
        <w:t>„</w:t>
      </w:r>
      <w:r>
        <w:rPr>
          <w:rStyle w:val="Fett"/>
        </w:rPr>
        <w:t>Eile und mache dich behende aus Jerusalem hinaus; denn sie werden nicht aufnehmen dein Zeugnis von mir.</w:t>
      </w:r>
      <w:r w:rsidR="00073840">
        <w:rPr>
          <w:rStyle w:val="Fett"/>
        </w:rPr>
        <w:t>“</w:t>
      </w:r>
      <w:r>
        <w:br/>
        <w:t xml:space="preserve">Apostelgeschichte 22,18 </w:t>
      </w:r>
    </w:p>
    <w:p w14:paraId="0D2536B7" w14:textId="5BC3573A" w:rsidR="00C778DC" w:rsidRDefault="00C778DC" w:rsidP="00C778DC">
      <w:pPr>
        <w:pStyle w:val="StandardWeb"/>
      </w:pPr>
      <w:r>
        <w:t xml:space="preserve">Im Tempel ging der Gottesdienst seinen gewohnten Gang. Die Rauchsäule stieg vom Altar und die Priester besorgten in feierlicher Stille ihre Geschäfte und die Beter berührten mit ihrer Stirn den Boden des Tempelhofs. Unter den Betern war auch Paulus und nun trat Christus so nah und so wirksam an ihn heran, dass Paulus sein Wort vernahm. Die anderen rings um ihn ahnten nichts von dem, was geschah. Sie hielten Jesus für gerichtet und tot. Er war aber auch im Tempel bei dem, den er zu seinem Werkzeug gemacht hatte, und hier schickte er ihn aus Jerusalem fort, hinaus zu den Völkern. Sein Gebot schmerzte Paulus tief. Es waren mehr als zwei Jahre, seit er zur Vernichtung der Christenheit nach Damaskus gezogen war. Nun stand er wieder im Tempel nicht mehr als Gottes Widersacher, der sich an Christus ärgerte, sondern mit der großen Dankbarkeit in der Seele, die Gottes Gnade pries, die ihm den Christus geoffenbart hatte. Wenn er hier reden könnte, wie gerne täte er es, hier, wo Gottes Name seit alters her wohnte, wo die ihm geheiligte Gemeinde sich zu Gott nahte, wo alle wussten, wie er sich einst dem Christus widersetzt hatte. Wenn er hier reden dürfte nach seiner Regel: </w:t>
      </w:r>
      <w:r w:rsidR="00073840">
        <w:t>„</w:t>
      </w:r>
      <w:r>
        <w:t>Ich glaube, darum rede ich</w:t>
      </w:r>
      <w:r w:rsidR="00073840">
        <w:t>“</w:t>
      </w:r>
      <w:r>
        <w:t xml:space="preserve">, und die, die mit ihm gesündigt hatten, bitten dürfte: </w:t>
      </w:r>
      <w:r w:rsidR="00073840">
        <w:t>„</w:t>
      </w:r>
      <w:r>
        <w:t>Seid versöhnt mit Gott,</w:t>
      </w:r>
      <w:r w:rsidR="00073840">
        <w:t>“</w:t>
      </w:r>
      <w:r>
        <w:t xml:space="preserve"> wie gern täte er es! Aber der Wunsch seiner Seele muss schweigen; denn Jesus sagt ihm: </w:t>
      </w:r>
      <w:r w:rsidR="00073840">
        <w:t>„</w:t>
      </w:r>
      <w:r>
        <w:t>Geh!</w:t>
      </w:r>
      <w:r w:rsidR="00073840">
        <w:t>“</w:t>
      </w:r>
      <w:r>
        <w:t xml:space="preserve"> Wie Jesus einst seine Gemeinde gegen Paulus schützte, so schützt er nun auch ihn gegen seine Verfolger. Weil er aber weiß, wie fest das Herz des Paulus an Jerusalem hängt, macht er ihn selbst durch sein eigenes Gebot von der heiligen Stadt los, die bereit war, ihn zu töten. Somit verließ Paulus den Tempel in der Gewissheit, sein Weg führe ihn in die Weite, und er begann ihn im Gehorsam gegen Jesu Gebot. Was ist schöner als ein solcher Anblick, schöner als der Gehorsam, der den eigenen Wunsch verleugnet, nicht einem sündlichen, sondern einen wohlbegründeten, aber eigenen, und dem Herrn gehorcht? Wenn ich mich besinne, was Paulus seine Stärke gab, so gibt mir dazu Lukas die Antwort: Paulus hat Jesus gehorcht. </w:t>
      </w:r>
    </w:p>
    <w:p w14:paraId="67B0CB97" w14:textId="1A487897" w:rsidR="00C778DC" w:rsidRDefault="00C778DC" w:rsidP="00C778DC">
      <w:pPr>
        <w:pStyle w:val="StandardWeb"/>
      </w:pPr>
      <w:r>
        <w:t xml:space="preserve">Ich will den Gehorsam nicht nur an Dir, o Jesus, schauen und verehren und an denen, die Du zu Deinen Boten machtest, sondern möchte ihn auch selber haben. Dass sie Dir gehorchen, das ist nicht nur die Ehre und Kraft Deiner ersten Boten, sondern Deiner ganzen Schar. Um dieses Geschenk Deiner Gnade bitte ich Dich. Amen. </w:t>
      </w:r>
    </w:p>
    <w:p w14:paraId="047F5A24" w14:textId="77777777" w:rsidR="00C778DC" w:rsidRDefault="00C778DC" w:rsidP="00C778DC">
      <w:pPr>
        <w:pStyle w:val="berschrift2"/>
      </w:pPr>
      <w:r>
        <w:t>5. November</w:t>
      </w:r>
    </w:p>
    <w:p w14:paraId="24B1DB57" w14:textId="35BFAB5D" w:rsidR="00C778DC" w:rsidRDefault="00C778DC" w:rsidP="00C778DC">
      <w:pPr>
        <w:pStyle w:val="StandardWeb"/>
      </w:pPr>
      <w:r>
        <w:rPr>
          <w:rStyle w:val="Fett"/>
        </w:rPr>
        <w:t xml:space="preserve">Petrus wandte sich um und sah den Jünger, den Jesus lieb hatte. Da Petrus diesen sah, spricht er zu Jesus: </w:t>
      </w:r>
      <w:r w:rsidR="00073840">
        <w:rPr>
          <w:rStyle w:val="Fett"/>
        </w:rPr>
        <w:t>„</w:t>
      </w:r>
      <w:r>
        <w:rPr>
          <w:rStyle w:val="Fett"/>
        </w:rPr>
        <w:t>Herr, was soll aber dieser?</w:t>
      </w:r>
      <w:r w:rsidR="00073840">
        <w:rPr>
          <w:rStyle w:val="Fett"/>
        </w:rPr>
        <w:t>“</w:t>
      </w:r>
      <w:r>
        <w:br/>
        <w:t xml:space="preserve">Johannes 21,20+21 </w:t>
      </w:r>
    </w:p>
    <w:p w14:paraId="56385E4A" w14:textId="736A7850" w:rsidR="00C778DC" w:rsidRDefault="00C778DC" w:rsidP="00C778DC">
      <w:pPr>
        <w:pStyle w:val="StandardWeb"/>
      </w:pPr>
      <w:r>
        <w:t xml:space="preserve">In der Vollmacht, die Jesus durch seine Auferstehung empfing, hat er Petrus gezeigt, was er ihm als seinem Apostel gab. Er hat ihm seine Herde übergeben, dass er sie weide, und hat ihm verheißen, er dürfe ihm zur Vollendung seines Amtes an das Kreuz folgen. Es gab aber noch einen zweiten Jünger, den Jesus neben Petrus und über ihn gestellt hatte, Johannes. Im Blick auf ihn kann Petrus die Frage nicht unterdrücken: Was soll aber dieser? Im gemeinsamen Wirken der beiden Männer hat sich dieselbe Frage oft vor sie gestellt. Sie stand vor ihnen, als Petrus vor den Hohen Rat Jerusalems trat, um die Sache Jesu zu führen. War es nur seine Pflicht, um Jesu willen zu leiden? Johannes stand mit ihm vor dem Hohen Rat. Dieselbe Frage kam, als Petrus Jerusalem verließ, weil sich die Judenschaft endgültig gegen Jesus entschieden hatte. Was soll nun Johannes? Ist auch für ihn die Zeit gekommen, dass er hinaus zu den Griechen gehe? Auch Johannes verließ Jerusalem und verband sich mit der griechischen Christenheit. Die tiefste Bedeutung erhellt diese Frage aber damals, als Petrus nach Rom und in den Tod ging. Was soll jetzt Johannes tun? Führt auch ihn sein Weg zum Kreuz oder soll er bleiben bis zur neuen Offenbarung des Herrn? Johannes ging nicht nach Rom, sondern blieb bei der Christenheit von Ephesus, auch als er der letzte noch lebende Apostel war. Dieselbe Frage entsteht unter uns, sowie andere mit ihrer besonderen Gabe neben uns stehen und den ihnen gegebenen Auftrag mit ihrer besonderen Gabe neben uns stehen und den ihnen gegebenen Auftrag mit kräftiger Tat vollziehen. Meinen Weg kenne ich und kenne meinen Dienst; er ist aber nicht auch der des anderen; was soll dieser? Ich ordne euren Gang, war die Antwort des Auferstandenen an seinen fragenden Petrus; Johannes bleibt, weil ich es will, so lange, als ich es will. Über allen seinen Knechten steht der Herr. Keiner hat Gewalt über den anderen; jeder gehört allein dem Herrn. Das macht sie alle frei. Sowie ich frage: was soll dieser? Kommt zwischen uns der Friede in Gefahr. Denn der andere kann sich nicht unter meine Leitung stellen und sich nicht an mein Urteil binden. Über solchen Reibungen und Spaltungen geht uns aber viel Kraft verloren und bleibt manche Arbeit ungetan. Darum hat der Herr seinen beiden Jüngern gleich schon in der Osterzeit gesagt: ich gebe jedem von euch seinen eigenen Dienst und ordne euren Lebenslauf allein. </w:t>
      </w:r>
    </w:p>
    <w:p w14:paraId="4B8613E0" w14:textId="56968800" w:rsidR="00C778DC" w:rsidRDefault="00C778DC" w:rsidP="00C778DC">
      <w:pPr>
        <w:pStyle w:val="StandardWeb"/>
      </w:pPr>
      <w:r>
        <w:t xml:space="preserve">Herr und Haupt Deiner Gemeinde! Zusammen tun wir unseren Dienst, nicht vereinzelt und zersplittert, sondern vereint. Weil Du allein die Herrschaft hast, machst Du jeden von uns zum freien Mann. Ich danke Dir, dass ich meinen Dienst durch Dich empfange und niemand untertan bin und niemand an mich binden darf. Denn Du allein bist unser aller Herr. Amen. </w:t>
      </w:r>
    </w:p>
    <w:p w14:paraId="71B54DCA" w14:textId="77777777" w:rsidR="00C778DC" w:rsidRDefault="00C778DC" w:rsidP="00C778DC">
      <w:pPr>
        <w:pStyle w:val="berschrift2"/>
      </w:pPr>
      <w:r>
        <w:t>6. November</w:t>
      </w:r>
    </w:p>
    <w:p w14:paraId="53764148" w14:textId="1B560AC8" w:rsidR="00C778DC" w:rsidRDefault="00C778DC" w:rsidP="00C778DC">
      <w:pPr>
        <w:pStyle w:val="StandardWeb"/>
      </w:pPr>
      <w:r>
        <w:rPr>
          <w:rStyle w:val="Fett"/>
        </w:rPr>
        <w:t xml:space="preserve">Sie sprachen: </w:t>
      </w:r>
      <w:r w:rsidR="00073840">
        <w:rPr>
          <w:rStyle w:val="Fett"/>
        </w:rPr>
        <w:t>„</w:t>
      </w:r>
      <w:r>
        <w:rPr>
          <w:rStyle w:val="Fett"/>
        </w:rPr>
        <w:t>Wohlan!, lasset uns eine Stadt und Turm bauen, dessen Spitze bis an den Himmel reiche, dass wir uns einen Namen machen.</w:t>
      </w:r>
      <w:r w:rsidR="00073840">
        <w:rPr>
          <w:rStyle w:val="Fett"/>
        </w:rPr>
        <w:t>“</w:t>
      </w:r>
      <w:r>
        <w:br/>
        <w:t xml:space="preserve">1. Mose 11,4 </w:t>
      </w:r>
    </w:p>
    <w:p w14:paraId="7AB34D94" w14:textId="464F2B0A" w:rsidR="00C778DC" w:rsidRDefault="00C778DC" w:rsidP="00C778DC">
      <w:pPr>
        <w:pStyle w:val="StandardWeb"/>
      </w:pPr>
      <w:r>
        <w:t xml:space="preserve">Die Tiere bauen für die Lebenden, nicht für die Toten, und auch der Mensch baut das Nest für die Lebenden. Damit tut er, was Gott ihn tun heißt. Denn auch Gott baut uns das ewige Haus in seiner ewigen Stadt. Der Mensch baut aber auch babylonische Türme und diese baut er nicht für die Lebenden, sondern für die Toten; denn sie sollen dauern, wenn er selbst dahin gegangen ist, und seinen Namen verewigen. Darum gibt er diesen Bauten seine Massivität. Je höher sie ragen, desto sichtbarer leuchtet der Name in die Ferne der Zeiten hinaus. Über diese Versuche des Menschen, sich innerhalb der irdischen Welt zu verewigen, ergeht das göttliche Gericht. Wie einheitlich hat auch hier der das Wort schaffende Geist den weit auseinander liegenden Geschlechtern Gottes Regierung enthüllt! Auf den Turm Babylons, der zusammenstürzt, folgt der Pharao in Ägypten, der im Meer untergeht, folgt aber auch nach demselben göttlichen Gesetz der Untergang Jerusalems und seines Tempels trotz aller angeblich gläubigen Versicherungen: </w:t>
      </w:r>
      <w:r w:rsidR="00073840">
        <w:t>„</w:t>
      </w:r>
      <w:r>
        <w:t>Hier ist der Tempel des Herrn</w:t>
      </w:r>
      <w:r w:rsidR="00073840">
        <w:t>“</w:t>
      </w:r>
      <w:r>
        <w:t xml:space="preserve">, der unzerstörbare, der sichere Schutz für Gottes Stadt. Und dann folgt noch einmal der Zusammenbruch des jüdischen Stolzes, der erklärt: </w:t>
      </w:r>
      <w:r w:rsidR="00073840">
        <w:t>„</w:t>
      </w:r>
      <w:r>
        <w:t>Wir wissen aus der Schrift, dass der Christus für immer bei uns bleiben wird</w:t>
      </w:r>
      <w:r w:rsidR="00073840">
        <w:t>“</w:t>
      </w:r>
      <w:r>
        <w:t xml:space="preserve">, und es für unmöglich erklären, dass der Christus sterbe. Mit dem Kreuz Jesu endet jede Verewigung des irdischen Menschen und es ist uns sichtbar gemacht, dass wir durch Auferstehung zum Leben gelangen. Dorthin erhebt sich der Mensch nicht selbst. Der in den Tod Gegebene bereitet sich nicht selber sein Auferstehen; er wird erweckt. Ewig lebt der Mensch nicht, weil er die Ewigkeit errafft, sondern weil und wenn Gott ihm aus dem Tod heraus das Leben gibt. </w:t>
      </w:r>
    </w:p>
    <w:p w14:paraId="4BB43295" w14:textId="77777777" w:rsidR="00C778DC" w:rsidRDefault="00C778DC" w:rsidP="00C778DC">
      <w:pPr>
        <w:pStyle w:val="StandardWeb"/>
      </w:pPr>
      <w:r>
        <w:t xml:space="preserve">Davor, dass wir bauen, was zerfallen muss, so dass nur Ruinen entstehen, behüte, lieber Herr und Gott, Deine Christenheit. Weil Du der Ewige bist, suchen wir von Deiner Hand geleitet das ewige Leben. Wir suchen es aber nicht in uns, sondern finden es in Dir, der Du dem Tod übergibst, was sterben muss, und Dich dadurch verherrlichst, dass Du dem, was nicht ist, rufst, dass es sei, und dem Toten, dass es lebe. Amen. </w:t>
      </w:r>
    </w:p>
    <w:p w14:paraId="5B0555DE" w14:textId="77777777" w:rsidR="00C778DC" w:rsidRDefault="00C778DC" w:rsidP="00C778DC">
      <w:pPr>
        <w:pStyle w:val="berschrift2"/>
      </w:pPr>
      <w:r>
        <w:t>7. November</w:t>
      </w:r>
    </w:p>
    <w:p w14:paraId="76BC1A62" w14:textId="0F537D86" w:rsidR="00C778DC" w:rsidRDefault="00C778DC" w:rsidP="00C778DC">
      <w:pPr>
        <w:pStyle w:val="StandardWeb"/>
      </w:pPr>
      <w:r>
        <w:rPr>
          <w:rStyle w:val="Fett"/>
        </w:rPr>
        <w:t xml:space="preserve">Jesus sprach zum Königlichen: </w:t>
      </w:r>
      <w:r w:rsidR="00073840">
        <w:rPr>
          <w:rStyle w:val="Fett"/>
        </w:rPr>
        <w:t>„</w:t>
      </w:r>
      <w:r>
        <w:rPr>
          <w:rStyle w:val="Fett"/>
        </w:rPr>
        <w:t>Wenn ihr nicht Zeichen und Wunder seht, so glaubt ihr nicht.</w:t>
      </w:r>
      <w:r w:rsidR="00073840">
        <w:rPr>
          <w:rStyle w:val="Fett"/>
        </w:rPr>
        <w:t>“</w:t>
      </w:r>
      <w:r>
        <w:br/>
        <w:t xml:space="preserve">Johannes 4,48 </w:t>
      </w:r>
    </w:p>
    <w:p w14:paraId="294D21A8" w14:textId="1BDFD020" w:rsidR="00C778DC" w:rsidRDefault="00C778DC" w:rsidP="00C778DC">
      <w:pPr>
        <w:pStyle w:val="StandardWeb"/>
      </w:pPr>
      <w:r>
        <w:t xml:space="preserve">Die heilende Macht Jesu zog zwar die Galiläer zu ihm, brachte sie aber doch nicht so zu ihm, dass sie mit ihm verbunden blieben. Dass sie bei Jesus Zeichen und Wunder sahen, das lockte sie herbei, nicht nur wegen der greifbaren Vorteile, die ihnen die Heilungen Jesu gewährten, sondern auch wegen der inneren Stärkung, die sie dadurch erlebten. Gottes Hilfe sichtbar empfangen, Gottes Gnade mit Händen greifen, Gottes Wort in seiner Allmacht augenscheinlich erleben, stärkt das nicht ihre Frömmigkeit? Wurde das nicht für sie zum Glaubensgrund? Ja, sagte Jesus, und darum hat er das Wunder nicht verweigert, wenn der Glaube es von ihm erbat. Aber ohne das Zeichen konnten sie nicht glauben und das war das, was sie von Jesus trennte. Denn es ist nicht sein Beruf, an die Stelle der Natur in beständig fortgehender Reihe Wunder neben Wunder zu setzen. Er holt den Menschen nicht aus seinen natürlichen Verhältnissen heraus und zerschneidet die von Natur auch unter ihrem Druck mit ihrer Arbeit und mit ihrem Sterben beladen sollen sie glauben lernen, und das können sie nur, wenn sie Jesus glauben, nicht dem Wunder, sondern ihm, der ihnen das Wunder tut, nicht seiner Gabe, sondern ihm, dem Geber der Hilfe, die sie tröstet, nicht dem Gewinn, der ihnen zufällt, sei er natürlich oder religiös, sondern ihm, der sie von sich selbst, von ihren Nöten und von ihrer Frömmigkeit wegzieht und zu sich beruft. Sie sollen an ihm den Vater erkennen. Wenn ihnen dies beschieden wäre, dann hätten sie jenen Glauben, der nicht an das Wunder gebunden ist, weil Gottes Gnade alles umfasst, Leben und Tod, diese und die kommende Welt. Jesus klagte aber: niemand kennt den Vater, und dies geschah trotz seiner machtvollen Taten; denn wir hängen, wenn wir das Wunder begehren, an uns selbst und machen das zu unserem Ziel, was aus unserem eigenen Leben wird. Darum hat uns Jesus nicht durch seine Wundermacht geholfen, sondern durch sein Kreuz. </w:t>
      </w:r>
    </w:p>
    <w:p w14:paraId="0F10EDD8" w14:textId="744029FF" w:rsidR="00C778DC" w:rsidRDefault="00C778DC" w:rsidP="00C778DC">
      <w:pPr>
        <w:pStyle w:val="StandardWeb"/>
      </w:pPr>
      <w:r>
        <w:t xml:space="preserve">Ob Du hilfst oder die Hilfe versagst, ob Du in der Allmacht Gottes handelst oder im leidenden Gehorsam zum Kreuze gehst, immer, o Jesus, erscheint an Dir Deine herrliche Barmherzigkeit, die uns wahrhaft und völlig hilft. Gib sie mir, die ganze Hilfe, die Du uns dadurch gewährst, dass Du uns zum Vater bringst. Amen. </w:t>
      </w:r>
    </w:p>
    <w:p w14:paraId="178139B5" w14:textId="77777777" w:rsidR="00C778DC" w:rsidRDefault="00C778DC" w:rsidP="00C778DC">
      <w:pPr>
        <w:pStyle w:val="berschrift2"/>
      </w:pPr>
      <w:r>
        <w:t>8. November</w:t>
      </w:r>
    </w:p>
    <w:p w14:paraId="538F9E1C" w14:textId="5C981BB0" w:rsidR="00C778DC" w:rsidRDefault="00C778DC" w:rsidP="00C778DC">
      <w:pPr>
        <w:pStyle w:val="StandardWeb"/>
      </w:pPr>
      <w:r>
        <w:rPr>
          <w:rStyle w:val="Fett"/>
        </w:rPr>
        <w:t xml:space="preserve">Was das Gesetz sagt, das sagt es denen, die unter dem Gesetz sind, auf dass aller Mund verstopft werde und alle Welt Gott schuldig sei. </w:t>
      </w:r>
      <w:r>
        <w:br/>
        <w:t xml:space="preserve">Römer 3,19 </w:t>
      </w:r>
    </w:p>
    <w:p w14:paraId="47B16B58" w14:textId="71AF2FC5" w:rsidR="00C778DC" w:rsidRDefault="00C778DC" w:rsidP="00C778DC">
      <w:pPr>
        <w:pStyle w:val="StandardWeb"/>
      </w:pPr>
      <w:r>
        <w:t xml:space="preserve">Wenn ich doch schweigen lernte vor Gott! Aber es braucht einen festen Verschluss, damit mein Mund zugeschlossen und nicht wieder anfange, von mir zu reden, mich zu entschuldigen, Gott zu beschuldigen, mich zu rechtfertigen, Gott zu verklagen, mich zu loben und Gott Vorwürfe zu machen. Was klage ich nicht alles an? Die Natur, die mir versagt hat, was andere haben, die Eltern, von denen ich mein Erbe empfing und die meine Kindheit formten, die Lehrer, die mir nicht gaben, was mich gefördert hätte, die anderen, die mir nicht halfen; kurzum alles ist schuld und alles verkehrt, nur ich nicht. So dumm bin ich, so närrisch spricht mein Mund. Darum ist es ein gnädiges und herrliches Werk Gottes, dass es unseren Mund zumacht, und er hat ein Mittel, das stark genug ist, um uns stumm zu machen, das ist sein Gesetz. Wenn es zu mir spricht, hört mein Gerede auf. Von mir spricht es mit mir, nicht von den anderen, und es hat die Kraft, dass ich es hören muss, und es spricht mit mir nicht von dem, was mir fehlt, sondern von dem, was ich tue, nicht von Mängeln und Unglück und Misserfolg, sondern von meinem Willen und von meiner Tat. Diese verwirft es und sein Urteil ist deutlich und zwingt mich zur Zustimmung. Ich weiß, sowie Gottes Gesetz vor mir steht: ich bin schuldig, und wer das weiß, der schweigt. Und nun spricht Gott und ich höre und das gibt die seligen Stunden. Spricht er, es werde Licht, so wird es Licht. </w:t>
      </w:r>
    </w:p>
    <w:p w14:paraId="7C6FDA45" w14:textId="77777777" w:rsidR="00C778DC" w:rsidRDefault="00C778DC" w:rsidP="00C778DC">
      <w:pPr>
        <w:pStyle w:val="StandardWeb"/>
      </w:pPr>
      <w:r>
        <w:t xml:space="preserve">Lieber Gott! Ich darf vor Dir reden, nicht um mich zu verteidigen und Dich zu beschuldigen. Das hat Deine Gnade weggetan. Reden will ich aber in der Erinnerung an meine Schuld, die ich Dir bekenne. Nun sprich Du Dein gnadenreiches Wort. Du hast es mir durch unseren Herrn gesagt. Sprich es wieder kräftig in meine Seele hinein, dass es mein Licht und meine Kraft sei Tag um Tag. Amen. </w:t>
      </w:r>
    </w:p>
    <w:p w14:paraId="6A1577F5" w14:textId="77777777" w:rsidR="00C778DC" w:rsidRDefault="00C778DC" w:rsidP="00C778DC">
      <w:pPr>
        <w:pStyle w:val="berschrift2"/>
      </w:pPr>
      <w:r>
        <w:t>9. November</w:t>
      </w:r>
    </w:p>
    <w:p w14:paraId="54A7EB9D" w14:textId="77777777" w:rsidR="00C778DC" w:rsidRDefault="00C778DC" w:rsidP="00C778DC">
      <w:pPr>
        <w:pStyle w:val="StandardWeb"/>
      </w:pPr>
      <w:r>
        <w:rPr>
          <w:rStyle w:val="Fett"/>
        </w:rPr>
        <w:t>Meine Schafe hören meine Stimme und ich kenne sie und sie folgen mir.</w:t>
      </w:r>
      <w:r>
        <w:br/>
        <w:t xml:space="preserve">Johannes 10,27 </w:t>
      </w:r>
    </w:p>
    <w:p w14:paraId="4906B84E" w14:textId="35743B1E" w:rsidR="00C778DC" w:rsidRDefault="00C778DC" w:rsidP="00C778DC">
      <w:pPr>
        <w:pStyle w:val="StandardWeb"/>
      </w:pPr>
      <w:r>
        <w:t xml:space="preserve">Er kam in sein Eigentum, sagt Johannes. Jesus bewegte sich in der Natur nicht wie in einem fremden Land, sondern war in ihr heimisch; denn sie ist Gottes Werk. Er ging auch mit den Menschen nicht so um, als seien sie ihm fremd, als gäbe es zwischen ihnen nichts Gemeinsames. Denn der Vater gibt ihnen das Leben, nährt sie und kleidet sie. Er gibt ihnen auch sein Wort, durch das sie ihn kennen, und sein Gesetz, durch das sie ihm dienen. Seine Söhne sind sie, auch wenn sie trotzig von ihm weglaufen oder ihm nur widerwillig dienen. Und wenn sein Wort im Menschen Raum hat, dann sagt er nicht: von jetzt an bist du mein, sondern: du warst mein, und weil du mir gehörst, hast du meinen Ruf vernommen und meine Stimme erkannt. Darum verglich er sich mit dem Hirten, dem die Schafe gehören. Er erwirbt sie nicht erst, sondern sie sind sein. Das gab Jesus die ruhige Sicherheit, in der er mit allen verkehrt. Er greift nicht nach künstlichen Mitteln, um sie an sich heranzuziehen, und wirbt nicht um ihre Zustimmung, als ob ein Schaf den Ruf seines Hirten nicht kennte und seine Stimme mit der eines Fremden verwechselte. Diese innere Vorbereitung für ihn hat der Mensch darum, weil er als Gottes Werk an Gott gebunden ist. Darum erkennt er auch in dem, der in der Sendung Gottes zu ihm kommt und ihm Gottes Willen sagt, den, dem er gehört. Ehe uns Jesus begegnet, wissen wir nicht, worauf wir warten, sondern wissen nur, dass wir auf etwas warten, das uns fehlt. Was uns Geheimnis blieb, wird aber deutlich, wenn uns Jesus sichtbar wird. An die Stelle der Sehnsucht nach dem unbekannten Gott tritt nun der Glaube, der dem rufenden Christus folgt. An der sicheren Ruhe Jesu hat auch alles teil, was wir, seine Christenheit, zu tun haben. Wir können und sollen nicht fremdes Eigentum an uns raffen, sondern die Stimme des guten Hirten denen hörbar machen, die sein sind. Wir dürfen uns nicht stellen, als ob wir mit schöpferischer Macht die Menschen umbilden könnten. Vielmehr bleibt unser ganzer Dienst Gottes von Gottes Wirken umfasst, in dem er seine Voraussetzung hat und durch das er seine Vollendung bekommt. So ist freilich alles, was wir tun, von einem Geheimnis umgeben, in das wir nicht eindringen. Aber dieses Geheimnis gibt unserem Verkehr mit den Menschen die unvergleichliche Tiefe, die Paulus mit dem Wort aussprach, dass wir Gottes Mitarbeiter seien. </w:t>
      </w:r>
    </w:p>
    <w:p w14:paraId="21D9731C" w14:textId="77777777" w:rsidR="00C778DC" w:rsidRDefault="00C778DC" w:rsidP="00C778DC">
      <w:pPr>
        <w:pStyle w:val="StandardWeb"/>
      </w:pPr>
      <w:r>
        <w:t xml:space="preserve">Wunderbarer König, Du gibst uns das Ohr, das den Ruf unseres Hirten hört, damit wir ihm folgen, wann und wohin Er uns ruft. Ihm hast Du uns zum Eigentum gegeben. Dafür sei Dein Name gelobt. Amen. </w:t>
      </w:r>
    </w:p>
    <w:p w14:paraId="2E21CCCB" w14:textId="77777777" w:rsidR="00C778DC" w:rsidRDefault="00C778DC" w:rsidP="00C778DC">
      <w:pPr>
        <w:pStyle w:val="berschrift2"/>
      </w:pPr>
      <w:r>
        <w:t>10. November</w:t>
      </w:r>
    </w:p>
    <w:p w14:paraId="61BA567E" w14:textId="77777777" w:rsidR="00C778DC" w:rsidRDefault="00C778DC" w:rsidP="00C778DC">
      <w:pPr>
        <w:pStyle w:val="StandardWeb"/>
      </w:pPr>
      <w:r>
        <w:rPr>
          <w:rStyle w:val="Fett"/>
        </w:rPr>
        <w:t>Wo euer Schatz ist, da ist auch euer Herz.</w:t>
      </w:r>
      <w:r>
        <w:br/>
        <w:t xml:space="preserve">Matthäus 6,21 </w:t>
      </w:r>
    </w:p>
    <w:p w14:paraId="44951C4E" w14:textId="4FE75460" w:rsidR="00C778DC" w:rsidRDefault="00C778DC" w:rsidP="00C778DC">
      <w:pPr>
        <w:pStyle w:val="StandardWeb"/>
      </w:pPr>
      <w:r>
        <w:t xml:space="preserve">So muss es sein, weil es keine ertragreiche Arbeit gibt, wenn ich sie nicht mit ganzem Herzen tue. Mit halbem Herzen getan trägt sie mir keine Schätze ein. Soll sie gelingen, so muss ich meine ganze Kraft an sie wenden in beständiger Aufmerksamkeit und entschlossener Anstrengung. Weil das Herz am Entstehen des Schatzes einen bedeutsamen Anteil hat, darum zieht auch der Schatz das Herz zu sich und es ist nun bei seinem Schatz. Nun spricht Jesus von zweierlei Schätzen, weil wir den Ertrag unseres Lebens an zwei verschiedenen Stellen suchen können. Ich kann mein Ziel im greifbaren Ertrag meiner Arbeit finden, in den natürlichen Gütern, die sie mir verschafft. Nun verweilen meine Gedanken bei ihnen; mit ihnen beschäftigen sich die Pläne, die Sogen, die Hoffnungen. Das ist der irdische Schatz und das auf der Erde heimische Herz. Es gibt aber auch einen Schatz im Himmel, einen Arbeitsertrag, der sich bei Gott befindet, weil er in Gottes Wohlgefallen und seinem Segen besteht. Stehe ich in meinem Geschäft und Beruf als Gottes Knecht, dann liegt auch der von mir begehrte Ertrag meiner Arbeit in Gottes Hand. Nutzlose Arbeit tut niemand. Tue ich sie als Christ, so besteht ihr Ertrag in dem, was Gott von mir denkt und Gott für mich tut, und dieser himmlische Schatz kann mir ebenso teuer werden wie den anderen ihr natürlicher Besitz am Herzen liegt. Aber die Kinder dieser Welt sind, wie Jesus sagte, klüger als die Kinder des Lichts; denn sie wenden an ihren Schatz größere Sorgfalt, hüten ihn wachsamer und mehren ihn eifriger als die Kinder des Lichts ihren himmlischen Schatz. </w:t>
      </w:r>
    </w:p>
    <w:p w14:paraId="276BB1D5" w14:textId="789CC788" w:rsidR="00C778DC" w:rsidRDefault="00C778DC" w:rsidP="00C778DC">
      <w:pPr>
        <w:pStyle w:val="StandardWeb"/>
      </w:pPr>
      <w:r>
        <w:t xml:space="preserve">Großer Gott, Deine Kinder suchen ihren Lohn bei Dir und empfangen ihn von Deiner Güte. Lass Dir auch mein irdisches Tagewerk wohlgefallen. Auf Deinen Segen ist meine Arbeit gegründet. Ohne ihn muss und soll sie eitel sein. Amen. </w:t>
      </w:r>
    </w:p>
    <w:p w14:paraId="6991F585" w14:textId="77777777" w:rsidR="00C778DC" w:rsidRDefault="00C778DC" w:rsidP="00C778DC">
      <w:pPr>
        <w:pStyle w:val="berschrift2"/>
      </w:pPr>
      <w:r>
        <w:t>11. November</w:t>
      </w:r>
    </w:p>
    <w:p w14:paraId="1F84D18D" w14:textId="77777777" w:rsidR="00C778DC" w:rsidRDefault="00C778DC" w:rsidP="00C778DC">
      <w:pPr>
        <w:pStyle w:val="StandardWeb"/>
      </w:pPr>
      <w:r>
        <w:rPr>
          <w:rStyle w:val="Fett"/>
        </w:rPr>
        <w:t>Macht nicht meines Vaters Haus zum Kaufhaus.</w:t>
      </w:r>
      <w:r>
        <w:br/>
        <w:t xml:space="preserve">Johannes 2,16 </w:t>
      </w:r>
    </w:p>
    <w:p w14:paraId="4567C6B8" w14:textId="77777777" w:rsidR="00C778DC" w:rsidRDefault="00C778DC" w:rsidP="00C778DC">
      <w:pPr>
        <w:pStyle w:val="StandardWeb"/>
      </w:pPr>
      <w:r>
        <w:t xml:space="preserve">Vom Fest in Kana führt uns Johannes zum Fest in Jerusalem. Aber auch hier verband sich mit der festlichen Freude Peinliches. Denn das Volk braucht zum Fest den Markt. Je mehr Pilger kamen, desto mehr Händler kamen. Je größer die Zahl der Opfernden wurde, um so mehr Rinder, Schafe und Tauben waren nötig. Wollten viele Gott ihre Gaben bringen, so gab es für die Wechsler ein großes Geschäft, bis alle mit kursfähigem Geld versorgt waren. Das brachte in das Fest eine trübe Störung, freilich nicht in das Fest der Juden, die auch jetzt gern ein Geschäft machten und nicht daran dachten, dass der Tempel entweiht werde, wenn er ein Kaufhaus sei. Jesus aber kann nicht auf diese Weise feiern; denn er sieht das harte Elend und den schwarzen Schmutz, der sich auf uns legt, wenn wir unseren Gottesdienst in ein Geschäft verwandeln. Wie vieles ist auch in unserem Volk, weil sich das Geschäft damit verbindet, vergiftet und beschmutzt! Wirtshaus, Theater und Lichtspiel, Presse und Politik, alles verfällt der Herrschaft des Geldes, und wo dieses herrscht, stirbt die Scheu vor dem Übeltun. Um des Geldes willen tut der Mensch auch das Böse und macht aus dem, was nützen könnte, eine verderbende Macht. Trifft aber der Zorn Jesu gegen den heiligen Markt nur das, was im Volkstum geschieht? Sagt er nicht auch mir etwas, was mich im Innersten meiner Seele trifft? Als Jesus den Markt austrieb, verlangte er von denen, die in den Tempel gingen, dass sie Gott um Gottes willen dienen. Das hießen aber auch die Frommen unerhört. Das Geld hat für alle eine verlockende Macht und der Hunger nach dem Glück sitzt tief in uns. Drum sieh dich vor und hüte deinen Gottesdienst, damit du nicht mit ihm nebenbei auch noch Profit machst. </w:t>
      </w:r>
    </w:p>
    <w:p w14:paraId="393F5909" w14:textId="319F9263" w:rsidR="00C778DC" w:rsidRDefault="00C778DC" w:rsidP="00C778DC">
      <w:pPr>
        <w:pStyle w:val="StandardWeb"/>
      </w:pPr>
      <w:r>
        <w:t xml:space="preserve">Dein Zorn, Herr, ist uns ebenso heilsam wie Deine Freundlichkeit. Du scheidest, was wir vermengen und, weil wir es vermengen, verderben. Die Kette, mit der das Geld und das Glück uns bindet, ist fest. Aber Du hast eine starke Hand; sie ist stärker als unsere Ketten. Im Feuer Deines Geistes schmelzen sie. Ich bitte Dich um Dein treues Warnen, wenn sich die Sucht meines Herzens verirrt. Amen. </w:t>
      </w:r>
    </w:p>
    <w:p w14:paraId="4E478017" w14:textId="77777777" w:rsidR="00C778DC" w:rsidRDefault="00C778DC" w:rsidP="00C778DC">
      <w:pPr>
        <w:pStyle w:val="berschrift2"/>
      </w:pPr>
      <w:r>
        <w:t>12. November</w:t>
      </w:r>
    </w:p>
    <w:p w14:paraId="2809D9AF" w14:textId="51BF9BAF" w:rsidR="00C778DC" w:rsidRDefault="00C778DC" w:rsidP="00C778DC">
      <w:pPr>
        <w:pStyle w:val="StandardWeb"/>
      </w:pPr>
      <w:r>
        <w:rPr>
          <w:rStyle w:val="Fett"/>
        </w:rPr>
        <w:t>Bis auf den heutigen Tag bleibt dieselbe Decke unaufgedeckt über dem Alten Testament, wenn sie es lesen, welche in Christo aufhört; aber bis auf den heutigen Tag, wenn Mose gelesen wird, hängt die Decke vor ihren Herzen.</w:t>
      </w:r>
      <w:r>
        <w:br/>
        <w:t xml:space="preserve">2. Korinther 3,14+15 </w:t>
      </w:r>
    </w:p>
    <w:p w14:paraId="1CF0D48F" w14:textId="5708DB1C" w:rsidR="00C778DC" w:rsidRDefault="00C778DC" w:rsidP="00C778DC">
      <w:pPr>
        <w:pStyle w:val="StandardWeb"/>
      </w:pPr>
      <w:r>
        <w:t xml:space="preserve">Paulus versuchte, von der Schrift aus den Weg zur Judenschaft zu finden; aber es gelang ihm nicht. Auch wenn die heilige Rolle aus ihrer Hülle herausgeholt war und vorgelesen wurde, blieb, sagt er, die Decke über ihr liegen, und dort lag sie, weil auf dem Herzen des Lesers eine Decke lag. Der Jude sieht nicht, was die Schrift ihm zeigt, und hört nicht, was sie ihm sagt. Sie richtet die Bosheit; der Jude behält sie. Sie sagt, dass der Sold der Sünde der Tod sei; der Jude hofft dennoch auf ewiges Leben. Sie bezeugt Gottes Gerechtigkeit, die er in seiner Gnade an den Glaubenden offenbart; der Jude denkt nur an seine eigene Gerechtigkeit, die er sich mit seinen Werken erwirbt. Wie geht es zu, dass eine Decke über unsere Herzen kommt, so dass wir eine verhüllte Bibel haben? Unsere eigenen Meinungen und eigenen Wünsche sind uns so lieb, dass wir sie nicht hergeben mögen; dagegen sich zu schützen, ist keiner stark genug, solange er nichts anderes sieht als sich selbst und nichts Größeres begehrt als sein eigenes Glück. Dann gehorcht er unbedingt seiner eigenen Empfindung und Meinung und verlangt, dass sich seine Absichten erfüllen müssen. In diesem Zustand kann niemand sehen und hören. So ist er in sich selbst versunken. Das ändert sich aber, wenn Gott uns vor seine Wirklichkeit und Herrlichkeit stellt, und dies ist der Dienst, den Jesus uns tut. Jetzt bin ich von mir selber weggedreht, von meinen Meinungen und Wünschen befreit. Nun kann ich hören, was die Schrift mir sagt, und sehen, was sie mir zeigt, und ihr Wort wird mir zum Eigentum und zum Stützpunkt meines Lebens. </w:t>
      </w:r>
    </w:p>
    <w:p w14:paraId="5E173E73" w14:textId="77777777" w:rsidR="00C778DC" w:rsidRDefault="00C778DC" w:rsidP="00C778DC">
      <w:pPr>
        <w:pStyle w:val="StandardWeb"/>
      </w:pPr>
      <w:r>
        <w:t xml:space="preserve">Heiliger Gott, Du bist unser Freund; wir aber sind uns selber feind. Du schaffst das sehende Auge und wir machen es blind. Du schaffst das hörende Ohr und wir machen es taub. Ich bitte Dich, nimm jede Decke von mir weg und sei mein Licht. Amen. </w:t>
      </w:r>
    </w:p>
    <w:p w14:paraId="3CC3AD13" w14:textId="77777777" w:rsidR="00C778DC" w:rsidRDefault="00C778DC" w:rsidP="00C778DC">
      <w:pPr>
        <w:pStyle w:val="berschrift2"/>
      </w:pPr>
      <w:r>
        <w:t>13. November</w:t>
      </w:r>
    </w:p>
    <w:p w14:paraId="39D38FF0" w14:textId="77777777" w:rsidR="00C778DC" w:rsidRDefault="00C778DC" w:rsidP="00C778DC">
      <w:pPr>
        <w:pStyle w:val="StandardWeb"/>
      </w:pPr>
      <w:r>
        <w:rPr>
          <w:rStyle w:val="Fett"/>
        </w:rPr>
        <w:t>Also werden die Ersten letzte und die Letzten erste sein.</w:t>
      </w:r>
      <w:r>
        <w:br/>
        <w:t xml:space="preserve">Matthäus 20,16 </w:t>
      </w:r>
    </w:p>
    <w:p w14:paraId="0445C275" w14:textId="2A7FD2A3" w:rsidR="00C778DC" w:rsidRDefault="00073840" w:rsidP="00C778DC">
      <w:pPr>
        <w:pStyle w:val="StandardWeb"/>
      </w:pPr>
      <w:r>
        <w:t>„</w:t>
      </w:r>
      <w:r w:rsidR="00C778DC">
        <w:t>Was wird mir dafür?</w:t>
      </w:r>
      <w:r>
        <w:t>“</w:t>
      </w:r>
      <w:r w:rsidR="00C778DC">
        <w:t xml:space="preserve"> fragte Petrus, wenn andere zu schwach waren, um das zu tun, was er getan hatte, zu schwach, um alles zu verlassen und jedes Band zu zerschneiden, das ihn von Jesus trennen wollte. Die Antwort Jesu war: überreich lohnt Gott dir deinen Dienst. Jesus weiß nichts von einer Entsagung, die uns schädigte, nichts von einem Opfer, das Verlust wäre und uns nicht segnete. Es gibt bei ihm keine umsonst arbeitende Liebe, keinen ohne Lohn getanen Dienst. Nun wird aber unser Spekulieren munter. Unser Verhalten, sagen wir, hat also Einfluss auf Gottes Wirken und seiner Gabe verschaffen wir das Maß durch unser Werk; können wir nun nicht zwischen uns eine Rangordnung feststellen und den Platz bestimmen, der unserer Leistung entspricht? Petrus dachte an den ersten Platz, aber nicht er allein; die anderen Jünger dachten nicht anders. Oder denken etwa wir anders? Darum brauchen wir wieder unseren treuen Arzt, den Herzenskenner, der uns dagegen zu schützen weiß, dass nicht unsere Begehrlichkeit aus der Größe seiner Verheißung für uns ein Unheil bereite. Ob du erster, ob du letzter bist, das sagst nicht du. Das stellt Gottes Urteil fest, das verborgene, das erst dann offenbar wird, wenn alles offenbar geworden ist. Es gibt keinen Ersten, der nicht zu den Letzten herabsinken könnte; ebensowenig gibt es aber einen Letzten, der nicht zu den Ersten hinaufzusteigen vermöchte. Keine Höhe der uns emportragenden Begabung verhindert unser Verschulden und keine Tiefe unserer Verschuldung lähmt Gottes Vergeben. Die Schuld und Ohnmacht der Letzten vergeht am Reichtum der göttlichen Gnade und die Eitelkeit und der Selbstruhm der Ersten verschwindet im Licht der göttlichen Wahrheit. Was soll ich nun tun? Miss dich nicht selbst. Lass deine Linke nicht erfahren, was deine Rechte tut. Behalte ein einfältiges Auge, das auf Gottes Willen sieht, den er dir zeigt, und mache dich nicht zum Herrn über einen anderen, als könntest du ihm sein Schicksal mit einer Waage zuteilen. Vergiss es nie: er gehört nicht dir, sondern hat seinen Herrn. </w:t>
      </w:r>
    </w:p>
    <w:p w14:paraId="0341B4EF" w14:textId="65219440" w:rsidR="00C778DC" w:rsidRDefault="00C778DC" w:rsidP="00C778DC">
      <w:pPr>
        <w:pStyle w:val="StandardWeb"/>
      </w:pPr>
      <w:r>
        <w:t xml:space="preserve">Im Licht stehen wir, Vater, nicht, weil wir uns selbst oder einander kennen, sondern weil Du uns kennst. Wir dürfen unser Tun richten mit dem Licht, das Du uns schenkst, und Dir unseren Dienst und unsere Opfer bringen, wie Dein Wort es uns zeigt. Aber Du bist allein der, der gerecht richtet und gnädig lohnt. Ich preise Dich mit jubelnder Seele, dass Du uns allein und ganz an Dich gebunden hast. Amen. </w:t>
      </w:r>
    </w:p>
    <w:p w14:paraId="0AC6F1AB" w14:textId="77777777" w:rsidR="00C778DC" w:rsidRDefault="00C778DC" w:rsidP="00C778DC">
      <w:pPr>
        <w:pStyle w:val="berschrift2"/>
      </w:pPr>
      <w:r>
        <w:t>14. November</w:t>
      </w:r>
    </w:p>
    <w:p w14:paraId="0D31F37C" w14:textId="77777777" w:rsidR="00C778DC" w:rsidRDefault="00C778DC" w:rsidP="00C778DC">
      <w:pPr>
        <w:pStyle w:val="StandardWeb"/>
      </w:pPr>
      <w:r>
        <w:rPr>
          <w:rStyle w:val="Fett"/>
        </w:rPr>
        <w:t>So sich jemand unter euch lässt dünken, er diene Gott; und hält seine Zunge nicht im Zaum, sondern verführt sein Herz, dessen Gottesdienst ist eitel.</w:t>
      </w:r>
      <w:r>
        <w:br/>
        <w:t xml:space="preserve">Jakobus 1,26 </w:t>
      </w:r>
    </w:p>
    <w:p w14:paraId="505695A8" w14:textId="39B7A768" w:rsidR="00C778DC" w:rsidRDefault="00C778DC" w:rsidP="00C778DC">
      <w:pPr>
        <w:pStyle w:val="StandardWeb"/>
      </w:pPr>
      <w:r>
        <w:t xml:space="preserve">Du bist zum Bild Gottes gemacht, sagt Jakobus; das macht aus dir den Herrn, der herrscht und herrschen soll. Was soll ich beherrschen? Das erste und wichtigste Gebiet, an dem du deine Herrschaft ausüben sollst, sagt Jakobus, ist dein Wort. Rennt dein Wort davon ohne Zügel, wo bleibt deine Herrschermacht? Wo bleibt dein Gottesdienst? Er spricht nicht von der Leerheit unserer Rede, dass wir sie zum Geschwätz entstellen, noch weniger von Lügen, Verleumdungen, Bosheit und Hass. Er macht mir meine Pflicht größer. Die Zunge ohne Zügel, das Wort ohne Leitung, die Rede, die nicht beherrscht ist, heißt er unverträglich mit Frömmigkeit, das sichere Wahrzeichen, dass der Mensch nicht Gott gehorsam geworden ist. Hat er Gottes Gesetz im Herzen, so verfährt er nicht mehr leichtsinnig mit seinem Wort und lässt es nicht sprudeln, wie es sich eben trifft. Dann weiß er sich für sein Wort verantwortlich, hält über ihm Wacht und handhabt es als das kostbare und wirksame Werkzeug, mit dem er Gottes Willen tut. Springt das Wort ohne Zügel von den Lippen, ziellos, tändelnd, der Wahrheit nicht unterworfen und nicht an die Liebe gebunden, bringt es nicht nur in den anderen unheilvolle Wirkungen hervor, sondern bereitet auch mir selbst eine schwere Gefahr. Gegen eine zuchtlose Frömmigkeit, bei der es nicht darauf ankommt, was wir sagen, erhebt das Herz seine Einrede. Es bangt vor den Folgen unserer Worte und begehrt nach Wahrheit, die der zuchtlosen Rede fehlt. Nun kommt es dazu, dass wir unser Herz betrügen. Wir ersticken sein Warnen und füllen es mit Einbildung. Es ist ein seltsamer Vorgang, wenn ein Mensch sich selbst hintergeht und sich selbst beschwindelt. Allein das Wort des Jakobus stammt aus wacher Beobachtung und reicher Erfahrung. Wie oft üben wir diese Kunst, unser Herz zu betrügen! Der echte Gottesdienst, der Gott vor Augen hat, macht nicht nur unseren Verkehr mit den anderen, sondern auch unser Gespräch mit unserem Herzen wahr. </w:t>
      </w:r>
    </w:p>
    <w:p w14:paraId="24B832C4" w14:textId="77777777" w:rsidR="00C778DC" w:rsidRDefault="00C778DC" w:rsidP="00C778DC">
      <w:pPr>
        <w:pStyle w:val="StandardWeb"/>
      </w:pPr>
      <w:r>
        <w:t xml:space="preserve">Schreibe mir Dein Gesetz, Herr, Gott, in mein Herz; dann regiert es auch meine Lippen und füllt sie mit Deiner Güte und mit Deiner Wahrheit, dass sie Dir dienen. Amen. </w:t>
      </w:r>
    </w:p>
    <w:p w14:paraId="498048E4" w14:textId="77777777" w:rsidR="00C778DC" w:rsidRDefault="00C778DC" w:rsidP="00C778DC">
      <w:pPr>
        <w:pStyle w:val="berschrift2"/>
      </w:pPr>
      <w:r>
        <w:t>15. November</w:t>
      </w:r>
    </w:p>
    <w:p w14:paraId="59793BCD" w14:textId="4D695513" w:rsidR="00C778DC" w:rsidRDefault="00C778DC" w:rsidP="00C778DC">
      <w:pPr>
        <w:pStyle w:val="StandardWeb"/>
      </w:pPr>
      <w:r>
        <w:rPr>
          <w:rStyle w:val="Fett"/>
        </w:rPr>
        <w:t xml:space="preserve">Jesus spricht zu ihnen: </w:t>
      </w:r>
      <w:r w:rsidR="00073840">
        <w:rPr>
          <w:rStyle w:val="Fett"/>
        </w:rPr>
        <w:t>„</w:t>
      </w:r>
      <w:r>
        <w:rPr>
          <w:rStyle w:val="Fett"/>
        </w:rPr>
        <w:t>Meine Speise ist die, dass ich tue den Willen dessen, der mich gesandt hat, und vollende Sein Werk.</w:t>
      </w:r>
      <w:r w:rsidR="00073840">
        <w:rPr>
          <w:rStyle w:val="Fett"/>
        </w:rPr>
        <w:t>“</w:t>
      </w:r>
      <w:r>
        <w:br/>
        <w:t xml:space="preserve">Johannes 4,34 </w:t>
      </w:r>
    </w:p>
    <w:p w14:paraId="1AF813AC" w14:textId="73E3AD6F" w:rsidR="00C778DC" w:rsidRDefault="00C778DC" w:rsidP="00C778DC">
      <w:pPr>
        <w:pStyle w:val="StandardWeb"/>
      </w:pPr>
      <w:r>
        <w:t xml:space="preserve">Was Jesus der samaritischen Frau getan hat, hieß jeder Zuschauer bedeutungslos. Was ändert ein Gespräch mit einer Frau aus der untersten Schicht des kleinen und verachteten samaritischen Völkleins am Lauf der Weltgeschichte? Auch die Jünger begriffen nicht, dass er sich mit ihr einlassen mochte. Jesus nannte dagegen das, was geschehen war, seine Speise. Daraus strömt ihm Kraft zu, die die Müdigkeit von ihm nimmt und ihn inwendig stärkt. Denn er hat jetzt den Willen des Vaters getan, und das ist sein Lebensmittel, die unentbehrliche Bedingung und wirksame Gewährung des Lebens. Gottes Wille war es, dass die dürstende Frau das belebende Wasser empfange, und Gottes Wille war es, dass der boshafte Zank zwischen den Juden und den Samaritern, aus dem in nie endender Flut immer neue Versündigung entstand, ein Ende finde und die neue Gemeinde entstehe, die in der Anbetung Gottes im Geist und in der Wahrheit geeinigt ist. Jesus sprach aber nicht nur vom Willen, sondern auch vom Werk Gottes. Der Vater gibt ihm nicht nur das Gebot, das der Sohn durch seinen Gehorsam zum eigenen Willen macht, sondern er ist der für Jesus Wirkende, wodurch es zum Beruf Jesu wird, das Werk des Vaters fertig zu machen und zum Ziel zu bringen. Gottes Wirken bereitet ihm den Raum, in den er sein eigenes Werk hineinstellt, und darum, weil er es auf das Werk des Vaters aufbaut, hat es Kraft und trägt es Frucht. Um in der samaritischen Frau Gottes Werk wahrzunehmen, war freilich der Blick Jesu nötig. Er aber sah die Hand des Vaters nicht nur darin, dass sie gerade jetzt zum Brunnen Jakobs kam, sondern darin, dass sie auf sein Wort aufmerkte, ihm standhielt und sich von Jesus dahin leiten ließ, dass er ihr seine königliche Salbung sagen konnte. Sie war eine zertretene Frau mit ihrer wilden Geschichte. Damit war aber für den Blick Jesu nicht verhüllt, was ihr der Vater gegeben hat, und dass er nun das, was der Vater vorbereitet und begonnen hatte, vollenden konnte, das hieß Jesus die Quelle seiner Kraft. </w:t>
      </w:r>
    </w:p>
    <w:p w14:paraId="3A176C0D" w14:textId="77777777" w:rsidR="00C778DC" w:rsidRDefault="00C778DC" w:rsidP="00C778DC">
      <w:pPr>
        <w:pStyle w:val="StandardWeb"/>
      </w:pPr>
      <w:r>
        <w:t xml:space="preserve">Ich bedarf der natürlichen Nahrung, Herr, Gott, nach Deiner Schöpferordnung; aber ich lebe nicht vom Brot allein, sondern durch Dein Wort und dieses wird meine Nahrung, wenn es mir Deinen Willen zeigt und ich ihn zu tun vermag. Dieses wahrhafte Brot, das mir das wahrhafte Leben gibt, suche ich bittend bei Dir. Amen. </w:t>
      </w:r>
    </w:p>
    <w:p w14:paraId="2F98FBE6" w14:textId="77777777" w:rsidR="00C778DC" w:rsidRDefault="00C778DC" w:rsidP="00C778DC">
      <w:pPr>
        <w:pStyle w:val="berschrift2"/>
      </w:pPr>
      <w:r>
        <w:t>16. November</w:t>
      </w:r>
    </w:p>
    <w:p w14:paraId="1B0483D8" w14:textId="77777777" w:rsidR="00C778DC" w:rsidRDefault="00C778DC" w:rsidP="00C778DC">
      <w:pPr>
        <w:pStyle w:val="StandardWeb"/>
      </w:pPr>
      <w:r>
        <w:rPr>
          <w:rStyle w:val="Fett"/>
        </w:rPr>
        <w:t>Man zündet auch nicht ein Licht an und setzt es unter einen Scheffel, sondern auf einen Leuchter, so leuchtet es denen allen, die im Hause sind. Also lasset euer Licht leuchten vor den Leuchten, dass sie eure guten Werke sehen und euren Vater im Himmel preisen.</w:t>
      </w:r>
      <w:r>
        <w:br/>
        <w:t xml:space="preserve">Matthäus 5,15+16 </w:t>
      </w:r>
    </w:p>
    <w:p w14:paraId="1742AE6B" w14:textId="04DD2DD0" w:rsidR="00C778DC" w:rsidRDefault="00C778DC" w:rsidP="00C778DC">
      <w:pPr>
        <w:pStyle w:val="StandardWeb"/>
      </w:pPr>
      <w:r>
        <w:t xml:space="preserve">Immer kommt das Wort Jesu von einer anderen Seite her, als wir erwarten. Er formt das Gleichnis, das er zum Bild seiner Jünger macht, nicht so: es ist Nacht und dunkel im Hause; zündet die Lampe an und tragt euer Licht in das dunkle Haus hinein, sondern er sagt: die Lampe brennt, verdeckt sie nicht, stellt sie nicht unter den Scheffel, wo sie nicht brennen kann und niemand leuchtet. Er hat nicht zu ihnen gesagt: macht aus euch das Licht der Welt, sondern: ihr seid es, wie er auch von sich selbst nicht sagte: ich mache aus mir das Licht der Welt, sondern: ich bin es. Warum überrascht uns sein Wort? Unsere Gedanken und die seinen gehen nicht von derselben Stelle aus. Unsere Gedanken fangen mit dem an, was wir selber sind. Jesu Gedanken fangen mit dem an, was Gott uns gibt. Weil wir bei uns selbst anfangen, fangen wir mit nichts an, beginnen mit dem, was uns fehlt und uns elend macht, bei der Lampe, die nicht brennt, die ich nun anzünden will bei der Nacht, der das Licht fehlt und die ich nun erleuchten will. Weil Jesus dagegen mit Gott anfängt, brennt bei ihm die Lampe und das Haus ist hell und er macht den Jüngern das zur Pflicht, dass sie das Licht nicht verbergen. Weil wir bei uns anfangen, das heißt beim Nichts, sehen wir, dass es viel für uns zu tun gibt. Nun machen wir uns ein großes Programm von Pflichten und verfassen ein mächtig anschwellendes Verzeichnis von Dingen, die wir schaffen wollen. Da bleibt uns nichts anderes übrig, als dass wir uns den Lastträgern zugesellen, die eine schwere Bürde schleppen. Auch Jesus hat für seine Jünger ein Programm bereit und spricht mit ihnen von ihrer Pflicht und ihrem Werk. Bei ihm besteht aber ihr Werk darin, dass sie das scheinende Licht nicht verdunkeln und die empfangene Gabe nicht verderben. Nach unserer Meinung sollen wir etwas werden; nach Jesu Gebot sollen wir das sein, wozu uns Gottes Gnade macht. Das ist zugleich sein sanftes Joch und sein mit drohendem Ernst gefülltes Gebot. Ob von meinen hübschen Phantasien und großartigen Plänen viel oder wenig zustande kommt, daran liegt wenig. Wenn ich aber Gottes Gabe verderbe und das Empfangene unfruchtbar mache, das ist Schuld. Jesus zeigt uns, was Sünde ist und was ihr die uns verderbende Macht verschafft. Wer das ihm scheinende Licht auslöscht, der sitzt nun im Finstern. Der verschiedene Anfang, den unsere Gedanken und die Jesu haben, zeigt sich auch im Ende, zu dem sie gelangen. Weil wir bei uns, das heißt beim Nichts, anfangen, bringen wir es zu Worten. Weil Jesus dagegen mit Gott und seinen Gaben anfängt, führt er uns zum Werk. Was Gott uns gibt, sind nicht nur Worte, sondern ist Leben und Tat. Denn Gottes Reich steht nicht in Worten, sondern in Kraft. </w:t>
      </w:r>
    </w:p>
    <w:p w14:paraId="7429F424" w14:textId="343347ED" w:rsidR="00C778DC" w:rsidRDefault="00C778DC" w:rsidP="00C778DC">
      <w:pPr>
        <w:pStyle w:val="StandardWeb"/>
      </w:pPr>
      <w:r>
        <w:t xml:space="preserve">Deine Gaben, Vater, umringen mich. Dein Licht scheint mir, Dein Wort ruft mich, Dein Friede beschirmt mich. Deine Gemeinde nimmt mich bei sich auf, nährt mich und gibt mir Teil an Deinem Werk. Nun bitte ich Dich, der Du das Wollen und Vollbringen schaffst, gib mir, dass das, was DU mir gabst, seine Frucht trage zu Deinem Preis. Amen. </w:t>
      </w:r>
    </w:p>
    <w:p w14:paraId="08880EE7" w14:textId="77777777" w:rsidR="00C778DC" w:rsidRDefault="00C778DC" w:rsidP="00C778DC">
      <w:pPr>
        <w:pStyle w:val="berschrift2"/>
      </w:pPr>
      <w:r>
        <w:t>17. November</w:t>
      </w:r>
    </w:p>
    <w:p w14:paraId="66B07747" w14:textId="77777777" w:rsidR="00C778DC" w:rsidRDefault="00C778DC" w:rsidP="00C778DC">
      <w:pPr>
        <w:pStyle w:val="StandardWeb"/>
      </w:pPr>
      <w:r>
        <w:rPr>
          <w:rStyle w:val="Fett"/>
        </w:rPr>
        <w:t>Ein Leib und ein Geist, wie ihr auch berufen seid auf einerlei Hoffnung eures Berufs. Ein Herr, ein Glaube, eine Taufe. Ein Gott und Vater aller, der da ist über euch alle und durch euch alle und in euch allen.</w:t>
      </w:r>
      <w:r>
        <w:br/>
        <w:t xml:space="preserve">Epheser 4,4–6 </w:t>
      </w:r>
    </w:p>
    <w:p w14:paraId="1ADCC3F3" w14:textId="464C7A3D" w:rsidR="00C778DC" w:rsidRDefault="00C778DC" w:rsidP="00C778DC">
      <w:pPr>
        <w:pStyle w:val="StandardWeb"/>
      </w:pPr>
      <w:r>
        <w:t xml:space="preserve">Es ist für uns schwer, einander zu finden und zusammenzukommen, obwohl die Natur uns zusammentreibt und uns unser Leben nur dadurch darreicht, dass sie zwischen uns Gemeinschaft stiftet. Aber keine natürliche Gemeinschaft verbürgt, dass wir zusammen leben. Das schenkt erst die göttliche Gnade. Jesus ist der, der die Menschheit einigt, der Schöpfer der einträchtigen Gemeinde. Paulus zeigt uns, wie die Gemeinschaft zwischen uns zustande kommt, in der jeder mit den anderen und für sie lebt. Einen Leib gibt es, weil es einen Geist gibt. Gottes Gnade wird in unserem inwendigen Leben wirksam und gibt unserem Denken und Wollen die von ihm gewollte Bewegung. Durch den Geist vernehmen wir Gottes Ruf. Der Ruf ruft uns zu Gott und darum auch zu den Menschen. Wir haben seinen Ruf nicht verstanden und ihm nicht gehorcht, wenn er uns nicht zu den anderen bringt. Ist der Geist in uns wirksam, so sind wir Hoffende. Denn die Gabe Gottes hat in unserem natürlichen Leben noch nicht Raum. Es stiftet aber zwischen uns eine feste Gemeinschaft, dass wir gemeinsam Hoffende sind und alle zum selben Ziele wandern, weil jeder von uns nach der kommenden Offenbarung Gottes begehrt. Allein wenn Paulus nur von dem sprechen könnte, was uns der Geist gewährt, so wäre unsere Gemeinschaft noch nicht gesichert. Dann könnte es uns scheinen, jeder müsse einzig auf das lauschen, was in seinem eigenen Inneren geschieht und ihm dort Gottes Willen kundtun. Allein der eine Geist führt uns zum einen Herrn und heftet unser aller Blick fest an den Einen, der Gottes gnädigen Willen an uns vollbringt. Dadurch ist uns allen nicht nur das Hoffen, sondern auch das Glauben beschert. Wir sind alle von uns selber weggewendet und suchen alle unseren Stützpunkt nicht in uns, sondern in Gott. Am Glauben erstirbt unser selbstisches Begehren und damit das, was unsere Gemeinschaft beständig verdirbt. Wir könnten nicht glauben, träte nicht Jesus als der vor uns, der uns die Taufe gibt, weil er uns unter Gottes Vergebung stellt. Weil uns unsere Bosheiten vergeben sind, darum können wir zusammen leben. Es ist keine Gemeinschaft möglich, wenn wir nicht vergeben können, und wie könnten wir es, wenn wir nicht selber Gottes Vergebung empfangen hätten? Im einen Geist und einen Herrn offenbart sich uns der eine Gott, der über allen steht, für alle der Verborgene, für alle der, vor dem wir uns schweigend beugen, und der durch alle wirkt und jedem seinen Willen zeigt und jedem seinen Dienst zuteilt und jedem an seinem Werk einen Anteil gibt, und der in allen ist, weil er allen, die ihm glauben, seine gnädige Gegenwart gewährt. Das sind die allmächtig wirkenden Kräfte, die uns zusammenführen und beieinander halten und aus uns eigensüchtigen Menschen das machen, was unerreichbar ist, den einen Leib. </w:t>
      </w:r>
    </w:p>
    <w:p w14:paraId="2255FCFF" w14:textId="7EFA6221" w:rsidR="00C778DC" w:rsidRDefault="00C778DC" w:rsidP="00C778DC">
      <w:pPr>
        <w:pStyle w:val="StandardWeb"/>
      </w:pPr>
      <w:r>
        <w:t xml:space="preserve">Vor unserem Zank und Streit weicht, Vater, Dein Geist. Mit unserer Zwietracht widersetzen wir uns der Herrschaft Deines Sohnes und verleugnen Dein Evangelium. Mit unserer eigensüchtigen Vereinsamung verdunkeln wir Deine göttliche Herrlichkeit. Du aber zeigst uns Deine Gnade dadurch, dass Du stärker bist als unser sündliches Tun und wegtust, was uns trennt und uns einigst vor Dir. Amen. </w:t>
      </w:r>
    </w:p>
    <w:p w14:paraId="57D7938F" w14:textId="77777777" w:rsidR="00C778DC" w:rsidRDefault="00C778DC" w:rsidP="00C778DC">
      <w:pPr>
        <w:pStyle w:val="berschrift2"/>
      </w:pPr>
      <w:r>
        <w:t>18. November</w:t>
      </w:r>
    </w:p>
    <w:p w14:paraId="0444B563" w14:textId="77777777" w:rsidR="00C778DC" w:rsidRDefault="00C778DC" w:rsidP="00C778DC">
      <w:pPr>
        <w:pStyle w:val="StandardWeb"/>
      </w:pPr>
      <w:r>
        <w:rPr>
          <w:rStyle w:val="Fett"/>
        </w:rPr>
        <w:t>Das Himmelreich ist gleich einem König, der seinem Sohn Hochzeit machte, und sandte seine Knechte aus, dass sie die Gäste zur Hochzeit riefen, und sie wollten nicht kommen.</w:t>
      </w:r>
      <w:r>
        <w:br/>
        <w:t xml:space="preserve">Matthäus 22,2+3 </w:t>
      </w:r>
    </w:p>
    <w:p w14:paraId="5AEF41AC" w14:textId="44EB35FF" w:rsidR="00C778DC" w:rsidRDefault="00C778DC" w:rsidP="00C778DC">
      <w:pPr>
        <w:pStyle w:val="StandardWeb"/>
      </w:pPr>
      <w:r>
        <w:t xml:space="preserve">Was es heißt, Gottes Volk zu sein, hat Jesus den Männern von Jerusalem in drei Gleichnissen mit herrlicher Klarheit gezeigt. Sie sind Gottes Söhne, Gottes Arbeiter und Gottes Gäste. Jedes dieser Gleichnisse gilt von allen, die zu Gottes Volk gehören, und sie alle sind nicht abwechselnd jetzt nur dies und dann nur dies, jetzt nur die Söhne, denen der Vater das Leben gab und die er in seine Gemeinschaft aufnahm, dann nur die Arbeiter, denen er seinen Weinberg zur Bebauung übergab, dann nur die Gäste, die er zum Feier seines Festes an seinen Tisch einlädt. Zusammen beschreiben ihnen diese Gleichnisse ihr Verhältnis zu Gott und sie können dieses nicht in Stücke zerlegen, können nicht Söhne sein, wenn sie Gott nicht dienen, können nicht Gäste sein, wenn sie nicht seine ihm gehorchende Söhne sind. Sie erleben darum im Verkehr Jesu mit ihnen dies alles im selben Vorgang. Durch Jesus sagt ihnen der Vater als seinen Söhnen: geht in meinen Weinberg, und weil sie die von Gott in den Weinberg gesetzten Arbeiter sind, bittet sie der Sohn, dass sie Gott geben, was Gottes ist, und weil sie Bürger in Gottes Stadt sind, lädt Jesus sie ein zur Feier des Festes, das der König seinem Sohne macht. Je heller aber Jesus Gottes Gnade leuchten lässt, an der jeder teilhat, der zu Gottes Volk gehört, um so dunkler und schrecklicher wird eines jeden Schuld. Nein, sagen die Söhne, die der Vater in seinen Weinberg schicken will. Nein, sagen die Weingärtner, die Gott seine Frucht geben sollten. Nein sagen die Gäste, die zum König gerufen sind, weil er seinem Sohn die Hochzeit bereitet und diese nicht einsam feiern will. Mit diesem letzten Nein spricht die Gottlosigkeit ihr hässlichstes Wort, wie uns auch Jesus seine Größe dadurch besonders deutlich zeigt, dass er sich auch auf dem Weg zum Kreuz als den beschreibt, der uns an seinem Feste Anteil gibt. Israel hat nicht recht, wenn es Jesus verwirft; du forderst uns zur Buße auf; das ist ein hartes Wort, und was du verlangst, ist ein schweres Gebot. Freilich duldet Jesus keinen Raub an Gott und ist von jenen Söhnen geschieden, die den Vater nur mit leeren Worten ehren. Er weckt uns auf aus unserer Erstarrung in Lieblosigkeit und macht unserem boshaften Unrecht ein Ende. Aber sein Wort ist nicht nur Gebot und nicht nur Gericht, das uns zur Buße treibt, sondern ist Evangelium, ist Einladung zur Gemeinschaft mit ihm an Gottes festlichem Tisch an Gottes herrlichem Tag. Das ist der Abschluss der Sünde, durch den wir sie vollenden, wenn wir zu seinem Evangelium sagen: nein, wir kommen nicht. </w:t>
      </w:r>
    </w:p>
    <w:p w14:paraId="27B751DB" w14:textId="77777777" w:rsidR="00C778DC" w:rsidRDefault="00C778DC" w:rsidP="00C778DC">
      <w:pPr>
        <w:pStyle w:val="StandardWeb"/>
      </w:pPr>
      <w:r>
        <w:t xml:space="preserve">Du machst, Vater, aus unserer Buße ein freudiges Werk und aus unserem Gehorsam eine süße Pflicht und aus unserem Hoffen eine uns reinigende Kraft. Gib mir, wenn mich bedrückt, was in mir natürlich und verwerflich ist, einen Blick in die Feier Deines großen Tags. Amen. </w:t>
      </w:r>
    </w:p>
    <w:p w14:paraId="3ECC0764" w14:textId="77777777" w:rsidR="00C778DC" w:rsidRDefault="00C778DC" w:rsidP="00C778DC">
      <w:pPr>
        <w:pStyle w:val="berschrift2"/>
      </w:pPr>
      <w:r>
        <w:t>19. November</w:t>
      </w:r>
    </w:p>
    <w:p w14:paraId="34445016" w14:textId="1A457E2B" w:rsidR="00C778DC" w:rsidRDefault="00C778DC" w:rsidP="00C778DC">
      <w:pPr>
        <w:pStyle w:val="StandardWeb"/>
      </w:pPr>
      <w:r>
        <w:rPr>
          <w:rStyle w:val="Fett"/>
        </w:rPr>
        <w:t xml:space="preserve">Da ging der König hinein, die Gäste zu besehen, und sah allda einen Menschen, der hatte kein hochzeitliches Kleid an, und sprach zu ihm: </w:t>
      </w:r>
      <w:r w:rsidR="00073840">
        <w:rPr>
          <w:rStyle w:val="Fett"/>
        </w:rPr>
        <w:t>„</w:t>
      </w:r>
      <w:r>
        <w:rPr>
          <w:rStyle w:val="Fett"/>
        </w:rPr>
        <w:t>Freund, wie bist du hereingekommen und hast doch kein hochzeitliches Kleid an?</w:t>
      </w:r>
      <w:r w:rsidR="00073840">
        <w:rPr>
          <w:rStyle w:val="Fett"/>
        </w:rPr>
        <w:t>“</w:t>
      </w:r>
      <w:r>
        <w:rPr>
          <w:rStyle w:val="Fett"/>
        </w:rPr>
        <w:t xml:space="preserve"> Er aber verstummte.</w:t>
      </w:r>
      <w:r>
        <w:br/>
        <w:t xml:space="preserve">Matthäus 22,11+12 </w:t>
      </w:r>
    </w:p>
    <w:p w14:paraId="3BC11DC8" w14:textId="05D21797" w:rsidR="00C778DC" w:rsidRDefault="00C778DC" w:rsidP="00C778DC">
      <w:pPr>
        <w:pStyle w:val="StandardWeb"/>
      </w:pPr>
      <w:r>
        <w:t xml:space="preserve">Weil Israel Gottes Weinberg an sich rafft und zu seinem Fest nicht kommen will, geht nun die Berufung frei zu den Völkern hinaus. Sie fragt nicht: wer bist du, weder, was ist deine natürliche Art, noch, was hast du als Sünde oder Frömmigkeit in dir? Darum weil die Einladung sich an alle wendet, setzt sie für alle an den Anfang ihres Christenstandes die Taufe, die allen die Vergebung der Sünden gewährt. In seinem Vorblick auf das, was nach dem Kreuz geschehen wird, wird Jesus von keinem Zweifel gequält. Nun kommen die Geladenen, nun findet die gute Botschaft offene Ohren; denn das ist unmöglich, dass Gottes Festsaal leer bliebe. Aber auch dann, wenn das göttliche Wort in neuer Weise die von allen Bedingungen freie Gnade zu allen trägt, bleibt es heilig und eins mit Gottes Gerechtigkeit. Das zeigt sich an dem, der sich ohne ein festliches Gewand in den Festsaal begibt und deshalb ins Gefängnis kommt. Was ist sein Verbrechen? Er begehrt nach der Freude des Festes; soll sie ihn nicht locken? Er hört begierig die Einladung; soll er ihr nicht folgen? Allein er soll bedenken, was ihm gegeben wird, und den ehren, der ihn zu seinem Gaste macht. Will er am Fest teilnehmen, jedoch ohne das festliche Kleid, so spaltet er seinen Willen und erzeugt in sich den Widerspruch, das Gegenteil der Wahrhaftigkeit. Das ist die Haltung dessen, der selig werden will, doch ohne Gehorsam, der bleiben will, was er ist, und doch in der Gemeinde Jesu und in Gottes Gnade stehen will, der sich auf Gottes Gnade stützen und in seiner eigensüchtigen Lieblosigkeit verharren will. Mit dem Gast ohne Festkleid beschreibt uns Jesus den Mann, der zwei Seelen hat, der seinem Ja doch wieder ein Nein entgegenstellt und das, was er möchte, doch nicht mit einem ganzen Willen ergreift. Was uns hier über die Teilnahme an der Hochzeit des Christus gesagt wird, gibt uns auch dann die Regel, wenn wir uns am Tisch Jesu versammeln. Auch hier macht die Einladung die frei gebende Gnade Gottes sichtbar und stellt an keinen irgendeine Bedingung. Denn der Tod Jesu soll von jedem gepriesen werden, der Mensch ist und weiß, was Sünde ist. Aber </w:t>
      </w:r>
      <w:r w:rsidR="00073840">
        <w:t>„</w:t>
      </w:r>
      <w:r>
        <w:t>unterscheidet den Leib des Herrn</w:t>
      </w:r>
      <w:r w:rsidR="00073840">
        <w:t>“</w:t>
      </w:r>
      <w:r>
        <w:t xml:space="preserve">, sagt Paulus und damit blieb er völlig beim Wort des Herrn. Wir müssen das schätzen und ehren, was Jesus für uns mit seinem getöteten Leib und vergossenen Blut erworben hat. </w:t>
      </w:r>
    </w:p>
    <w:p w14:paraId="7AA04790" w14:textId="77777777" w:rsidR="00C778DC" w:rsidRDefault="00C778DC" w:rsidP="00C778DC">
      <w:pPr>
        <w:pStyle w:val="StandardWeb"/>
      </w:pPr>
      <w:r>
        <w:t xml:space="preserve">Das Fleisch und der Geist streiten gegeneinander und Du allein, gnädiger Gott, kannst mich davor bewahren, dass daraus ein Bruch entstehe, der mich inwendig zerreißt. Dein Werk ist es, wenn der Trieb Deines Geistes mich ganz bewegt, meinen ganzen Willen zu Dir zieht und meine ganze Liebe an Dich bindet. Wehre aller inneren Zwiespältigkeit und Unwahrhaftigkeit. Amen. </w:t>
      </w:r>
    </w:p>
    <w:p w14:paraId="71E64B35" w14:textId="77777777" w:rsidR="00C778DC" w:rsidRDefault="00C778DC" w:rsidP="00C778DC">
      <w:pPr>
        <w:pStyle w:val="berschrift2"/>
      </w:pPr>
      <w:r>
        <w:t>20. November</w:t>
      </w:r>
    </w:p>
    <w:p w14:paraId="2AE01FAD" w14:textId="77777777" w:rsidR="00C778DC" w:rsidRDefault="00C778DC" w:rsidP="00C778DC">
      <w:pPr>
        <w:pStyle w:val="StandardWeb"/>
      </w:pPr>
      <w:r>
        <w:rPr>
          <w:rStyle w:val="Fett"/>
        </w:rPr>
        <w:t>Bringt her dem Herrn, ihr Gewaltigen, bringt her dem Herrn Ehre und Stärke. Bringt dem Herrn Ehre seines Namens, betet an den Herrn im heiligen Schmuck. Die Stimme des Herrn geht auf den Wassern, der Gott der Ehren donnert.</w:t>
      </w:r>
      <w:r>
        <w:br/>
        <w:t xml:space="preserve">Psalm 29,1–3 </w:t>
      </w:r>
    </w:p>
    <w:p w14:paraId="732BE738" w14:textId="65A5C154" w:rsidR="00C778DC" w:rsidRDefault="00C778DC" w:rsidP="00C778DC">
      <w:pPr>
        <w:pStyle w:val="StandardWeb"/>
      </w:pPr>
      <w:r>
        <w:t xml:space="preserve">Das Wetter fährt daher und der Psalmist gibt ihm die denkbar größte Stärke. Sturm und Blitz zersplittern die Zedern. Der Felsblock stürzt ins Tal. Das Laub wird von den Bäumen gerissen und die Gazelle erschrickt, wenn der Donner über ihr kracht, so, dass sie ihr Junges von sich wirft. Aber über dem Bereich, in dem das Wetter tobt, steht ein höherer Raum, in dem sich die Himmlischen befinden. Sie wenden ihren Blick nicht von der Erde weg, über die der Sturm dahinfährt; denn es ist Gottes Stimme, die durch das Land hin schallt, und ihr Ruf schafft das Ungewitter. Deshalb sind die Himmlischen seine Zeugen. Sie werden aber von ihm nicht geängstigt, sondern begleiten den Sturm mit ihrer Anbetung und preisen Gottes Stärke und Ruhm. Und Israel? Der Libanon schwankt und die Wüste Kades gerät in wirbelnde Erregung; aber die Mauern Jerusalems fallen nicht. Die Gazelle erschrickt und gebiert, nicht die Töchter Zions. Auch wenn Gottes Sturm über das Land dahinfegt, gibt er seinem Volk Kraft und setzt es in seinen Frieden. Das ist die Unterweisung des Geistes dann, wenn Gottes Gewitter über die Erde ziehen. Es gibt keine Entfaltung seiner Macht, auch wenn er den Pharao verhärtet und in das Meer stürzt und Jerusalem verfinstert, dass es für Jesus das Kreuz errichtet, aus der nicht die Anbetung der Himmlischen entstünde und bei der nicht seine Hand sein Volk deckte und schirmte. Es weiß ja, wem die Stimme gehört, die so mächtig ruft. Was dieser Psalm ausspricht, hat die Weissagung des Johannes im Blick auf den kommenden Sturm, der durch die Völker fahren wird, mit verstärkter Deutlichkeit gesagt. Mein Auge sieht nicht alles, großer Herr und Gott, was Du als Deine Welt aufgebaut hast. Die Anbetung der Himmlischen vernehmen wir nicht und sehen nicht hinein in die Stätte Deiner Herrlichkeit. Über unseren irdischen Boden fahren die Stürme dahin, die die menschliche Größe beugen und die Furcht vor Dir erwecken. Sie rufen uns aber auch auf zum Glauben an Dich. Deine Macht, die die starke Zeder zerbricht, ist der Fels, auf dem wir glaubend ruhen. Amen. </w:t>
      </w:r>
    </w:p>
    <w:p w14:paraId="76523219" w14:textId="77777777" w:rsidR="00C778DC" w:rsidRDefault="00C778DC" w:rsidP="00C778DC">
      <w:pPr>
        <w:pStyle w:val="berschrift2"/>
      </w:pPr>
      <w:r>
        <w:t>21. November</w:t>
      </w:r>
    </w:p>
    <w:p w14:paraId="4A58D281" w14:textId="77777777" w:rsidR="00C778DC" w:rsidRDefault="00C778DC" w:rsidP="00C778DC">
      <w:pPr>
        <w:pStyle w:val="StandardWeb"/>
      </w:pPr>
      <w:r>
        <w:rPr>
          <w:rStyle w:val="Fett"/>
        </w:rPr>
        <w:t>Alles Fleisch ist Heu und alle seine Güte ist wie eine Blume auf dem Feld. Das Heu verdorrt, die Blume verwelkt; aber das Wort unseres Gottes bleibt ewiglich.</w:t>
      </w:r>
      <w:r>
        <w:br/>
        <w:t xml:space="preserve">Jesaja 40,6–8 </w:t>
      </w:r>
    </w:p>
    <w:p w14:paraId="4C908E95" w14:textId="056352B3" w:rsidR="00C778DC" w:rsidRDefault="00C778DC" w:rsidP="00C778DC">
      <w:pPr>
        <w:pStyle w:val="StandardWeb"/>
      </w:pPr>
      <w:r>
        <w:t xml:space="preserve">Der Schmuck, mit dem der Frühling die palästinische Erde kleidet, stellt Wunder neben Wunder; sie sind durch die Pracht ihrer Farben und die Zierlichkeit ihres Baus unvergleichlich schön, ein Überfluss von Leben und Blühen, das kein Kargen kennt. So ist die Menschheit, sagt der Prophet; in Kraft ihrer natürlichen Regsamkeit gleicht sie der blühenden Flur. Sie bringt vieles hervor, was Bewunderung verdient, Kraft betätigt und schimmernde Pracht besitzt. Aber auf die Blätter und Blütenfülle fällt die unbarmherzige Glut der Sonne herab. Darum verschwindet die ganze Pracht und der ausgedörrte Boden wird dürr. Der Prophet dachte zunächst an das emsige Schaffen und künstlerische Bilden, das die Babylonier betrieben, an die Pracht ihrer Städte und Tempel, an die imponierenden Leistungen ihrer Kunst, an die gewaltigen Machtmittel ihres Staats. Doch mehr als das Werk des Fleisches ist dies alles nicht; es entsteht aus dem, was die Natur dem Menschen reicht, und schafft nichts Bleibendes. Von ihr hat der Prophet seinen Glauben gänzlich weggezogen und er tut dies ohne Groll und Gram; denn er hat einen Besitz, der nicht vergeht. Er hat die Rede Gottes vernommen und sagt dem Volk das göttliche Wort. Mit klarer Deutlichkeit unterscheidet sich dieses von allem, was das Fleisch in seiner natürlichen Regsamkeit erzeugt. Denn das Wort, das der Prophet hört und sagt, beschreibt nicht den Menschen und seine Pracht, sondern verkündet Gottes Willen. Gibt es etwas Flüchtigeres als ein Wort? und dennoch besteht es, wenn Babylons Größe im Wüstensand versunken sein wird. Denn es gibt nichts, was so innig und vollständig mit Gott eins wäre als sein Wort. Darum ist es mit ewiger Kraft und Wirkung gefüllt. Nicht deshalb, weil wir das Wort Deiner Hand und das Gebilde Deiner schaffenden Macht sind, ist ewiges Leben in uns hineingelegt. Du hast uns, die von Dir Geschaffenen, der Eitelkeit und Vergänglichkeit untertan gemacht. Aber zu uns, die wir blühen und welken, ist Dein Wort gekommen und nun, Herr, empfangen wir das, was bleibt. Dir, dem ewigen bleibenden Wort, gebührt mein Dank und meine Anbetung. Amen. </w:t>
      </w:r>
    </w:p>
    <w:p w14:paraId="60BABD4C" w14:textId="77777777" w:rsidR="00C778DC" w:rsidRDefault="00C778DC" w:rsidP="00C778DC">
      <w:pPr>
        <w:pStyle w:val="berschrift2"/>
      </w:pPr>
      <w:r>
        <w:t>22. November</w:t>
      </w:r>
    </w:p>
    <w:p w14:paraId="76FCFE46" w14:textId="77777777" w:rsidR="00C778DC" w:rsidRDefault="00C778DC" w:rsidP="00C778DC">
      <w:pPr>
        <w:pStyle w:val="StandardWeb"/>
      </w:pPr>
      <w:r>
        <w:rPr>
          <w:rStyle w:val="Fett"/>
        </w:rPr>
        <w:t>Ich bin desselben in guter Zuversicht, dass, der in euch angefangen hat das gute Werk, der wird es auch vollführen bis an den Tag Jesu Christi.</w:t>
      </w:r>
      <w:r>
        <w:br/>
        <w:t xml:space="preserve">Philipper 1,6 </w:t>
      </w:r>
    </w:p>
    <w:p w14:paraId="62B3B252" w14:textId="5E4AE480" w:rsidR="00C778DC" w:rsidRDefault="00C778DC" w:rsidP="00C778DC">
      <w:pPr>
        <w:pStyle w:val="StandardWeb"/>
      </w:pPr>
      <w:r>
        <w:t xml:space="preserve">Ein Anfang war geschehen, als Paulus in Philippi war und Gott der Lydia das Herz auftat, dass die Botschaft Jesu sie erfasste, und als der Kerkermeister mit raschem Entschluss von Paulus die Taufe begehrte und empfing und als sich die anderen, die die Gemeinde bildeten, im Glauben miteinander verbanden. Paulus nennt das einen guten Anfang; denn hier war Gott der Wirkende und das, was geschah, waren die Wunderwerke seiner Gnade. Aber mehr als ein Anfang war das, was die Gemeinde besaß, noch nicht und jeder Anfang zwingt uns, nach dem Fortgang zu fragen und auf die Vollendung zu sehen. Mehr als ein Anfang ist auch mein Leben nicht und ebenso wenig das der Christenheit. Wir können nicht das bleiben, was wir sind, nicht satt und beruhigt bloß rückwärts sehen und nur bewahren wollen, was vorhanden ist. Wir haben überreichen Grund zum Dank, dass dieser Anfang ein gutes Werk ist, ein von Gott gewirktes Werk, durch Gottes Wort geschaffen und mit Gottes Gnade gefüllt. Aber Gott steht nicht bei dem still, was unsere Gegenwart uns zeigt. Soll ich nun mit Bangen auf die Vollendung sehen? angstvoll klagen: </w:t>
      </w:r>
      <w:r w:rsidR="00073840">
        <w:t>„</w:t>
      </w:r>
      <w:r>
        <w:t>nur</w:t>
      </w:r>
      <w:r w:rsidR="00073840">
        <w:t>“</w:t>
      </w:r>
      <w:r>
        <w:t xml:space="preserve"> ein Anfang? Höre auf Paulus. Wenn er zu uns spricht, lernen wir glauben. Der, sagt er, der das gute Werk begonnen hat, wird es auch vollenden. Diese seine freudige Zuversicht ist Glaube. Denn er stützt sie nicht auf das, was der Mensch leistet, sondern gründet sie auf Gott. Weil er der Anfänger ist, bleibt der Vollender nicht aus. Denn Gott ist beides, Anfänger und Vollender. Das ist er nicht wegen unserer Treue, sondern wegen seiner Treue, nicht wegen unserer sieghaften Tapferkeit, sondern wegen der Festigkeit seiner Gnade. Nicht nur im Blick auf unser eigenes Leben, sondern auch für unsere Arbeit ist das eine herrliche, antreibende und stärkende Erkenntnis, dass alles, was begonnen wird, zur Vollendung kommt, nämlich alles, was Gott durch uns beginnt. Was meine Hände schaffen, zerfällt. Nicht meine Erzeugnisse haben Platz in Gottes ewiger Welt. Wir müssen vielmehr jederzeit bereit sein, mit dem, was wir begannen, aufzuhören und wieder abzubrechen, was wir bauten. Das aber, was Gott gemacht hat, bleibt nicht in Unfertigkeit stecken und ergibt nicht Ruinen. Er vollendet, was er begonnen hat. Du, Herr, bist Erster und Letzter, Anfänger und Vollender, A und O. Als den Treuen bete ich Dich an, der Du derselbe bist gestern und heute und in Ewigkeit. Amen. </w:t>
      </w:r>
    </w:p>
    <w:p w14:paraId="22CCED66" w14:textId="77777777" w:rsidR="00C778DC" w:rsidRDefault="00C778DC" w:rsidP="00C778DC">
      <w:pPr>
        <w:pStyle w:val="berschrift2"/>
      </w:pPr>
      <w:r>
        <w:t>23. November</w:t>
      </w:r>
    </w:p>
    <w:p w14:paraId="2ABC3454" w14:textId="77777777" w:rsidR="00C778DC" w:rsidRDefault="00C778DC" w:rsidP="00C778DC">
      <w:pPr>
        <w:pStyle w:val="StandardWeb"/>
      </w:pPr>
      <w:r>
        <w:rPr>
          <w:rStyle w:val="Fett"/>
        </w:rPr>
        <w:t>Wir werden je viel mehr durch ihn behalten werden vor dem Zorn, nachdem wir durch sein Blut gerecht geworden sind.</w:t>
      </w:r>
      <w:r>
        <w:br/>
        <w:t xml:space="preserve">Römer 5,9 </w:t>
      </w:r>
    </w:p>
    <w:p w14:paraId="11303EEE" w14:textId="78D15550" w:rsidR="00C778DC" w:rsidRDefault="00C778DC" w:rsidP="00C778DC">
      <w:pPr>
        <w:pStyle w:val="StandardWeb"/>
      </w:pPr>
      <w:r>
        <w:t xml:space="preserve">Noch haben wir das Ziel nicht erreicht. Hoch ragt es über das empor, was uns die Gegenwart gewährt, denn das Ende der Wege Gottes ist unbeschreiblich groß. Auch die Natur zeigt uns dies; wie grenzenlos ist das, was Gott geschaffen hat! Was uns Jesus gebracht hat, zeigt uns die Herrlichkeit der göttlichen Ziele nicht weniger klar; denn in Ihm ist die vollkommene Gnade erschienen, die alles neu macht, weil sie die Auferstehung wirkt. Das hat im Maß unseres gegenwärtigen Lebens noch nicht Raum, sondern wendet unseren Blick unablässig hin zu dem, was kommt. Der Zorn wird kommen, sagt Paulus. Wenn Gott sein ganzes Wort spricht, flößt es alles Böse aus Gottes Welt hinaus. Es gibt keine Offenbarung Gottes, ohne dass sein unversöhnlicher Widerspruch gegen unsere Gottlosigkeit und Ungerechtigkeit offenbar wird. Darum vollbringt, wenn Gottes Reich in Herrlichkeit kommt, sein Zorn sein allmächtiges Werk. Muss ich zagen? Wird mein Christenstand zur geängstigten Frage, ob ich wohl selig werde? Wird er durch den Blick auf das Kommende von quälender Sorge beschattet? Viel mehr, sagt Paulus, werden wir behalten werden vor dem Zorn. Indem Paulus nach der Zukunft schaut, lässt er das, was Gott getan hat, nicht verschwinden. Unverwandt ist sein Blick auf den gerichtet, der sein Blut für uns gegeben hat. Indem er für uns starb, hat er die Kette unserer Verschuldung gesprengt und sich zu unserer Gerechtigkeit gemacht. Das ist der Fels, auf den uns Paulus stellt, wenn er unseren Blick zu Gottes kommendem Tag erhebt. Aus Gnade folgt Gnade; aus der durch das Blut Jesu geschaffenen Gerechtigkeit entsteht das Leben. Hat Gott mir den heutigen Tag mit seiner Gnade gefüllt, so füllt er mir auch den morgenden. Macht er aus meinem irdischen Leben seine Gemeinschaft mit mir, so umfasst diese Gemeinschaft auch die kommende Welt. Gottes Liebe treibt die Furcht aus, auch die vor der Allgewalt des kommenden Zorns. </w:t>
      </w:r>
    </w:p>
    <w:p w14:paraId="02EADDB9" w14:textId="11C2D846" w:rsidR="00C778DC" w:rsidRDefault="00C778DC" w:rsidP="00C778DC">
      <w:pPr>
        <w:pStyle w:val="StandardWeb"/>
      </w:pPr>
      <w:r>
        <w:t xml:space="preserve">Dein Reich komme, Vater. Das ist die Bitte deiner Kinder. Es komme mit seiner richtenden und mit seiner verklärenden Gerechtigkeit. In Deinem Willen ist beides eins, Dein Zorn und Deine Gnade, Dein Richten und Dein Vergeben. Du lässt uns jetzt Dein Licht scheinen und hast uns seinen Aufgang dazu beschert, damit es nicht in Nacht untergehe, sondern uns ewig leuchte. Fülle mir meine Tage mit Deiner Gnade. Dann wird aus jedem von ihnen ein Schritt hinein in Deinen ewigen Tag. Amen. </w:t>
      </w:r>
    </w:p>
    <w:p w14:paraId="0748AA99" w14:textId="77777777" w:rsidR="00C778DC" w:rsidRDefault="00C778DC" w:rsidP="00C778DC">
      <w:pPr>
        <w:pStyle w:val="berschrift2"/>
      </w:pPr>
      <w:r>
        <w:t>24. November</w:t>
      </w:r>
    </w:p>
    <w:p w14:paraId="09C55F64" w14:textId="77777777" w:rsidR="00C778DC" w:rsidRDefault="00C778DC" w:rsidP="00C778DC">
      <w:pPr>
        <w:pStyle w:val="StandardWeb"/>
      </w:pPr>
      <w:r>
        <w:rPr>
          <w:rStyle w:val="Fett"/>
        </w:rPr>
        <w:t>Es lag aber einer vor seiner Türe mit Namen Lazarus voller Schwären.</w:t>
      </w:r>
      <w:r>
        <w:br/>
        <w:t xml:space="preserve">Lukas 16,20 </w:t>
      </w:r>
    </w:p>
    <w:p w14:paraId="73E94573" w14:textId="58AB0CE2" w:rsidR="00C778DC" w:rsidRDefault="00C778DC" w:rsidP="00C778DC">
      <w:pPr>
        <w:pStyle w:val="StandardWeb"/>
      </w:pPr>
      <w:r>
        <w:t xml:space="preserve">Wohin soll sich ein Armer legen? Dahin, wo Reichtum ist. Wo hat ein Hungernder seinen Platz? Da, wo man herrlich und in Freuden lebt. Der Überfluss zieht die Darbenden herbei; das ist ihr von der Natur ihnen gegebenes Recht. Der Reiche sagte: Es ist ein Zufall, dass Lazarus gerade hier an meiner Tür liegt, ein widerwärtiger Zufall, da es kein Vergnügen ist, ihn anzusehen, doch nicht mehr als ein Zufall, der mich nicht weiter berührt. Bei Jesus gibt es jedoch keinen Zufall. Nach dem Urteil Jesu lag Lazarus beim Tor des Reichen, damit der Reiche ihn sehe. Ist er in seinem prächtigen Gemach, dann sieht er und die Schönheit seiner Umgebung entgeht ihm nicht. Er sieht, wie hübsch ihn sein Purpurmantel kleidet, und sieht, wie vergnügt die Augen seiner Festgenossen leuchten. Du sollst sehen, o ja, aber nicht nur dann, wenn du in deinem Haus bist, sondern auch dann, wenn du vor deine Türe trittst und Lazarus vor dir liegt. Nun sieh dich vor, werde nicht plötzlich blind, wende dein Gesicht nicht weg. Du sollst sehen, was Gott dir zeigt. Siehst du nichts, so tust du nichts; tust du nichts, so tust du Sünde. Es ist dir nicht möglich, nichts zu tun. Entweder hilfst du oder du verdirbst. Entweder sorgst du für Lazarus oder du machst, dass er unter den Hunden stirbt. Handeln musst du, es sei Gutes oder Böses, und zum Handeln musst du sehen, und wenn du nicht sehen willst, so stirbst du an deiner Schuld. Du kannst dein Auge nicht für immer verkleben. Einst lernst du sehen. </w:t>
      </w:r>
    </w:p>
    <w:p w14:paraId="571A3E52" w14:textId="351A0CC0" w:rsidR="00C778DC" w:rsidRDefault="00C778DC" w:rsidP="00C778DC">
      <w:pPr>
        <w:pStyle w:val="StandardWeb"/>
      </w:pPr>
      <w:r>
        <w:t xml:space="preserve">In allem, was Du, Vater, uns zeigst, liegt weise Absicht, liegt Stoff für uns zum Aufmerken, liegt Aufruf zur Tat. Aber wie viel reicher und größer ist das Leben als unser Herz und unsere Kraft. Darum bitte ich Dich: gib mir offene Augen auch für das, was dieser Tag mir zeigt. Amen. </w:t>
      </w:r>
    </w:p>
    <w:p w14:paraId="24D5B82B" w14:textId="77777777" w:rsidR="00C778DC" w:rsidRDefault="00C778DC" w:rsidP="00C778DC">
      <w:pPr>
        <w:pStyle w:val="berschrift2"/>
      </w:pPr>
      <w:r>
        <w:t>25. November</w:t>
      </w:r>
    </w:p>
    <w:p w14:paraId="3606FE12" w14:textId="77777777" w:rsidR="00C778DC" w:rsidRDefault="00C778DC" w:rsidP="00C778DC">
      <w:pPr>
        <w:pStyle w:val="StandardWeb"/>
      </w:pPr>
      <w:r>
        <w:rPr>
          <w:rStyle w:val="Fett"/>
        </w:rPr>
        <w:t>Als er nun in der Hölle und in der Qual war, hob er seine Augen auf und sah Abraham von ferne und Lazarus in seinem Schoß.</w:t>
      </w:r>
      <w:r>
        <w:br/>
        <w:t xml:space="preserve">Lukas 16,23 </w:t>
      </w:r>
    </w:p>
    <w:p w14:paraId="454DD813" w14:textId="2CDA568F" w:rsidR="00C778DC" w:rsidRDefault="00C778DC" w:rsidP="00C778DC">
      <w:pPr>
        <w:pStyle w:val="StandardWeb"/>
      </w:pPr>
      <w:r>
        <w:t xml:space="preserve">Vom Wiedersehen sprechen die Menschen oft, wenn der Tod sie trennt, und es geht mir nicht anders als den anderen, ich denke auch oft ans Wiedersehen. Auch Jesus spricht hier von einem Wiedersehen, freilich nicht nur vom Wiedersehen alter Bekannter. Der Reiche sieht auch Neues. Jetzt sieht er Abraham, von dem er nur gehört hat, dass er sein Vater sei und dass er seinen Anteil an Gott von Abraham her besitze. Nun wird, was er gehört hat, Wahrnehmung. Denn er sieht, dass Abraham die von seinen Söhnen zu sich nimmt, die die Engel zu ihm tragen. Er sieht aber auch Lazarus, den er oft gesehen hat, solange er am Torbau seines Hauses lag. Denn es ist zwischen ihm und Lazarus eine Verbundenheit entstanden, die der Tod nicht löst. Beim Reichen entstand diese Verbindung durch seine Schuld und Schuld weckt Erinnerung und führt zum Wiedersehen. Ich will auch jetzt, lieber Herr, ernstlich auf dich hören, obwohl ich vor den Gedanken erschrecke, dass das Verschulden uns Menschen mit einem Band aneinander bindet, das nicht einmal der Tod zersprengen kann. Schuld kann zwischen uns nur dann entstehen, wenn du uns in der irdischen Zeit zusammenführtest. Deine Gnade hat uns zusammengebracht, damit wir aneinander deinen guten Willen tun. Wer ihn nicht tut, den bindet nun die Schuld mit dem anderen zusammen und das ist ein Band, das durch Gottes Gesetz unzerreißbare Festigkeit bekommt. Nun darf ich aber fortfahren und sagen: auch die Liebe bindet uns zusammen nach deinem festen und wirksamen Gesetz. Schafft nicht auch sie die unvergängliche Berührung? Bringt nicht auch sie uns das Wiedersehen? Dann aber ist das Wiedersehen selig, wenn du, Herr Christus, dabei bist und wir uns an deinem Tisch und Fest begegnen. Wir haben nicht Abraham zum Vater. Für uns bist du der Anfänger und Vollender des Lebens. Darum verlangt unser Hoffen für uns und für alle unsere Lieben nach deiner Versichtbarung. </w:t>
      </w:r>
    </w:p>
    <w:p w14:paraId="56671B15" w14:textId="77777777" w:rsidR="00C778DC" w:rsidRDefault="00C778DC" w:rsidP="00C778DC">
      <w:pPr>
        <w:pStyle w:val="StandardWeb"/>
      </w:pPr>
      <w:r>
        <w:t xml:space="preserve">Ich kann mit meinen Gedanken und Wünschen nicht nur im Gegenwärtigen verweilen. So hast Du es uns verordnet, heiliger Gott, dass wir vorwärts schauen, nicht in das Grab hinein, sondern in das Leben hinauf, und es ist Dein Wille, dass das, was Du uns jetzt gibst, unser ewiges Leben und unser ewiges Eigentum werde. Wir empfangen von Dir kein größeres Eigentum als die Menschen, die Du uns anvertraust. Mache uns füreinander zum ewigen Segen. Amen. </w:t>
      </w:r>
    </w:p>
    <w:p w14:paraId="4C86C7B9" w14:textId="77777777" w:rsidR="00C778DC" w:rsidRDefault="00C778DC" w:rsidP="00C778DC">
      <w:pPr>
        <w:pStyle w:val="berschrift2"/>
      </w:pPr>
      <w:r>
        <w:t>26. November</w:t>
      </w:r>
    </w:p>
    <w:p w14:paraId="69A8EEE7" w14:textId="4F377A66" w:rsidR="00C778DC" w:rsidRDefault="00C778DC" w:rsidP="00C778DC">
      <w:pPr>
        <w:pStyle w:val="StandardWeb"/>
      </w:pPr>
      <w:r>
        <w:rPr>
          <w:rStyle w:val="Fett"/>
        </w:rPr>
        <w:t>Wenn der Herr die Gefangenen Zions erlösen wird, so werden wir sein wie die Träumenden. Dann wird unser Mund voll Lachens und unsere Zunge voll Rühmens sein.</w:t>
      </w:r>
      <w:r>
        <w:br/>
        <w:t xml:space="preserve">Psalm 126,1+2 </w:t>
      </w:r>
    </w:p>
    <w:p w14:paraId="10E206F0" w14:textId="5019DB18" w:rsidR="00C778DC" w:rsidRDefault="00C778DC" w:rsidP="00C778DC">
      <w:pPr>
        <w:pStyle w:val="StandardWeb"/>
      </w:pPr>
      <w:r>
        <w:t xml:space="preserve">Der Glaube, sagte Paulus, bleibt, nicht die Erkenntnis. Darum geht es uns wie der Psalmist es sagt. Kommt Gottes Hilfe, so kommt es uns vor, wir träumen. Wir sind völlig überrascht, weil alles anders kommt, als wir dachten. Dann fallen alle unsere Vorstellungen um und unser Hoffen und Weissagen ist als Stückwerk erwiesen, als die Rede eines Kindes, das, solange es Kind ist, denkt und spricht wie ein Kind. Aber der Glaube bleibt und bekommt seine Bewährung eben dadurch, dass die Gefangenen Zions dann, wenn die Erlösung für sie kommt, wie Träumende sind, die es nicht begreifen können, dass Gottes Gnade so reich und seine Hilfe so herrlich ist. Dann empfangen sie, worauf ihr Glaube gewartet hat. Weil wir nicht undankbar sind, wenn wir unser irdisches Leben eine Gefangenschaft heißen, dürfen wir unsere Verheißung auch mit jener Stunde verbinden, die uns durch die enge Pforte des Todes führt. Dorthin reicht kein Auge und kein Ohr vernahm die Kunde von dem, was Gott uns dann bereiten wird. Aber auch unser gegenwärtiger Umgang mit Gott bringt unserem Psalm mannigfache Bestätigung. Was gibt es doch für ein Staunen, wenn es uns gegeben wird, nicht unsere Sünde anzuschauen, sondern auch Gottes Vergeben wahrzunehmen. Dann zerbrechen alle unsere Meinungen über das, was uns helfen könne, worin unsere Buße und Heiligung bestehen müsse, und wir nehmen wahr, dass Gott größer ist als unser Herz. Und wie erstaunen wir, wenn uns einmal Jesus begegnet und uns sichtbar wird: er ist mein Herr! Dann fallen alle unsere frommen und unfrommen Gedanken ab, die wir vorher hatten, und ein tiefes Erstaunen beginnt, aus dem uns das erwächst, dass unser Mund voll Rühmens wird. </w:t>
      </w:r>
    </w:p>
    <w:p w14:paraId="4A30D1B2" w14:textId="0AF709BB" w:rsidR="00C778DC" w:rsidRDefault="00C778DC" w:rsidP="00C778DC">
      <w:pPr>
        <w:pStyle w:val="StandardWeb"/>
      </w:pPr>
      <w:r>
        <w:t xml:space="preserve">Du richtest unser Angesicht, Herr, Gott, nach vorn. Du stellst mich freilich in den heutigen Tag, damit ich ihm gebe, was ihm gehört. Aber Deines Reiches ganze Kraft und ganze Herrlichkeit steht noch vor uns und unsere Gedanken fassen nicht, was kommen wird. Dein Wort heißt uns aber hoffen, und das ist Deiner Gnade Zeichen und Geschenk. Amen. </w:t>
      </w:r>
    </w:p>
    <w:p w14:paraId="4DE96F75" w14:textId="77777777" w:rsidR="00C778DC" w:rsidRDefault="00C778DC" w:rsidP="00C778DC">
      <w:pPr>
        <w:pStyle w:val="berschrift2"/>
      </w:pPr>
      <w:r>
        <w:t>27. November</w:t>
      </w:r>
    </w:p>
    <w:p w14:paraId="0F65B486" w14:textId="77777777" w:rsidR="00C778DC" w:rsidRDefault="00C778DC" w:rsidP="00C778DC">
      <w:pPr>
        <w:pStyle w:val="StandardWeb"/>
      </w:pPr>
      <w:r>
        <w:rPr>
          <w:rStyle w:val="Fett"/>
        </w:rPr>
        <w:t>Dann wird das Himmelreich gleich sein zehn Jungfrauen, die ihre Lampen nahmen, und gingen aus dem Bräutigam entgegen. Aber fünf unter ihnen waren töricht und fünf waren klug. Die Törichten nahmen ihre Lampen, aber sie nahmen nicht Öl mit sich.</w:t>
      </w:r>
      <w:r>
        <w:br/>
        <w:t xml:space="preserve">Matthäus 25,1–3 </w:t>
      </w:r>
    </w:p>
    <w:p w14:paraId="4BCB2410" w14:textId="6A93217E" w:rsidR="00C778DC" w:rsidRDefault="00C778DC" w:rsidP="00C778DC">
      <w:pPr>
        <w:pStyle w:val="StandardWeb"/>
      </w:pPr>
      <w:r>
        <w:t xml:space="preserve">Auch dadurch erweist sich Jesus als der Träger göttlicher Gnade, dass er uns die Hoffnung gibt. Sie ist wie alle Gaben Gottes voller Süßigkeit und Kraft. Wie könnten wir froh arbeiten und dankbar leiden, Gott zum Preise leben und Gott zum Preise sterben, wenn wir nicht Hoffende wären? Es gibt aber keine Gnade Gottes, aus der wir nicht den Anlass zum Sündigen machten. Davor behüte uns die Treue Jesu, indem er uns in seinem Gleichnis zeigt, wie aus unserem Hoffen Torheit wird. Er beschreibt die, die am Vorabend des Festes auf seinen Anfang warten. Die Vorfreude der bald beginnenden Feier leuchtet warm in ihrer Seele und sie sind gewiss, dass ihnen die Teilnahme am Fest beschieden sei. Allein ihre Hoffnung betrügt sie, weil sie töricht waren, und ihre Torheit besteht darin, dass sie zwar hofften, sich aber nicht rüsteten. Eine Hoffnung, die das nicht tut, was nötig ist, damit das Gehoffte komme, macht aus uns Toren. Das widerfährt uns dann, wenn sie nur unsere Gedanken füllt und unser Begehren anregt, weil sie durch ihre Seligkeit uns lockt. Es ginge von der Verheißung Jesu eine mich lähmende Wirkung aus, wenn sie mich untätig machte, wenn ich das jetzt uns Gegebene gering achtete, weil es noch nicht das Vollkommene ist, und die Arbeit des heutigen Tages unterließe, weil uns erst Jesus selbst durch seine neue Offenbarung die Vollendung des göttlichen Reiches bringen kann. Jesu Verheißung ist mir aber nicht dazu gegeben, damit ich einen Stoff für mein Denken und Dichten habe und unter dem Druck dieser Welt mich damit tröste, dass es eine kommende Welt gibt, sondern Jesu Verheißung pflanzt eine lebendige Hoffnung in mich hinein und als lebendig erweist sie sich dadurch, dass sie mein ganzes Verhalten regiert. Es muss an meinem Handeln sichtbar sein, dass ich auf den Tag schaue, der alles Verborgene ans Licht bringt, und auf den Richter warte, der über meinen Dienst sein Urteil spricht, und darnach begehre, dass er in Gottes Macht unsere natürliche Art in das ewige Leben verkläre. Wenn die Hoffnung mein Verhalten durchdringt und regiert, dann macht sie mich klug. </w:t>
      </w:r>
    </w:p>
    <w:p w14:paraId="4B335A2C" w14:textId="77777777" w:rsidR="00C778DC" w:rsidRDefault="00C778DC" w:rsidP="00C778DC">
      <w:pPr>
        <w:pStyle w:val="StandardWeb"/>
      </w:pPr>
      <w:r>
        <w:t xml:space="preserve">Noch ist der Tag der Feier für uns nicht angebrochen. Noch stehen wir am Vorabend des Festes, Deines Festes, Herr Jesus Christ. Mach uns Deinen Namen deutlich und groß. Dann hoffen wir und machen uns bereit für Deine Gegenwart. Amen. </w:t>
      </w:r>
    </w:p>
    <w:p w14:paraId="0C171418" w14:textId="77777777" w:rsidR="00C778DC" w:rsidRDefault="00C778DC" w:rsidP="00C778DC">
      <w:pPr>
        <w:pStyle w:val="berschrift2"/>
      </w:pPr>
      <w:r>
        <w:t>28. November</w:t>
      </w:r>
    </w:p>
    <w:p w14:paraId="6C6A827B" w14:textId="2978D0AB" w:rsidR="00C778DC" w:rsidRDefault="00C778DC" w:rsidP="00C778DC">
      <w:pPr>
        <w:pStyle w:val="StandardWeb"/>
      </w:pPr>
      <w:r>
        <w:rPr>
          <w:rStyle w:val="Fett"/>
        </w:rPr>
        <w:t>Er wird senden seine Engel mit hellen Posaunen und sie werden sammeln seine Auserwählten von den vier Winden, von einem Ende des Himmels zum anderen.</w:t>
      </w:r>
      <w:r>
        <w:br/>
        <w:t xml:space="preserve">Matthäus 24,31 </w:t>
      </w:r>
    </w:p>
    <w:p w14:paraId="4D1C9781" w14:textId="2932913C" w:rsidR="00C778DC" w:rsidRDefault="00C778DC" w:rsidP="00C778DC">
      <w:pPr>
        <w:pStyle w:val="StandardWeb"/>
      </w:pPr>
      <w:r>
        <w:t xml:space="preserve">Die weissagenden Worte Jesu sprachen von der nächsten Zukunft, die sich für seine Jünger aus seinem Kreuz ergab. Er sprach vom Tempel, der in Trümmer zerfällt, vom schauerlichen Jammer, in den sich Israel hinabstürzt, von dem bangen Druck, der sich auf die wartende Jüngerschar legen wird. Dann bricht in das Dunkel der helle Strahl der Verheißung hinein: Ich komme! Hat nicht jetzt erst die Verheißung ihr eigentliches Thema erreicht, mit dem sie unsere Hoffnung beleben und unsere Freude groß machen kann? Was kommt nun? Jetzt beginnt die neue Welt. Wie sieht sie aus? Jetzt werden der Himmel und die Erde neu; jener ist geöffnet und diese wird zur Heimat der Auferstandenen und ewig Lebenden. Das Ohr der Jünger lauscht gespannt und bittet: nun sprich! Nun male uns das Bild des Kommenden in seiner göttlichen Schönheit und seligmachenden Herrlichkeit. In der Judenschaft Palästinas gab es damals manche, die sich mit breitem Pinsel und grellen Farben ausmalten, was dann sein werde, wenn die Heilszeit angebrochen sei. Jesus dagegen sagte seinen Jüngern nur eins: gesammelt werden dann die Erwählten von der ganzen Erde her. Dann entsteht die eine Gemeinde anstelle der zerstreuten Häuflein, die allen sichtbar gemachte Gemeinde, während sie jetzt im Verborgenen lebt, die mit Jesus vereinte Gemeinde, die nun bei ihm ist, während sein Tod ihn jetzt von ihr trennt. Mit unfehlbarer Sicherheit kommt sie zustande ohne Irrtum und Schwankung durch den Dienst der Himmlischen, deren Posaunenschall alle herbeirufen wird, die Gottes gnädiger Wille mit Jesus verbunden hat. Nachdem Jesus das verheißen hatte, schwieg er. Das, was er den Jüngern mit diesem Wort sagte, ist die Hoffnung, die er in sie pflanzt. Er ließ ihre Hoffnung nicht auseinander flattern nach vielerlei Zielen, sondern band sie ganz und fest an ihn. Zu mir gelangt ihr, verspricht er, ihr alle, die Gottes gnädiger Wille für Gott erkoren hat; eure Trennung von mir endet und eure Zersplitterung endet; ich mache aus euch die geeinigte Menschheit, die in Gott ihre Einheit finden wird. Freilich hatte er den Jüngern noch viel zu sagen. Das wandte sich aber an die, denen er die Hoffnung gab, damit sie sie nicht verschleudern und verderben, sondern das Gehoffte empfangen. Ihnen zeigt er, was jetzt in ihrem Inneren geschehen muss, weil sie seine Verheißung haben. </w:t>
      </w:r>
    </w:p>
    <w:p w14:paraId="5CECFC37" w14:textId="13FA7979" w:rsidR="00C778DC" w:rsidRDefault="00C778DC" w:rsidP="00C778DC">
      <w:pPr>
        <w:pStyle w:val="StandardWeb"/>
      </w:pPr>
      <w:r>
        <w:t xml:space="preserve">Mich verlangt, o Jesus, nach der einen heiligen Gemeinde, die nicht mehr zerspalten ist in mancherlei Haufen, sondern eins in Dir, und nicht mehr gebunden ist an das, was einst die Väter taten, sondern gebunden ist an Dich, und nicht mehr sich selber verteidigt und ausbreitet, sondern willig dir dient in reinem Gehorsam. Wir Menschen schaffen die eine Kirche nicht. Du hast sie verheißen und wirst sie auch schaffen. Uns legst Du die Hoffnung in die Seele, die Dich bittet: o komm und vollende Dein Werk. Amen. </w:t>
      </w:r>
    </w:p>
    <w:p w14:paraId="0A94A758" w14:textId="77777777" w:rsidR="00C778DC" w:rsidRDefault="00C778DC" w:rsidP="00C778DC">
      <w:pPr>
        <w:pStyle w:val="berschrift2"/>
      </w:pPr>
      <w:r>
        <w:t>29. November</w:t>
      </w:r>
    </w:p>
    <w:p w14:paraId="03E49AE3" w14:textId="2C579CD7" w:rsidR="00C778DC" w:rsidRDefault="00C778DC" w:rsidP="00C778DC">
      <w:pPr>
        <w:pStyle w:val="StandardWeb"/>
      </w:pPr>
      <w:r>
        <w:rPr>
          <w:rStyle w:val="Fett"/>
        </w:rPr>
        <w:t xml:space="preserve">Da sie nun nahe an Jerusalem kamen gen Bethphage an den Ölberg, sandte Jesus seiner Jünger zwei und sprach zu ihnen: </w:t>
      </w:r>
      <w:r w:rsidR="00073840">
        <w:rPr>
          <w:rStyle w:val="Fett"/>
        </w:rPr>
        <w:t>„</w:t>
      </w:r>
      <w:r>
        <w:rPr>
          <w:rStyle w:val="Fett"/>
        </w:rPr>
        <w:t>Gehet hin in den Flecken, der vor euch liegt; und alsbald werdet ihr eine Eselin finden angebunden und ein Füllen bei ihr; löst sie auf und führt sie zu mir.</w:t>
      </w:r>
      <w:r w:rsidR="00073840">
        <w:rPr>
          <w:rStyle w:val="Fett"/>
        </w:rPr>
        <w:t>“</w:t>
      </w:r>
      <w:r>
        <w:br/>
        <w:t xml:space="preserve">Matthäus 21,1+2 </w:t>
      </w:r>
    </w:p>
    <w:p w14:paraId="7416A79D" w14:textId="3BF862CB" w:rsidR="00C778DC" w:rsidRDefault="00C778DC" w:rsidP="00C778DC">
      <w:pPr>
        <w:pStyle w:val="StandardWeb"/>
      </w:pPr>
      <w:r>
        <w:t xml:space="preserve">Beim Beginn seines königlichen Einzugs steht Jesus in seiner königlichen Armut vor uns. Vorbereitungen zur festlichen Feier seines Einzugs hatte er keine getroffen. Ohne Reittier war er von Bethanien weggegangen und erst, als sie sich dem Rand des Ölbergs näherten, sandte er Jünger nach Bethphage, um ihm einen Esel zu holen. Nach dem Urteil Jesu war dies nicht Armut. Der Sohn des himmlischen Vaters ist nicht arm. Braucht er einen Esel, so steht er für ihn bereit; denn der Vater weiß, was er jetzt nötig hat. Deshalb lautet der Befehl Jesu an seine Jünger nicht: Sucht, ob ihr einen Esel findet, sondern: bindet ihn los und bringt ihn her; er steht bereit. Königlich ist diese Armut, weil sie mit dem Willen Jesu, der nach der unbegrenzten Herrschaft über Jerusalem und ganz Israel und die ganze Menschheit greift, untrennbar verbunden war. Für Jesus war die Macht deshalb, aber auch nur deshalb, das Ziel seines Verlangens, weil sie ihm gegeben wird. Wie sollte er an ein Königtum denken, das er für sich begehrte und für sich erkämpfte? Auf seinem Standpunkt war dies nur Fall, Antichristentum und Bundesgenossenschaft mit dem, der die Welt beherrscht. Dass ihm aber der königliche Name mit seinem unausdenkbaren Inhalt, der die Ewigkeiten umfasst, gegeben war, bewährte er eben dadurch, dass er in der völligen Armut stand. Indem er sich auch das Kleine, auch das Reittier, das ihm jetzt dienen soll, nicht selber verschafft, sondern vom Vater empfängt, bleibt das Grundgesetz in Geltung, auf dem die ganze Sendung Jesu beruht: die Macht, durch die Gottes Herrschaft geschieht, wird nicht von Menschen begehrt und errungen, sondern gehört dem, dem sie gegeben ist. Es könnte scheinen, die Erzählung des Evangelisten über die Weise, wie der Esel geholt wurde, bleibe an Kleinlichem hängen; aber dieses Urteil wäre töricht. Die Jünger empfanden es mit Recht als eine große Sache, dass nicht nur die entscheidenden Entschlüsse, sondern auch die ungezählten kleinen Schritte, die die Geschichte Jesu bildeten, das heilige Gesetz sichtbar machten, unter dem der königliche Wille Jesu stand. </w:t>
      </w:r>
    </w:p>
    <w:p w14:paraId="2429383C" w14:textId="77777777" w:rsidR="00C778DC" w:rsidRDefault="00C778DC" w:rsidP="00C778DC">
      <w:pPr>
        <w:pStyle w:val="StandardWeb"/>
      </w:pPr>
      <w:r>
        <w:t xml:space="preserve">Deine Herrschaft zeigst Du uns, Du, der Du der Gott und Vater Jesu bist, nicht unsere Herrschaft, keines Menschen Herrschaft. Darum gibst Du uns Dein Reich durch Den, der ganz arm war und nichts hatte, als was Du ihm gabst, und ganz reich war und ist durch Dich. Amen. </w:t>
      </w:r>
    </w:p>
    <w:p w14:paraId="5C5F158F" w14:textId="77777777" w:rsidR="00C778DC" w:rsidRDefault="00C778DC" w:rsidP="00C778DC">
      <w:pPr>
        <w:pStyle w:val="berschrift2"/>
      </w:pPr>
      <w:r>
        <w:t>30. November</w:t>
      </w:r>
    </w:p>
    <w:p w14:paraId="46CAFEE4" w14:textId="281E8DCB" w:rsidR="00C778DC" w:rsidRDefault="00C778DC" w:rsidP="00C778DC">
      <w:pPr>
        <w:pStyle w:val="StandardWeb"/>
      </w:pPr>
      <w:r>
        <w:rPr>
          <w:rStyle w:val="Fett"/>
        </w:rPr>
        <w:t xml:space="preserve">Sie sprachen zu ihm: </w:t>
      </w:r>
      <w:r w:rsidR="00073840">
        <w:rPr>
          <w:rStyle w:val="Fett"/>
        </w:rPr>
        <w:t>„</w:t>
      </w:r>
      <w:r>
        <w:rPr>
          <w:rStyle w:val="Fett"/>
        </w:rPr>
        <w:t>Hörst du auch, was diese sagen?</w:t>
      </w:r>
      <w:r w:rsidR="00073840">
        <w:rPr>
          <w:rStyle w:val="Fett"/>
        </w:rPr>
        <w:t>“</w:t>
      </w:r>
      <w:r>
        <w:rPr>
          <w:rStyle w:val="Fett"/>
        </w:rPr>
        <w:t xml:space="preserve"> Jesus sprach zu ihnen: </w:t>
      </w:r>
      <w:r w:rsidR="00073840">
        <w:rPr>
          <w:rStyle w:val="Fett"/>
        </w:rPr>
        <w:t>„</w:t>
      </w:r>
      <w:r>
        <w:rPr>
          <w:rStyle w:val="Fett"/>
        </w:rPr>
        <w:t>Ja! Habt ihr nie gelesen: ,Aus dem Munde der Unmündigen und Säuglinge hast du Lob zugerichtet?‘</w:t>
      </w:r>
      <w:r w:rsidR="00073840">
        <w:rPr>
          <w:rStyle w:val="Fett"/>
        </w:rPr>
        <w:t>„</w:t>
      </w:r>
      <w:r>
        <w:br/>
        <w:t xml:space="preserve">Matthäus 21,16 </w:t>
      </w:r>
    </w:p>
    <w:p w14:paraId="74A158E7" w14:textId="14081EA2" w:rsidR="00C778DC" w:rsidRDefault="00C778DC" w:rsidP="00C778DC">
      <w:pPr>
        <w:pStyle w:val="StandardWeb"/>
      </w:pPr>
      <w:r>
        <w:t xml:space="preserve">Das Loblied der Jünger, mit dem sie die königliche Sendung Jesu priesen, war verstummt. Die Stadt hatte es nicht gewagt, sich zu Jesus zu bekennen. Wer ihn den Christus nannte, ergab sich ihm ganz und gar und machte ihn zum Herrn über sich selbst und über die ganze Stadt und das ganze Volk. Dem Christus Gottes glaubt man, gehorcht man und erkennt in ihm den, dem alles von Gott übergeben ist. Dazu waren auch die Frommen Jerusalems nicht bereit. Nur die Knaben wiederholten noch den jubelnden Ruf: Hosianna dem Sohne Davids! Sie waren durch die Bedenken der Alten nicht gebunden; war es nicht herrlich, dass der Christus gekommen war? Jesus war nicht betrübt, dass nur die Kinder ihn feierten. Freilich schützte ihn ihr Lob nicht vor dem Kreuz und das Schweigen der Alten verkündete das kommende Unheil. Dennoch war das Lob der Knaben Jesu Freude. Es muss sein, dass Gott gelobt wird; das ist unzerbrechliche Notwendigkeit. Wird ihm das Lob versagt, so ist das Tod; denn daran hängt der Fluch der Gottlosigkeit. Auch das, dass es nur Kinder sind, die ihn preisen, ist Gottes würdig und macht sein Reich offenbar. Indem er sich aus dem Mund der Unmündigen die Anbetung bereitet, macht er die Größe des Menschen zunichte und füllt die Kleinheit des Menschen mit seinen gnädigen Gaben. So wird sichtbar, wozu er seinen Sohn gesandt hat und was seine Gegenwart uns bringt. Mit ihm endet alles Großsein des Menschen und sein Ruhm wird hinausgesperrt und stattdessen beginnt die Danksagung des Menschen, der Gottes Gnadengabe empfängt. Die Lehrer begriffen nicht, weshalb Jesus dem Rufen der Kleinen nicht wehre. Was hatte es für einen Sinn, wenn nur Kinder ihn priesen, während die Alten schwiegen? Jesu Antwort hat sie überrascht; denn sie macht die gänzliche Verschiedenheit sichtbar, die unsere Gedanken von denen Gottes trennt. Unsere Gedanken hängen an dem, was wir Menschen sind, wollen und leisten, und Gottes Gedanken schauen auf das, was er schafft und gibt. </w:t>
      </w:r>
    </w:p>
    <w:p w14:paraId="6CDC7B38" w14:textId="168BF7B5" w:rsidR="00C778DC" w:rsidRDefault="00C778DC" w:rsidP="00C778DC">
      <w:pPr>
        <w:pStyle w:val="StandardWeb"/>
      </w:pPr>
      <w:r>
        <w:t xml:space="preserve">Nun darf auch ich zu Dir reden, lieber Herr, denn Du hörst es, wenn die Kleinen Deinen Namen nennen, und darf Dich loben, da auch das Lob der Unmündigen Dir wohlgefällt. Du hast von Deiner Sendung gesagt, sie sei erfüllt, weil sie den Kleinen Gottes Gnade zeigte. Nach dieser Deiner Weise hast Du sie auch mir gezeigt. Auch die kommenden Tage werden mir nichts Großes bringen, sondern sich mit Kleinem füllen. Darum danke ich Dir, dass von Dir klein und groß nichts gilt und Du auch die Herzen Deiner Kleinen mit Deinem Lobe füllst. Amen. </w:t>
      </w:r>
    </w:p>
    <w:p w14:paraId="2BA89B75" w14:textId="77777777" w:rsidR="00C778DC" w:rsidRDefault="00C778DC" w:rsidP="00C778DC">
      <w:pPr>
        <w:pStyle w:val="berschrift1"/>
        <w:rPr>
          <w:sz w:val="48"/>
        </w:rPr>
      </w:pPr>
      <w:r>
        <w:t>Dezember</w:t>
      </w:r>
    </w:p>
    <w:p w14:paraId="7E60AA72" w14:textId="77777777" w:rsidR="00C778DC" w:rsidRDefault="00C778DC" w:rsidP="00C778DC">
      <w:pPr>
        <w:pStyle w:val="berschrift2"/>
      </w:pPr>
      <w:r>
        <w:t>1. Dezember</w:t>
      </w:r>
    </w:p>
    <w:p w14:paraId="5D77DA8A" w14:textId="77777777" w:rsidR="00C778DC" w:rsidRDefault="00C778DC" w:rsidP="00C778DC">
      <w:pPr>
        <w:pStyle w:val="StandardWeb"/>
      </w:pPr>
      <w:r>
        <w:rPr>
          <w:rStyle w:val="Fett"/>
        </w:rPr>
        <w:t>Selig sind eure Augen, dass sie sehen, und eure Ohren, dass sie hören.</w:t>
      </w:r>
      <w:r>
        <w:br/>
      </w:r>
      <w:r>
        <w:rPr>
          <w:rStyle w:val="Hervorhebung"/>
        </w:rPr>
        <w:t>Matthäus 13,16</w:t>
      </w:r>
      <w:r>
        <w:t xml:space="preserve"> </w:t>
      </w:r>
    </w:p>
    <w:p w14:paraId="5A07B52D" w14:textId="77777777" w:rsidR="00C778DC" w:rsidRDefault="00C778DC" w:rsidP="00C778DC">
      <w:pPr>
        <w:pStyle w:val="StandardWeb"/>
      </w:pPr>
      <w:r>
        <w:t xml:space="preserve">Nicht das sagt mir Jesus. Selig ist dein Verstand, weil er begreift, und selig ist deine Phantasie, weil sie dichtet, und selig ist deine Tatkraft, weil sie Erfolge schafft, sondern mein Auge meint er selig, weil es sieht, und mein Ohr, weil es hört. Wenn durch mein Sehen und mein Hören komme ich mit dem in Verkehr, was Gott vollbringt, und werde vor sein Werk gestellt. Es gäbe keine seligen Augen, wenn es nicht etwas wunderbar Großes zu sehen gäbe, und keine seligen Ohren, wenn nicht etwas Herrliches und ewig Wahres zu hören wäre. Ihr, sagte Jesus seinen Jüngern, seht und hört solches, und ich sehe und höre solches jedes Mal, wenn ich mit dem, was von Jesus kommt, in Berührung bin. Gibt es selige Augen, so gibt es auch unselige und neben den seligen Ohren stehen die unseligen, und es ist in der Tat ein unseliger Zustand, wenn sich uns das Wirkliche enthüllt; aber vergeblich, weil wir es nicht sehen. Es ist schon ein Jammer, wenn sich die Natur uns umsonst zeigt, weil wir sie nicht sehen mögen, und die Menschen für uns nicht vorhanden sind, weil wir uns nicht deutlich machen, was mit ihnen geschieht. Aber es ist vollends ein Jammer, wenn uns Gott zu seinen Kindern bringt und zu dem, der uns das Recht zur Kindschaft Gottes gegeben hat, zu seinem einigen Sohn, und uns die Augen fehlen, und wenn das Wort, das aus Gottes Geist geboren ist, uns erreicht und wir kein hörendes Ohr haben. Wenn ich in mir selbst versinke, dann sterben mein Auge und mein Ohr ab, und wie vieles zieht mich in mich selbst hinein, so dass nichts mehr für mich Bedeutung behält als meine eigenen Zustände. Ich soll freilich auch mich selber kennen und das, was in mir hörbar wird, vernehmen. Gott hat aber sein Werk in die Welt hineingestellt und von oben her tritt unser Herr zu uns heran und von außen kommt das Wort zu mir, das mir seinen Willen sagt. Dazu sind mir das Auge und das Ohr gegeben als die offenen Pforten nicht nur für das, was von unten, sondern auch für das, was von oben kommt, und wenn ich sie so habe, dass sie ihr Geschäft besorgen und das zu mir leiten, was Gott uns gab, dann bringen sie mir die Seligkeit. </w:t>
      </w:r>
    </w:p>
    <w:p w14:paraId="74BE5F67" w14:textId="77777777" w:rsidR="00C778DC" w:rsidRDefault="00C778DC" w:rsidP="00C778DC">
      <w:pPr>
        <w:pStyle w:val="StandardWeb"/>
      </w:pPr>
      <w:r>
        <w:rPr>
          <w:rStyle w:val="Hervorhebung"/>
        </w:rPr>
        <w:t>Es ist Dein Gericht, heiliger Gott, wenn unser Auge stirbt, und deine strafende Hand macht, dass unsere Ohren verriegelt werden. Deine Gnade aber macht das Auge offen und das Ohr wach. Wecke mir das Ohr, dass ich Deinen Ruf höre, und gib mir die erleuchteten Augen, dass ich Dein Heil schaue. Amen.</w:t>
      </w:r>
      <w:r>
        <w:t xml:space="preserve"> </w:t>
      </w:r>
    </w:p>
    <w:p w14:paraId="465EED60" w14:textId="77777777" w:rsidR="00C778DC" w:rsidRDefault="00C778DC" w:rsidP="00C778DC">
      <w:pPr>
        <w:pStyle w:val="berschrift2"/>
      </w:pPr>
      <w:r>
        <w:t>2. Dezember</w:t>
      </w:r>
    </w:p>
    <w:p w14:paraId="42C55890" w14:textId="40F0238D" w:rsidR="00C778DC" w:rsidRDefault="00C778DC" w:rsidP="00C778DC">
      <w:pPr>
        <w:pStyle w:val="StandardWeb"/>
      </w:pPr>
      <w:r>
        <w:rPr>
          <w:rStyle w:val="Fett"/>
        </w:rPr>
        <w:t xml:space="preserve">Da Jesus solches redete, erhob ein Weib im Volk die Stimme und sprach zu ihm: </w:t>
      </w:r>
      <w:r w:rsidR="00073840">
        <w:rPr>
          <w:rStyle w:val="Fett"/>
        </w:rPr>
        <w:t>„</w:t>
      </w:r>
      <w:r>
        <w:rPr>
          <w:rStyle w:val="Fett"/>
        </w:rPr>
        <w:t>Selig ist der Leib, der dich getragen hat, und die Brüste, die du gesogen hast.</w:t>
      </w:r>
      <w:r w:rsidR="00073840">
        <w:rPr>
          <w:rStyle w:val="Fett"/>
        </w:rPr>
        <w:t>“</w:t>
      </w:r>
      <w:r>
        <w:rPr>
          <w:rStyle w:val="Fett"/>
        </w:rPr>
        <w:t xml:space="preserve"> Er aber sprach: </w:t>
      </w:r>
      <w:r w:rsidR="00073840">
        <w:rPr>
          <w:rStyle w:val="Fett"/>
        </w:rPr>
        <w:t>„</w:t>
      </w:r>
      <w:r>
        <w:rPr>
          <w:rStyle w:val="Fett"/>
        </w:rPr>
        <w:t>Ja, selig sind, die Gottes Wort hören und bewahren.</w:t>
      </w:r>
      <w:r w:rsidR="00073840">
        <w:rPr>
          <w:rStyle w:val="Fett"/>
        </w:rPr>
        <w:t>“</w:t>
      </w:r>
      <w:r>
        <w:br/>
      </w:r>
      <w:r>
        <w:rPr>
          <w:rStyle w:val="Hervorhebung"/>
        </w:rPr>
        <w:t>Lukas 11,27+28</w:t>
      </w:r>
      <w:r>
        <w:t xml:space="preserve"> </w:t>
      </w:r>
    </w:p>
    <w:p w14:paraId="27E35A3D" w14:textId="77777777" w:rsidR="00C778DC" w:rsidRDefault="00C778DC" w:rsidP="00C778DC">
      <w:pPr>
        <w:pStyle w:val="StandardWeb"/>
      </w:pPr>
      <w:r>
        <w:t xml:space="preserve">Nach dem Urteil der Frau, die hier spricht, war das mütterliche Glück Marias unbeschreiblich groß. Einen solchen Sohn zu haben, muss, meinte sie, Maria mit dem höchsten Stolz erfüllen. Bewundernd sah sie zu Jesus auf; wie groß ist er! Und der Glanz seiner Größe verklärt auch die, die ihm das Leben gab. Wäre Jesus wie wir, so hätte ihn diese begeisterte Bewunderung erfreut. Wenn das, was wir tun, die anderen entzückt und ihnen die Anerkennung abgewinnt, sehen wir darin einen Erfolg, der unserer Tüchtigkeit gebühre. Jesus macht es anders und stößt die ihm dargebrachte Bewunderung von sich weg, weil sie das, was er begehrte, verhinderte. Er verlangte nach Größerem als nach Bewunderung, nämlich nach Glauben, der sein Wort hört und bewahrt. Wer nach Verwunderung strebt, genießt seine Größe als das ihm bescherte Gut, und wenn es seine süßeste Freude ist, dass er seinen Ruhm seiner Mutter bringen kann, damit auch sie in seinem Glanz strahle, bleibt das, was er für sich selbst erwirbt, sein Ziel. Jesus hat aber nicht das gesucht, was ihn verklärt, sondern sich um uns bemüht, um die, denen er sein Wort gibt, damit sie es hören und bewahren. Ihnen ist damit etwas so Großes zuteil geworden, dass Jesus ihnen seine Seligpreisung gibt. Wenn ich bewundernd zu Jesus aufblicke, so nehme ich den Unterschied zwischen seiner Größe und dem Maß meines eigenen Lebens wahr, und dieser Anblick beschenkt mich mit wonnigen Empfindungen. Den Erhabenen zu kennen, das beugt mich nicht nur, sondern erhebt mich zugleich. Gibt mir aber eine solche Verehrung Jesu mehr als einen Anblick, der mich entzückt? Höre und bewahre Gottes Wort, sagt er mir. Damit hört er nicht auf, über mir als der hoch Erhabene zu stehen, aber er überbrückt durch sein zu mir gesprochenes Wort die Entfernung, die ihn von mir trennt, und beugt sich zu mir, dem Kleinen und Schwachen, herab, und gibt mir das, was ich bedarf, nicht nur Empfindungen, auch nicht nur Worte, die ihn feiern, sondern den Glauben, mit dem ich sein Wort so höre, dass ich es bewahre. Dadurch bringt er alles, was ich bin und tue, unter Gottes Willen und macht aus mir den Täter des göttlichen Worts. </w:t>
      </w:r>
    </w:p>
    <w:p w14:paraId="5809AC67" w14:textId="77777777" w:rsidR="00C778DC" w:rsidRDefault="00C778DC" w:rsidP="00C778DC">
      <w:pPr>
        <w:pStyle w:val="StandardWeb"/>
      </w:pPr>
      <w:r>
        <w:rPr>
          <w:rStyle w:val="Hervorhebung"/>
        </w:rPr>
        <w:t>Dein Ruhm soll mir glänzen, Herr Jesus Christus, und vor Deiner Hoheit beuge ich mich. Ich möchte dich aber so ehren, wie Du es haben willst, und so Dir danken, wie es Deiner Gnade entspricht. Ich danke Dir, indem ich Dein Wort empfange und bewahre, durch das Du mich dem Vater gehorsam machst. Amen.</w:t>
      </w:r>
      <w:r>
        <w:t xml:space="preserve"> </w:t>
      </w:r>
    </w:p>
    <w:p w14:paraId="0627C7E2" w14:textId="77777777" w:rsidR="00C778DC" w:rsidRDefault="00C778DC" w:rsidP="00C778DC">
      <w:pPr>
        <w:pStyle w:val="berschrift2"/>
      </w:pPr>
      <w:r>
        <w:t>3. Dezember</w:t>
      </w:r>
    </w:p>
    <w:p w14:paraId="3F2BE21F" w14:textId="77777777" w:rsidR="00C778DC" w:rsidRDefault="00C778DC" w:rsidP="00C778DC">
      <w:pPr>
        <w:pStyle w:val="StandardWeb"/>
      </w:pPr>
      <w:r>
        <w:rPr>
          <w:rStyle w:val="Fett"/>
        </w:rPr>
        <w:t>Niemand kennt den Vater, als der Sohn, und wem es der Sohn will offenbaren.</w:t>
      </w:r>
      <w:r>
        <w:br/>
      </w:r>
      <w:r>
        <w:rPr>
          <w:rStyle w:val="Hervorhebung"/>
        </w:rPr>
        <w:t>Matthäus 11,27</w:t>
      </w:r>
      <w:r>
        <w:t xml:space="preserve"> </w:t>
      </w:r>
    </w:p>
    <w:p w14:paraId="118EA1DF" w14:textId="77777777" w:rsidR="00C778DC" w:rsidRDefault="00C778DC" w:rsidP="00C778DC">
      <w:pPr>
        <w:pStyle w:val="StandardWeb"/>
      </w:pPr>
      <w:r>
        <w:t xml:space="preserve">Habe ich ein Auge für Gottes Wirken? Soweit ich es habe, ist es Jesu Gabe. Ohne ihn wüsste ich nicht, ob ich irgendwo eine Spur von Gott wahrnähme, ob ich mich zur Natur, so mächtig sie von Gott spricht, anders stellte als ein Tierlein, ob ich mich auch bei der Betrachtung der Menschen und ihrer Geschichte irgendwo an Gott erinnern ließe, ob ich nicht mein eigenes Leben einig als mein Werk betrachten und, da diese Betrachtung immer scheitert und undurchführbar bleibt, nicht auch von einem blinden, vielleicht sogar grausamen Schicksal spräche, das mich vielfach gehindert habe. Ja, auch in der Schrift, auch im Neuen Testament würde ich schwerlich Gott erkennen, hätte mich die Wirkung Jesu nicht erfasst. Man kann auch ihn selbst betrachten, ohne Gott wahrzunehmen, und kann auch seiner Geschickte den gottlosen Sinn geben, den die Geschichte dann bekommt, wenn wir in ihr nur die in die Natur hinein gesetzten und von ihr bewegten Menschen sehen. Darin macht uns Jesus die Einzigkeit seiner Sohnschaft Gottes wahrnehmbar, dass er es ist, der uns den Vater zeigt, während da, wo er fehlt, Gott die Züge der Natur oder des Schicksals bekommt oder uns zum Gesetzgeber wird, der uns durch sein heiliges Buch regiert, wie Mohammed ihn gesehen hat. Dagegen den Vater zu erkennen, so dass ich durch ihn und bei ihm bin und für ihn lebe, das gibt uns Jesus allein. Die Einzigkeit seiner Sohnschaft gibt ihm die königliche Vollmacht, die uns alle von seinem Willen abhängig macht. Wenn ich dir den Vater offenbaren will, sagt er mir, dann erkennst du ihn; wenn ich dir dagegen meinen Dienst versage, bleibt er dir unbekannt. Er spricht als der Herr, dem niemand seine Gnade abzwingt. Soll ich mich deshalb vor ihm fürchten? Hier übt die Herrschaft nicht ein eigenwilliger Machthaber, sondern der Sohn, der keinen wegstößt, den der Vater zu ihm führt. </w:t>
      </w:r>
    </w:p>
    <w:p w14:paraId="27E49CFD" w14:textId="77777777" w:rsidR="00C778DC" w:rsidRDefault="00C778DC" w:rsidP="00C778DC">
      <w:pPr>
        <w:pStyle w:val="StandardWeb"/>
      </w:pPr>
      <w:r>
        <w:rPr>
          <w:rStyle w:val="Hervorhebung"/>
        </w:rPr>
        <w:t>Das ist das ewige Leben, dass wir Dich kennen, allmächtiger Schöpfer und Vollender. Aber, ob wir auch umringt sind von Deinen Werken, erkennen wir Dich doch nicht, bis Du Dich uns im Kreuz Deines Sohnes offenbarst. Dort nimmt Deine gnädige Hand von unseren Augen die Hülle weg, dass wir Deine Liebe schauen, die es uns schenkt, dass wir Deine Kinder heißen. Amen.</w:t>
      </w:r>
      <w:r>
        <w:t xml:space="preserve"> </w:t>
      </w:r>
    </w:p>
    <w:p w14:paraId="08675980" w14:textId="77777777" w:rsidR="00C778DC" w:rsidRDefault="00C778DC" w:rsidP="00C778DC">
      <w:pPr>
        <w:pStyle w:val="berschrift2"/>
      </w:pPr>
      <w:r>
        <w:t>4. Dezember</w:t>
      </w:r>
    </w:p>
    <w:p w14:paraId="7FE130D4" w14:textId="77777777" w:rsidR="00C778DC" w:rsidRDefault="00C778DC" w:rsidP="00C778DC">
      <w:pPr>
        <w:pStyle w:val="StandardWeb"/>
      </w:pPr>
      <w:r>
        <w:rPr>
          <w:rStyle w:val="Fett"/>
        </w:rPr>
        <w:t>Herr, wer wird wohnen in deiner heiligen Hütte? Wer wird bleiben auf deinem heiligen Berg? Wer ohne Wandel einhergeht und recht tut und redet die Wahrheit von Herzen.</w:t>
      </w:r>
      <w:r>
        <w:br/>
      </w:r>
      <w:r>
        <w:rPr>
          <w:rStyle w:val="Hervorhebung"/>
        </w:rPr>
        <w:t>Psalm 15,1+2</w:t>
      </w:r>
      <w:r>
        <w:t xml:space="preserve"> </w:t>
      </w:r>
    </w:p>
    <w:p w14:paraId="7D1B3118" w14:textId="65CC1B2D" w:rsidR="00C778DC" w:rsidRDefault="00C778DC" w:rsidP="00C778DC">
      <w:pPr>
        <w:pStyle w:val="StandardWeb"/>
      </w:pPr>
      <w:r>
        <w:t xml:space="preserve">Weil es ein Heiligtum bei uns Menschen gibt, müssen wir uns besinnen: Wer hat dort Zutritt? Was gibt mir das Recht, dass ich dorthin gehen kann? So war es in Israel, als das Zelt Gottes bei ihm war. Wer in das Zelt hineingelassen wird, ist verborgen; das Gastrecht schützt ihn und gewährt ihm Anteil am Tisch des Gastfreundes. Als an die Stelle der </w:t>
      </w:r>
      <w:r w:rsidR="00073840">
        <w:t>„</w:t>
      </w:r>
      <w:r>
        <w:t>Hütte</w:t>
      </w:r>
      <w:r w:rsidR="00073840">
        <w:t>“</w:t>
      </w:r>
      <w:r>
        <w:t xml:space="preserve"> der </w:t>
      </w:r>
      <w:r w:rsidR="00073840">
        <w:t>„</w:t>
      </w:r>
      <w:r>
        <w:t>heilige Berg</w:t>
      </w:r>
      <w:r w:rsidR="00073840">
        <w:t>“</w:t>
      </w:r>
      <w:r>
        <w:t xml:space="preserve"> trat mit dem von seinen Mauern umgebenen Gotteshaus, stellte es vor alle Glieder der Gemeinde die Frage: Für wen öffnen sich die Tore? Für wen gibt es eine Stätte an dem für Gott geheiligten Ort? Hätten wir bei uns kein Heiligtum mehr, so wäre diese Frage für uns erledigt. Aber der alte Tempel ist nicht dazu abgebrochen worden, dass es keinen Tempel mehr gebe. Brecht den Tempel ab, sagte Jesus; ich werde ihn neu bauen. Er ist unser Tempel, weil wir bei ihm in Gottes Gegenwart stehen. Darum ist die Frage des Psalms auch unsere Frage, und je herrlicher das Heiligtum und je größer die Gnade ist, die wir dort finden, desto tiefer bewegt uns die Frage: Wer darf auf deinem heiligen Berg bleiben? Und umso seliger ist die Antwort, die uns sagt, dass es einen Zugang zum Heiligtum gibt und eine ebene Bahn uns dorthin führt, die für alle gangbar ist. Wandle redlich, sagt der Psalmist; tue, was gerecht ist, und rede die Wahrheit, indem dein Wort das sagt, was in deinem Herzen ist. Verstellung, Unrecht und Lüge machen dich unwürdig zum Eintritt in das Heiligtum; denn du findest dort den, der die Gerechtigkeit lieb hat und die Wahrheit beschirmt. Ruft nicht Jesus die Sünder? O ja; so war es auch im alten Heiligtum, wo das Feuer des Altars auch für die brannte, die sich versündigt hatten, und ihr Opfer empfing, damit ihnen die Vergebung gewährt werde. Ebenso ist uns Christus dazu gegeben, damit wir die Vergebung empfangen. Die Vergebung macht aber dem Unrechttun ein Ende und führt aus dem Schein und der Lüge heraus in die Wahrheit hinein. An die Redlichkeit unseres Willens ist das Bleiben auf Gottes heiligem Berg gebunden. Wem dieser Wille Gottes nicht gefällt, für den gibt es kein Heiligtum. </w:t>
      </w:r>
    </w:p>
    <w:p w14:paraId="17375E22" w14:textId="77777777" w:rsidR="00C778DC" w:rsidRDefault="00C778DC" w:rsidP="00C778DC">
      <w:pPr>
        <w:pStyle w:val="StandardWeb"/>
      </w:pPr>
      <w:r>
        <w:rPr>
          <w:rStyle w:val="Hervorhebung"/>
        </w:rPr>
        <w:t>Zu Dir rufst Du uns, herrlicher und heiliger Gott, und bereitest uns ein Heiligtum, in dem wir bei Dir sind. Mache Deinen Ruf in uns kräftig, dass er unredliches Wesen und lügenden Schein von uns treibe, damit wir im hochzeitlichen Kleid als Deine festliche Schar in Lauterkeit und Wahrheit Dir dienen. Amen.</w:t>
      </w:r>
      <w:r>
        <w:t xml:space="preserve"> </w:t>
      </w:r>
    </w:p>
    <w:p w14:paraId="4222EDEE" w14:textId="77777777" w:rsidR="00C778DC" w:rsidRDefault="00C778DC" w:rsidP="00C778DC">
      <w:pPr>
        <w:pStyle w:val="berschrift2"/>
      </w:pPr>
      <w:r>
        <w:t>5. Dezember</w:t>
      </w:r>
    </w:p>
    <w:p w14:paraId="510EAA69" w14:textId="77777777" w:rsidR="00C778DC" w:rsidRDefault="00C778DC" w:rsidP="00C778DC">
      <w:pPr>
        <w:pStyle w:val="StandardWeb"/>
      </w:pPr>
      <w:r>
        <w:rPr>
          <w:rStyle w:val="Fett"/>
        </w:rPr>
        <w:t>Denn Gottes Zorn vom Himmel wird geoffenbart über alles gottlose Wesen und Ungerechtigkeit der Menschen.</w:t>
      </w:r>
      <w:r>
        <w:br/>
      </w:r>
      <w:r>
        <w:rPr>
          <w:rStyle w:val="Hervorhebung"/>
        </w:rPr>
        <w:t>Römer 1,8</w:t>
      </w:r>
      <w:r>
        <w:t xml:space="preserve"> </w:t>
      </w:r>
    </w:p>
    <w:p w14:paraId="3AAC6E03" w14:textId="77777777" w:rsidR="00C778DC" w:rsidRDefault="00C778DC" w:rsidP="00C778DC">
      <w:pPr>
        <w:pStyle w:val="StandardWeb"/>
      </w:pPr>
      <w:r>
        <w:t xml:space="preserve">Ich muss beides wissen, wann ich Gott gegen mich habe und wann ich ihn für mich habe. Paulus gibt mir über beides klaren Bericht. Wann hat der Mensch Gott gegen sich? Wann offenbart sich an ihm Gottes Zorn in seiner himmlischen Allgewalt, gegen die es keine Schutzwehr gibt? Er offenbart sich über jede Gottlosigkeit und Ungerechtigkeit. Jede Entehrung Gottes, die ihn missachtet und ihm die dankbare Anbetung versagt, und jeder Bruch des Rechts, der dem Menschen versagt, was ihm gehört, bewirkt, dass Gott mir widersteht. Gottlosigkeit und Ungerechtigkeit stoßen mich beide in derselben Weise aus Gottes Gnade heraus. Ich verliere sie nicht nur, wenn ich Gott vergesse, sondern auch dann, wenn ich den Menschen entehre. Gottes Zorn schützt den Menschen gegen meine boshafte Gewalttätigkeit. Ich habe aber auch dann Gott gegen mich, wenn ich zwar den Menschen nichts Übles tue und mich gegen sie brav und ehrbar verhalte, aber Gott ausweiche und gottlos bleibe. Gottlos leben heißt für sich selbst leben. Darum hat jeder Gott gegen sich, der nicht nach seinem Willen fragt, sondern nur an sich selber denkt, auch wenn er klug genug ist, um zu begreifen, dass er die anderen nicht verderben darf, da er so auch sich selber schädigte. Paulus lag es sehr daran, dass wir an der für alle gültigen Festigkeit des göttlichen Rechts nicht zweifeln. Er schärft uns ein, dass es keine Gottlosigkeit, worin sie auch bestehen mag, und keine Ungerechtigkeit, von welcher Art sie sei, gebe, bei der wir Gott auf unserer Seite haben. Ausflüchte, die meine Gottlosigkeit und Ungerechtigkeit entschuldigen, gelten hier nichts, und Hintertüren, durch die ich entwischen und ungestraft gottlos und ungerecht sein könnte, gibt es nicht. Also liegt in meinem Leben Grund genug, dass Gott mir widerstrebt, und jedes Recht, mich aufzulehnen, wenn Er mir entgegentritt, ist mir genommen. Die Wahrheit zwingt mich, ihn zu ehren, auch wenn er mir schwerem Schlag mich trifft. Es ist recht und billig, dass Gott sich jeder Gottlosigkeit und jeder Ungerechtigkeit widersetzt. Eben deshalb, weil es so ist und so sein muss, sagt Paulus, hat Gott seinen Sohn gesandt und deshalb lautet die Botschaft Jesu: glaube mir; dann bist du gerecht. </w:t>
      </w:r>
    </w:p>
    <w:p w14:paraId="04054A33" w14:textId="77777777" w:rsidR="00C778DC" w:rsidRDefault="00C778DC" w:rsidP="00C778DC">
      <w:pPr>
        <w:pStyle w:val="StandardWeb"/>
      </w:pPr>
      <w:r>
        <w:rPr>
          <w:rStyle w:val="Hervorhebung"/>
        </w:rPr>
        <w:t>O Herr, ich preise Deine Gerechtigkeit allein, nicht die meine, keines Menschen Gerechtigkeit. Wer hat Dir Anbetung und Dank gebracht? Wir versuchen es alle, für uns zu leben. Und wer gibt den anderen, was ihnen gebührt? Darum bist Du gerecht, Du allein, gerecht, wenn Du zürnst, und gerecht, wenn Du uns hilfst in deiner göttlich großen Art durch Deinen gekreuzigten Sohn. Amen.</w:t>
      </w:r>
      <w:r>
        <w:t xml:space="preserve"> </w:t>
      </w:r>
    </w:p>
    <w:p w14:paraId="59FC4996" w14:textId="77777777" w:rsidR="00C778DC" w:rsidRDefault="00C778DC" w:rsidP="00C778DC">
      <w:pPr>
        <w:pStyle w:val="berschrift2"/>
      </w:pPr>
      <w:r>
        <w:t>6. Dezember</w:t>
      </w:r>
    </w:p>
    <w:p w14:paraId="3E9FEF23" w14:textId="77777777" w:rsidR="00C778DC" w:rsidRDefault="00C778DC" w:rsidP="00C778DC">
      <w:pPr>
        <w:pStyle w:val="StandardWeb"/>
      </w:pPr>
      <w:r>
        <w:rPr>
          <w:rStyle w:val="Fett"/>
        </w:rPr>
        <w:t>Sorgt nicht für euer Leben, was ihr essen und trinken werdet, auch nicht für euren Leib, was ihr anziehen werdet.</w:t>
      </w:r>
      <w:r>
        <w:br/>
      </w:r>
      <w:r>
        <w:rPr>
          <w:rStyle w:val="Hervorhebung"/>
        </w:rPr>
        <w:t>Matthäus 6,25</w:t>
      </w:r>
      <w:r>
        <w:t xml:space="preserve"> </w:t>
      </w:r>
    </w:p>
    <w:p w14:paraId="18A5DDEB" w14:textId="77777777" w:rsidR="00C778DC" w:rsidRDefault="00C778DC" w:rsidP="00C778DC">
      <w:pPr>
        <w:pStyle w:val="StandardWeb"/>
      </w:pPr>
      <w:r>
        <w:t xml:space="preserve">Quält euch nicht mit dem, was ihr zur Erhaltung des Leibes braucht; ist das die Meinung Jesu? Ja. Aber sein Wort sagt uns noch mehr. Die Qual, mit der wir uns ängsten, bis wir die Lebensmittel haben, nimmt uns Jesus ab. Er kann uns aber von der Qual nicht befreien, wenn er nicht unser Begehren stillt. Spricht er von den Sorgen, so sind das nicht nur die bekümmerten Gedanken, die dann entstehen, wenn wir kein Brot und keinen Rock haben oder doch sie nicht so haben, wie wir sie uns wünschen, sondern das sind auch die begehrlichen Gedanken, die gierig nach dem fragen, was wohl auf den Tisch kommen wird und was wir als Schmuck und Ehrenzeichen um uns legen wollen. Die Sorge, von der Jesus spricht, nimmt mit dem Besitz nicht ab, sondern zu; denn sie erfaßt den Menschen mit Gewalt, wenn er in der gottlosen Nacht verweilt. Dass wir die Nahrung und Kleidung bedürfen, das hat Jesus nicht vergessen. Wir bedürfen sie wie die Tiere, die nicht vergeblich nach der Nahrung suchen, weil sie dazu gerüstet sind, sie zu finden wie die Lilien, die mit ihrem herrlichen Gewand das salomonische Prachtkleid verdunkeln. Erwogen werden muss die Frage: was werden wir essen und anziehen? Mit jedem neuen Tag. Sie ist aber nicht mehr der heiße Funke, der unsere Begehrlichkeit in hellen Brand versetzt. Alle unsere Krankheiten heilt Jesus durch dasselbe Mittel. Unsere wilde, nach vielerlei greifende Begehrlichkeit löscht er dadurch aus, dass er uns den Vater zeigt, den gebenden Gott. Mit dem Glauben an ihn versetzt er uns in die Freiheit von der Sorge, sowohl von der, die sich bekümmert und ängstigt, als von der, die lüstern genießt. Mit dem Glauben endet nicht unsere Natürlichkeit und ihr Bedürfnis, endet auch nicht die Arbeit, die unserem Bedürfnis gehorcht; aber die Zerrüttung der Seele endet im Aufblick zum gebenden Gott. Denn nun erscheint, wenn ich mich glaubend an ihn wende, vor meinem Blick sein Reich und seine Gerechtigkeit und gibt meinem Leben das neue, hohe Ziel. </w:t>
      </w:r>
    </w:p>
    <w:p w14:paraId="2E3F4FCC" w14:textId="77777777" w:rsidR="00C778DC" w:rsidRDefault="00C778DC" w:rsidP="00C778DC">
      <w:pPr>
        <w:pStyle w:val="StandardWeb"/>
      </w:pPr>
      <w:r>
        <w:rPr>
          <w:rStyle w:val="Hervorhebung"/>
        </w:rPr>
        <w:t>Es ist, Vater, Deine Schöpferhand, die mich des Brot und Kleids bedürftig macht, und ich ehre auch diesen Deinen Willen in froher Dankbarkeit. Du gabst mir, was ich bedarf. Aber alle, die Dich kennen, sollen Dich von Herzen preisen, dass Du uns mehr gibst als nur das, was auch die Vögel und Lilien haben. Jetzt erst in dem, was uns zu Deinen Kindern macht, sehen wir ohne Hüllen Deine Herrlichkeit. Amen.</w:t>
      </w:r>
      <w:r>
        <w:t xml:space="preserve"> </w:t>
      </w:r>
    </w:p>
    <w:p w14:paraId="4DE50D44" w14:textId="77777777" w:rsidR="00C778DC" w:rsidRDefault="00C778DC" w:rsidP="00C778DC">
      <w:pPr>
        <w:pStyle w:val="berschrift2"/>
      </w:pPr>
      <w:r>
        <w:t>7. Dezember</w:t>
      </w:r>
    </w:p>
    <w:p w14:paraId="673AC078" w14:textId="77777777" w:rsidR="00C778DC" w:rsidRDefault="00C778DC" w:rsidP="00C778DC">
      <w:pPr>
        <w:pStyle w:val="StandardWeb"/>
      </w:pPr>
      <w:r>
        <w:rPr>
          <w:rStyle w:val="Fett"/>
        </w:rPr>
        <w:t>Trachtet am ersten nach dem Reich Gottes und nach seiner Gerechtigkeit.</w:t>
      </w:r>
      <w:r>
        <w:br/>
      </w:r>
      <w:r>
        <w:rPr>
          <w:rStyle w:val="Hervorhebung"/>
        </w:rPr>
        <w:t>Matthäus 6,33</w:t>
      </w:r>
      <w:r>
        <w:t xml:space="preserve"> </w:t>
      </w:r>
    </w:p>
    <w:p w14:paraId="53F6A278" w14:textId="77777777" w:rsidR="00C778DC" w:rsidRDefault="00C778DC" w:rsidP="00C778DC">
      <w:pPr>
        <w:pStyle w:val="StandardWeb"/>
      </w:pPr>
      <w:r>
        <w:t xml:space="preserve">Gründlich reinigt Jesus unsere Seele dadurch, dass er das begehrliche Verlangen nach Speise und Kleidung aus ihr vertreibt. Entsteht nun daraus in ihr eine Leere, etwa ein zielloses Brüten, wie es ein buddhistischer Mönch betreibt? Das volle Gegenteil hat statt. Jetzt ist Patz geschaffen für ein Trachten und Wirken von unvergleichlicher Größe. Ist das die Meinung Jesu; statt für deinen Leib zu sorgen, sorgst du nun für deine Seele und strebst nicht mehr nach dem irdischen, sondern nach dem himmlischen Glück? Nein. Er vergleicht nicht zweierlei Glück und zweierlei Eigensucht miteinander, irdisches und himmlisches Glück, sinnliche und fromme Eigensucht, sondern er stellt neben das, was ich bedarf, das, was Gottes Ziel ist, neben das, was ich für mich erstrebe, das, was ich für Gott begehre. Dass Gottes Reich zu uns komme und sich Gottes Gerechtigkeit an uns offenbare, das ist nun das Ziel meines Trachtens. Ist dieses Ziel für uns nicht zu hoch, so dass die doch recht haben, die auch jetzt bei sich selbst stehen bleiben und an ihre himmlische Seligkeit und ihr ewiges Leben denken? Habe ich denn etwas bei Gottes Reich und Gerechtigkeit zu tun? Bin ich nicht nur ihr Empfänger? Gewiss kommt das, was Gottes ist, nicht in meine Hände, so dass ich es zu verwalten hätte wie einen Besitz, der mir gehört. Gottes Reich besteht aber aus Menschen, die Gott lebendig macht, und seine Gerechtigkeit offenbart sich an denen, die die Gerechtigkeit tun. </w:t>
      </w:r>
    </w:p>
    <w:p w14:paraId="37C3BE7F" w14:textId="77777777" w:rsidR="00C778DC" w:rsidRDefault="00C778DC" w:rsidP="00C778DC">
      <w:pPr>
        <w:pStyle w:val="StandardWeb"/>
      </w:pPr>
      <w:r>
        <w:t xml:space="preserve">Dabei kann keiner für sich allein in Gottes Reich leben, keiner für sich allein nach Gottes Gerechtigkeit handeln. Sein Reich führt uns zusammen und seine Gerechtigkeit einigt uns. Nun hat das, was Jesus zum Inhalt meines Trachtens und meiner Arbeit macht, die unerschöpfliche Fülle und den leuchtenden Glanz bekommen. Alles Wirken nach Gottes Willen hat seine Wurzel in unserem Gebet. Nach Gottes Reich trachten heißt um sein Reich bitten, nach Gottes Gerechtigkeit verlangen bedeutet zuerst um sie bitten. Das gibt dem Gebet die nie zu erschöpfende Weite. Ist die Schuld des Menschen um mich her nicht groß? Habe ich nicht Anlass, für sie um Vergebung zu bitten? Geschieht nicht viel Unrecht? Habe ich nicht Anlass, um die Gerechtigkeit zu bitten? Ist der Mensch nicht voll von sich selbst und in seiner Größe ertrunken? Will er nicht regieren und sein eigenes Reich wirken? Habe ich nicht Grund, um Gottes Reich zu bitten? Aber das Gebet des Trägen ist nichtig; ich empfange im Gebet den Willen und das Vermögen zur Tat. Nun sei darauf bedacht, dass wirklich Gottes Reich an dir auch für die anderen sichtbar werde und Gottes Gerechtigkeit, die dem Bösen sieghaft das Ende bereitet, an dir offenbar sei. So wird mein Leben gefüllt, während es unser Sorgen nur mit leerem Tand vollstopft. </w:t>
      </w:r>
    </w:p>
    <w:p w14:paraId="6B6FCD00" w14:textId="77777777" w:rsidR="00C778DC" w:rsidRDefault="00C778DC" w:rsidP="00C778DC">
      <w:pPr>
        <w:pStyle w:val="StandardWeb"/>
      </w:pPr>
      <w:r>
        <w:rPr>
          <w:rStyle w:val="Hervorhebung"/>
        </w:rPr>
        <w:t>Wenn ich auf meine Sorgen lausche, so werden meine Tage leer und mein Leben wird zu Dunst und Rauch. Weil Du Dich aber als den Herrn offenbarst, der uns regiert, und uns Deine Gerechtigkeit zeigst, jubelt meine Seele, singt Dir ein neues Lied und spricht mit dem Psalmisten: Bei Dir ist Freude die Fülle und liebliches Wesen in Deiner Rechten ewiglich. Amen.</w:t>
      </w:r>
      <w:r>
        <w:t xml:space="preserve"> </w:t>
      </w:r>
    </w:p>
    <w:p w14:paraId="3B18620D" w14:textId="77777777" w:rsidR="00C778DC" w:rsidRDefault="00C778DC" w:rsidP="00C778DC">
      <w:pPr>
        <w:pStyle w:val="berschrift2"/>
      </w:pPr>
      <w:r>
        <w:t>8. Dezember</w:t>
      </w:r>
    </w:p>
    <w:p w14:paraId="317659AD" w14:textId="77777777" w:rsidR="00C778DC" w:rsidRDefault="00C778DC" w:rsidP="00C778DC">
      <w:pPr>
        <w:pStyle w:val="StandardWeb"/>
      </w:pPr>
      <w:r>
        <w:rPr>
          <w:rStyle w:val="Fett"/>
        </w:rPr>
        <w:t>Was betrübst du dich, meine Seele, und bist so unruhig in mir? Harre auf Gott; denn ich werde ihm noch danken, dass er meines Angesichts Hilfe und mein Gott ist.</w:t>
      </w:r>
      <w:r>
        <w:br/>
      </w:r>
      <w:r>
        <w:rPr>
          <w:rStyle w:val="Hervorhebung"/>
        </w:rPr>
        <w:t>Psalm 42,12</w:t>
      </w:r>
      <w:r>
        <w:t xml:space="preserve"> </w:t>
      </w:r>
    </w:p>
    <w:p w14:paraId="245B0A3B" w14:textId="77777777" w:rsidR="00C778DC" w:rsidRDefault="00C778DC" w:rsidP="00C778DC">
      <w:pPr>
        <w:pStyle w:val="StandardWeb"/>
      </w:pPr>
      <w:r>
        <w:t xml:space="preserve">Weil du warten musst, Seele, wirst du ungeduldig, nennst das Warten ein peinliches, schweres Geschäft und kannst es doch nicht lassen. Denn was gegenwärtig ist, erfüllt dein Verlangen nicht. In dem, was du bist und hast, kannst du nicht ruhen, nicht in dem, wozu die Natur dich macht, und wenn sie dich noch so gütig beschenkt, und auch nicht in dem, was dir Gottes Gnade gewährt, auch wenn du dich täglich an der seligen Freude nährst, die aus der Nähe Jesu in dich strömt. Du musst warten; denn du bist für die Zukunft geboren und stehst im Werden und nicht am Ziel. Warten ohne Schwanken und Ungewissheit, ruhig warten, wie kann ich dies? Sieh auf Gott! Wenn ich den Blick nicht zu ihm erhebe, wird mein Warten ungeduldig. Ob es kommt, ob es nicht kommt, das, wonach ich mich sehne, darüber gibt es im menschlichen Bereich keine Gewissheit, und wenn die Seele von der Erwartung zum Verzicht und von der Hoffnung zur Furcht hinüberschwankt, dann stöhnt sie und findet ihren Zustand hart. Darum bedarf sie der Mahnung: harre auf Gott! Von dem, was kommt, weißt du eines ganz gewiss: es kommt von Gott und zeigt dir ihn und zeigt dir, wie Er hilft. Darum entsteht das heftigste Schwanken und peinliches Bangen dann, wenn das, was gegenwärtig ist, uns Gott verbirgt und den Blick auf ihn uns verwehrt. Aber auch im tiefsten Dunkel, Seele, ist dies dein Amt und Werk, auf deinen Gott zu warten. Er ist der deine, weil er dich schuf und weil er dich rief. Darum weißt du, was Er ist, Anfänger und Vollender, der Gegenwärtige und der Kommende, das A und das O. Etwas anderes brauchst du nicht als die eine Gewissheit: du wirst sehen, was Er tun wird, und empfangen, was Er dir geben wird. Dann wirst du danken; dann gibt es kein dunkles Schicksal mehr und du hast nicht mehr dich quälende Wünsche in dir und bist nicht mehr eine unruhige Seele. Zeigt dir Gott, was Er tun wird, dann, Seele, bist du satt. </w:t>
      </w:r>
    </w:p>
    <w:p w14:paraId="53A43EBE" w14:textId="77777777" w:rsidR="00C778DC" w:rsidRDefault="00C778DC" w:rsidP="00C778DC">
      <w:pPr>
        <w:pStyle w:val="StandardWeb"/>
      </w:pPr>
      <w:r>
        <w:rPr>
          <w:rStyle w:val="Hervorhebung"/>
        </w:rPr>
        <w:t>Ich werde Dir danken, Herr, heiliger Gott, und will Dir auch heute schon danken, aus all meiner Unruhe heraus unter allem Druck, der auf mir liegt. Dir, meinem Gott, danke ich. Deinem teueren Wort gehorsam heiße ich Dich meinen Gott, unseren Gott, meinen Vater, unseren Vater. Dass ich so sprechen darf, das ist der erste und letzte, der allermächtigste Grund zum Dank, der mich in Ewigkeit dazu bringen wird, dass ich Dir danken darf. Amen.</w:t>
      </w:r>
      <w:r>
        <w:t xml:space="preserve"> </w:t>
      </w:r>
    </w:p>
    <w:p w14:paraId="5F07D989" w14:textId="77777777" w:rsidR="00C778DC" w:rsidRDefault="00C778DC" w:rsidP="00C778DC">
      <w:pPr>
        <w:pStyle w:val="berschrift2"/>
      </w:pPr>
      <w:r>
        <w:t>9. Dezember</w:t>
      </w:r>
    </w:p>
    <w:p w14:paraId="4B3146CB" w14:textId="77777777" w:rsidR="00C778DC" w:rsidRDefault="00C778DC" w:rsidP="00C778DC">
      <w:pPr>
        <w:pStyle w:val="StandardWeb"/>
      </w:pPr>
      <w:r>
        <w:rPr>
          <w:rStyle w:val="Fett"/>
        </w:rPr>
        <w:t>Er muss wachsen, ich aber muss abnehmen.</w:t>
      </w:r>
      <w:r>
        <w:br/>
      </w:r>
      <w:r>
        <w:rPr>
          <w:rStyle w:val="Hervorhebung"/>
        </w:rPr>
        <w:t>Johannes 3,30</w:t>
      </w:r>
      <w:r>
        <w:t xml:space="preserve"> </w:t>
      </w:r>
    </w:p>
    <w:p w14:paraId="3C75B469" w14:textId="77777777" w:rsidR="00C778DC" w:rsidRDefault="00C778DC" w:rsidP="00C778DC">
      <w:pPr>
        <w:pStyle w:val="StandardWeb"/>
      </w:pPr>
      <w:r>
        <w:t xml:space="preserve">Dass wir abnehmen, wenn Christus wächst, ist kein Schaden, sondern ganz und vollständig Gewinn. Was wäre aus der Arbeit des Täufers geworden, wenn nicht Jesus nach ihm gekommen und über ihn emporgewachsen wäre? Weil Jesus kam, spricht der Täufer auch noch zu uns und er wirkt in dem Maß auf uns heilsam ein, als Jesus sein Werk an uns tut. Johannes spricht zu uns von der Buße; heilsam wird uns aber die Buße durch Christus. Denn sie hilft mir dadurch, dass sie mir die Vergebung bringt und mich in den Gehorsam des Glaubens stellt. Dies ist aber Jesu Gabe. Vom Himmelreich spricht der Täufer zu uns; doch bliebe dies eine dunkle Hoffnung und nicht viel mehr als ein schöner Traum, wenn wir nicht Jesus kennten. Durch ihn erhält das Wort vom königlichen Wirken Gottes, durch das er uns die Fülle seiner Gnade gibt, den verständlichen Sinn und die erfassbare Wirklichkeit. Wie von seinem Werk gilt das Wort des Täufers auch von unserem Werk und es ist immer falsch, wenn wir es mit einem schmerzhaften lang wiederholen: leider muss ich abnehmen, obwohl ich so gern groß geblieben wäre. Es muss so sein, sagt der Täufer; das ist eine göttliche Notwendigkeit und gegen diese murrt man nicht und sträubt man sich nicht. Was sein muss, soll ich nicht mit halbem Herzen, sondern mit ganzem Willen wollen. Es kann freilich im Lebenslauf eines Menschen begründet sein, dass ich für ihn große Bedeutung erhalten habe, weil mein Wort das war, wodurch Gott ihn begnadete, mein Glaube ihn zum Glauben und meine Buße ihn zur Buße bewog. Daraus kann große Dankbarkeit erwachsen; aber immer behält es die göttlich begründete Notwendigkeit, dass ich abnehme und Christus wachse und ich immer weniger für den anderen bedeute, weil er immer freier von mir wird und immer selbstständiger und reifer mit eigenem Glauben an Gott hängt. Bliebe ich für ihn groß, das wäre niemals Gewinn, im Gegenteil, schwerste Schädigung; denn das wäre Schuld. Es ist eine göttliche Notwendigkeit, dass wir alle mit unserem Dienst verschwinden, auch Augustin und Luther und Calvin, und niemand groß bleibe als der, der von oben kam und darum der Herr über alle ist. </w:t>
      </w:r>
    </w:p>
    <w:p w14:paraId="0A96F1BF" w14:textId="77777777" w:rsidR="00C778DC" w:rsidRDefault="00C778DC" w:rsidP="00C778DC">
      <w:pPr>
        <w:pStyle w:val="StandardWeb"/>
      </w:pPr>
      <w:r>
        <w:rPr>
          <w:rStyle w:val="Hervorhebung"/>
        </w:rPr>
        <w:t>Dich, Herr Christus, dessen Wort nicht verwelkt, dessen Gnade nicht ermattet, dessen Leben nicht veraltet, preise ich mit froher Danksagung. Immer heller machst Du uns Dein Wort, immer größer Deine Gemeinde, immer mehr gerüstet zu Deinem Dienst. Widersteh in Deiner Heilandsmacht all unserer Eigenheit, die selber wachsen und groß bleiben will. Zerbrich Du sie, so sei Dir Lob und Dank gesagt; so wirst Du groß. Amen.</w:t>
      </w:r>
      <w:r>
        <w:t xml:space="preserve"> </w:t>
      </w:r>
    </w:p>
    <w:p w14:paraId="5BC4D871" w14:textId="77777777" w:rsidR="00C778DC" w:rsidRDefault="00C778DC" w:rsidP="00C778DC">
      <w:pPr>
        <w:pStyle w:val="berschrift2"/>
      </w:pPr>
      <w:r>
        <w:t>10. Dezember</w:t>
      </w:r>
    </w:p>
    <w:p w14:paraId="29B05FC3" w14:textId="77777777" w:rsidR="00C778DC" w:rsidRDefault="00C778DC" w:rsidP="00C778DC">
      <w:pPr>
        <w:pStyle w:val="StandardWeb"/>
      </w:pPr>
      <w:r>
        <w:rPr>
          <w:rStyle w:val="Fett"/>
        </w:rPr>
        <w:t>Wenn ich sehe die Himmel, deiner Finger Werk, den Mond und die Sterne, die du bereitest, was ist der Mensch, dass du seiner gedenkst, und des Menschen Kind, dass du dich seiner annimmst?</w:t>
      </w:r>
      <w:r>
        <w:br/>
      </w:r>
      <w:r>
        <w:rPr>
          <w:rStyle w:val="Hervorhebung"/>
        </w:rPr>
        <w:t>Psalm 8,4+5</w:t>
      </w:r>
      <w:r>
        <w:t xml:space="preserve"> </w:t>
      </w:r>
    </w:p>
    <w:p w14:paraId="6E568737" w14:textId="77777777" w:rsidR="00C778DC" w:rsidRDefault="00C778DC" w:rsidP="00C778DC">
      <w:pPr>
        <w:pStyle w:val="StandardWeb"/>
      </w:pPr>
      <w:r>
        <w:t xml:space="preserve">Wir staunen über den Himmel. Was umfassen diese Unendlichkeiten? Was sind alle diese leuchtenden Welten? Was ist das Ziel dieser gewaltigen Bewegung, die sie hindurch durch den Weltenraum trägt? Auch der Psalmist staunt über die Himmel und den Mond und die Sterne, und wir staunen umso mehr, je mehr wir vom Himmel wissen. Aber der Psalmist sieht mit staunender Bewunderung auch auf den Menschen und auch dieser Grund zum Erstaunen wird niemals entkräftet. Was dünkt ihn am Menschen wunderbar? Gott denkt an ihn, Gott kümmert sich um ihn, Gott sucht ihn mit seiner Gnade heim. Wenden wir vom weiten Weltenraum den Blick zum Menschen hinüber, so sieht es aus, als sei er nichts. Seine Maße verschwinden neben dem, was uns die Himmel zeigen, auch das Maß seiner Lebenszeit. Neben der langgedehnten Zeit der Himmelskörper ist er ein kurzlebiges Wesen, das nur für einen Augenblick besteht, und auch sein geistiger Besitz reicht bei weitem nicht aus, um das Weltall zu erfassen. Allein nicht das bringt den Psalmisten ins Staunen, dass der Mensch so klein ist. Er erdichtet sich nicht ein anderes Menschenwesen, als er hat. Nun aber geschieht das Erstaunliche: Gott sieht auf ihn, ist für ihn gegenwärtig und hat ihn lieb. Dass sich der Schöpfer des Himmels mit dem Menschen beschäftigt, das ist das erstaunliche Wunder. Soll ich aus dem Staunen den Zweifel machen und sagen: ich mag nicht staunen, sondern will begreifen und lösche, was ich nicht begreifen kann, aus meinem Sehfeld aus? Wer sich dem widersetzt, was sich ihm wirklich zeigt, zerbricht die Grundlagen seines Lebens. Ich weiß, dass Gott an mich denkt; denn ich denke an ihn. Ich könnte nicht an ihn denken, dächte er nicht an mich. Man kann Gott nicht kennen, wenn man nicht von ihm gekannt ist. Ich weiß auch, dass mich Gott mit seiner Gnade heimsucht. Nähme ich es nicht in meinem eigenen Leben wahr, so sehe ich es an Jesus. Daraus entsteht freilich das tiefe Staunen und die Frage: was ist der Mensch? Bekommt einen mächtigen Klang, aber auch die deutliche, voll zureichende Antwort. Was ist der Mensch? Das, was Gottes Gnade aus ihm macht. </w:t>
      </w:r>
    </w:p>
    <w:p w14:paraId="088E3ED9" w14:textId="77777777" w:rsidR="00C778DC" w:rsidRDefault="00C778DC" w:rsidP="00C778DC">
      <w:pPr>
        <w:pStyle w:val="StandardWeb"/>
      </w:pPr>
      <w:r>
        <w:rPr>
          <w:rStyle w:val="Hervorhebung"/>
        </w:rPr>
        <w:t>Vor Dich trete, Vater, alles, was Fleisch ist, und bete Dich an, Dich allein und keine andere Macht im Himmel und auf Erden. Dich soll jeder, der Mensch ist, anbeten, weil Du an ihm das Wunder tust, das Gott mit dem Menschen vereint. Dich soll jeder anbeten, dem Jesus begegnet ist, der das Wunder vollbrachte, das Gott mit dem Menschen versöhnt. Amen.</w:t>
      </w:r>
      <w:r>
        <w:t xml:space="preserve"> </w:t>
      </w:r>
    </w:p>
    <w:p w14:paraId="540DB3AB" w14:textId="77777777" w:rsidR="00C778DC" w:rsidRDefault="00C778DC" w:rsidP="00C778DC">
      <w:pPr>
        <w:pStyle w:val="berschrift2"/>
      </w:pPr>
      <w:r>
        <w:t>11. Dezember</w:t>
      </w:r>
    </w:p>
    <w:p w14:paraId="2CB280BD" w14:textId="6CE89582" w:rsidR="00C778DC" w:rsidRDefault="00C778DC" w:rsidP="00C778DC">
      <w:pPr>
        <w:pStyle w:val="StandardWeb"/>
      </w:pPr>
      <w:r>
        <w:rPr>
          <w:rStyle w:val="Fett"/>
        </w:rPr>
        <w:t xml:space="preserve">Johannes antwortete und sprach: </w:t>
      </w:r>
      <w:r w:rsidR="00073840">
        <w:rPr>
          <w:rStyle w:val="Fett"/>
        </w:rPr>
        <w:t>„</w:t>
      </w:r>
      <w:r>
        <w:rPr>
          <w:rStyle w:val="Fett"/>
        </w:rPr>
        <w:t>Ein Mensch kann nichts nehmen, es werde ihm denn gegeben vom Himmel.</w:t>
      </w:r>
      <w:r w:rsidR="00073840">
        <w:rPr>
          <w:rStyle w:val="Fett"/>
        </w:rPr>
        <w:t>“</w:t>
      </w:r>
      <w:r>
        <w:br/>
      </w:r>
      <w:r>
        <w:rPr>
          <w:rStyle w:val="Hervorhebung"/>
        </w:rPr>
        <w:t>Johannes 3,27</w:t>
      </w:r>
      <w:r>
        <w:t xml:space="preserve"> </w:t>
      </w:r>
    </w:p>
    <w:p w14:paraId="57018F6D" w14:textId="0DB3BBF8" w:rsidR="00C778DC" w:rsidRDefault="00C778DC" w:rsidP="00C778DC">
      <w:pPr>
        <w:pStyle w:val="StandardWeb"/>
      </w:pPr>
      <w:r>
        <w:t xml:space="preserve">Nehmen und empfangen darf ich unbeschreiblich viel, darf aus seiner Fülle Gnade um Gnade nehmen und dies so, wie ich es für jeden Tag bedarf. Ich brauche nicht zu verdursten, sondern darf kommen und trinken, muss mich nicht dem Tod überlassen, sondern darf kommen und trinken, muss mich nicht dem Tod überlassen, sondern darf das Brot des Lebens holen, brauche nicht töricht zu verfahren, sondern darf um Weisheit bitten. Aber nehmen kann ich nur, was mir gegeben wird. Ohne göttliches Geben gibt es kein menschliches Nehmen. Wir Menschen meinen es anders und bilden uns ein, unsere gierigen Griffe reichten aus, um uns reich zu machen. So greifen wir mit raffenden Händen in die Natur hinein in der Meinung, es brauche nur unser Nehmen, so müsse sie uns ihre Ernten spenden. Aber mit diesem wilden Greifen füllen wir unsere Hände nur mit Sand. </w:t>
      </w:r>
      <w:r w:rsidR="00073840">
        <w:t>„</w:t>
      </w:r>
      <w:r>
        <w:t>Eine Hand voller Sand</w:t>
      </w:r>
      <w:r w:rsidR="00073840">
        <w:t>“</w:t>
      </w:r>
      <w:r>
        <w:t xml:space="preserve">, das gewinne ich, wenn ich nehme, was mir nicht gegeben ist. Im inwendigen Leben bereiten wir uns dieselbe Not. </w:t>
      </w:r>
      <w:r w:rsidR="00073840">
        <w:t>„</w:t>
      </w:r>
      <w:r>
        <w:t>Ich brauche, ich will, ich beanspruche, ich nehme mir</w:t>
      </w:r>
      <w:r w:rsidR="00073840">
        <w:t>“</w:t>
      </w:r>
      <w:r>
        <w:t xml:space="preserve">, wie oft gerät unsere Seele in diese Bahn, und doch führt sie hier ebenso wenig zum Ziel wie im Bereich der Natur. Kein Grübeln hilft mir; die Erkenntnis kommt als Geschenk. Kein Klagen wendet die Not; die Hilfe wird geschenkt. Keine Angst vor dem Sterben scheucht es weg; das Leben kommt, weil es mir gegeben ist. Nun aber, wenn die göttliche Gabe dich besucht, und nimm, nun gib deiner Hand Kraft, dass sie greife, und Festigkeit, dass sie bewahre. Wenn Gott spricht, nun höre. Wenn Gott dir dein Werk zeigt, dann steh. Wenn Gott dir seine Gnade gibt, dann handle. Dazu gibt Gott, dass du nimmst. Er gab aber nicht deshalb, weil du nimmst oder nehmen möchtest. Darin, dass wir das haben, was wir empfingen, und nichts anderes bekommen, als was uns gegeben wird, ist Gott offenbar. </w:t>
      </w:r>
    </w:p>
    <w:p w14:paraId="71E82E59" w14:textId="77777777" w:rsidR="00C778DC" w:rsidRDefault="00C778DC" w:rsidP="00C778DC">
      <w:pPr>
        <w:pStyle w:val="StandardWeb"/>
      </w:pPr>
      <w:r>
        <w:rPr>
          <w:rStyle w:val="Hervorhebung"/>
        </w:rPr>
        <w:t>Bessere, Herr, Gott, alle meine Sinne, dass sie achthaben auf Deine uns begabende Hand. Mach wach mein Ohr, dass es Dein Wort höre, mach mein Inwendiges offen, dass es die Gaben Deiner Gnade empfange, mach meinen Willen beweglich, dass er der Weisung Deines Geistes gehorche. So führst Du mich in den seligen Stand, in dem ich nehmen darf, was Du mir gibst. Amen.</w:t>
      </w:r>
      <w:r>
        <w:t xml:space="preserve"> </w:t>
      </w:r>
    </w:p>
    <w:p w14:paraId="7346FFCB" w14:textId="77777777" w:rsidR="00C778DC" w:rsidRDefault="00C778DC" w:rsidP="00C778DC">
      <w:pPr>
        <w:pStyle w:val="berschrift2"/>
      </w:pPr>
      <w:r>
        <w:t>12. Dezember</w:t>
      </w:r>
    </w:p>
    <w:p w14:paraId="05D00B81" w14:textId="77777777" w:rsidR="00C778DC" w:rsidRDefault="00C778DC" w:rsidP="00C778DC">
      <w:pPr>
        <w:pStyle w:val="StandardWeb"/>
      </w:pPr>
      <w:r>
        <w:rPr>
          <w:rStyle w:val="Fett"/>
        </w:rPr>
        <w:t>Es ist aber der Glaube eine gewisse Zuversicht dessen, das man hofft, und nicht zweifeln an dem, das man nicht sieht.</w:t>
      </w:r>
      <w:r>
        <w:br/>
      </w:r>
      <w:r>
        <w:rPr>
          <w:rStyle w:val="Hervorhebung"/>
        </w:rPr>
        <w:t>Hebräer 11,1</w:t>
      </w:r>
      <w:r>
        <w:t xml:space="preserve"> </w:t>
      </w:r>
    </w:p>
    <w:p w14:paraId="195617FA" w14:textId="77777777" w:rsidR="00C778DC" w:rsidRDefault="00C778DC" w:rsidP="00C778DC">
      <w:pPr>
        <w:pStyle w:val="StandardWeb"/>
      </w:pPr>
      <w:r>
        <w:t xml:space="preserve">Das Glauben und das Hoffen sind untrennbar verbunden und doch ist es noch ein großer Schritt, der uns vom Hoffen hinüber in den Glauben führt. Was mir Gottes Gnade gibt, hat im Maß des Lebens, das uns die Natur gewährt, noch nicht Raum. Die Gerechtigkeit, die mir die Gnade gibt, ist die eines Sünders, der unter dem Zwang steht, mit dem die Natur das falsche Begehren in mir erweckt, und das Leben, das mir die Gnade gibt, ist das Leben eines Sterbenden. Jeder Blick auf Jesus wendet mein Antlitz nach vorn der Zukunft zu. Ich nenne ihn den Christus, den Herrn über alles; das ist die große Hoffnung, die alles überragt, was die Gegenwart mir zeigt. Ich nenne ihn den Auferstandenen, der uns zur Auferstehung führt, und damit hat er mir die Hoffnung geschenkt. Es ist ein köstliches Ding, hoffen zu dürfen, und ich will die göttliche Gnade nicht geringschätzen, die mir die Hoffnung schenkt, und nicht murren, weil ich auf sie warten muss. Indem Jesus mich zum Hoffenden macht, erfahre ich bereits, dass er mein Versöhner ist und mich in Gottes Vergebung gestellt hat. Ich kann aber nicht nur in der Zukunft leben. Mit drängendem Anspruch packt mich, was gegenwärtig ist, und lässt mich nicht nur auf das warten, was noch nicht gesehen wird. Das Sichtbare ist mir dazu gezeigt, damit ich es sehe, und es fordert mit heiliger Verpflichtung von mir die Tat. Nun muss ich den Schritt tun, der mich vom Hoffen zum Glauben hinüberführt, und ich tue diesen Schritt dann, wenn ich die Hoffnung auch im Verkehr mit dem, was gegenwärtig ist, bewahre und mir das, was nicht sichtbar ist, gewiss bleibt, auch wenn ich mich im Sichtbaren bewege. Ich glaube nicht, wenn meine Hoffnung über der Gegenwart schwebt und mir nicht jetzt mein Wollen und Handeln gibt. Dann mache ich aus ihr ein müßiges Spiel, einen erquickenden und tröstenden Traum. Das ist der Unglaube, der die Seele zerreißt und den Willen spaltet. Stehen beim Gehofften, gewiss sein dessen, was nicht sichtbar ist, das ist der Glaube. Dass ich innerhalb dieser Welt in Gottes Reich lebe, in meinem natürlichen Zustand der Sünde gestorben bin, und als der zum Leben Berufene krank bin und sterbe, das heißt gläubig sein. Ich bin es nicht, wenn ich zwar hoffe, einst werde die Welt Gott untertan, jetzt aber mich so verhalte, als sei sie die Beute meiner Eigensucht, wenn ich auf Gottes kommendes Gericht warte, jetzt aber so handle, wie es meine Lust mir rät, wenn ich auf das kommende Leben mich freue, jetzt aber im Leiden und im Glück mich so benehme wie die, die sagen, sie müssten die Rosen pflücken, weil sie blühen. Dieser Riss ist tödlich; denn er ist Sünde, weil er die göttliche Gabe missachtet. Gott ist nicht nur der Kommende, sondern auch der Gegenwärtige. Darum gibt mir seine Verheißung, wenn ich sie mit redlichem Willen fasse, die Hoffnung so, dass sie mich gläubig macht. </w:t>
      </w:r>
    </w:p>
    <w:p w14:paraId="16E28992" w14:textId="77777777" w:rsidR="00C778DC" w:rsidRDefault="00C778DC" w:rsidP="00C778DC">
      <w:pPr>
        <w:pStyle w:val="StandardWeb"/>
      </w:pPr>
      <w:r>
        <w:rPr>
          <w:rStyle w:val="Hervorhebung"/>
        </w:rPr>
        <w:t>Es ist, Herr, Gott, meine selige Hoffnung, dass ich Dich einst anbeten darf; so will ich Dich auch jetzt ehren. Ich hoffe, dass ich Dich einst von Angesicht zu Angesicht erkennen darf; so will ich auch jetzt vor Dir wandeln. Ich hoffe, dass ich einst von allem Bösen frei in reiner Gerechtigkeit Dir dienen darf; so will ich auch jetzt das hassen, was Dein Gebot verwirft. Dies ist meine Bitte. Erhöre sie nach Deiner Barmherzigkeit. Amen.</w:t>
      </w:r>
      <w:r>
        <w:t xml:space="preserve"> </w:t>
      </w:r>
    </w:p>
    <w:p w14:paraId="0BC45EEA" w14:textId="77777777" w:rsidR="00C778DC" w:rsidRDefault="00C778DC" w:rsidP="00C778DC">
      <w:pPr>
        <w:pStyle w:val="berschrift2"/>
      </w:pPr>
      <w:r>
        <w:t>13. Dezember</w:t>
      </w:r>
    </w:p>
    <w:p w14:paraId="0779E551" w14:textId="77777777" w:rsidR="00C778DC" w:rsidRDefault="00C778DC" w:rsidP="00C778DC">
      <w:pPr>
        <w:pStyle w:val="StandardWeb"/>
      </w:pPr>
      <w:r>
        <w:rPr>
          <w:rStyle w:val="Fett"/>
        </w:rPr>
        <w:t>Dass wir, erlöst aus der Hand unserer Feinde, ihm dieneten ohne Furcht unser Leben lang.</w:t>
      </w:r>
      <w:r>
        <w:br/>
      </w:r>
      <w:r>
        <w:rPr>
          <w:rStyle w:val="Hervorhebung"/>
        </w:rPr>
        <w:t>Lukas 1,74</w:t>
      </w:r>
      <w:r>
        <w:t xml:space="preserve"> </w:t>
      </w:r>
    </w:p>
    <w:p w14:paraId="6A5F11A4" w14:textId="752A0F4C" w:rsidR="00C778DC" w:rsidRDefault="00C778DC" w:rsidP="00C778DC">
      <w:pPr>
        <w:pStyle w:val="StandardWeb"/>
      </w:pPr>
      <w:r>
        <w:t xml:space="preserve">Feinde haben ist ein bitteres Los und Feinde hatte Israel, als Jesus geboren wurde, in Menge. Es war nicht unverschuldete Feindschaft; nun aber war sie mit allen ihren bitteren Folgen da. Durch die Völker flutete ein Strom von Hass, der auf die Judenschaft Verachtung türmte. In Jerusalem hatte der König eine Zwingburg mit hochragenden Türmen gebaut, sein Schutz vor dem im Volk gegen ihn tobenden Hass. Die Priesterschaft war in wild gegeneinander kämpfende Parteien zerrissen und die Spaltung entzweite das ganze Volk. So hatte jedermann Feinde in Menge. Was wendet die Not und befreit von den Feinden? </w:t>
      </w:r>
      <w:r w:rsidR="00073840">
        <w:t>„</w:t>
      </w:r>
      <w:r>
        <w:t>Wir sind erlöst aus der Hand unserer Feinde</w:t>
      </w:r>
      <w:r w:rsidR="00073840">
        <w:t>“</w:t>
      </w:r>
      <w:r>
        <w:t xml:space="preserve">, jubelt Zacharias. Denn nun ist Christus bei uns. Die Schmach ist vergangen; Christus ist unsere Ehre. Der Hass ist ausgelöscht; wo Christus ist, stirbt der Hass. Das Rauben und Verderben hat ein Ende; wo Christus ist, verkriecht sich das in uns hausende Raubtier, das gierige und unersättliche, das plündern und morden will. Nun können wir Gott dienen ohne Furcht. Mit bebendem Herzen Gott dienen ist noch kein würdiger Gottesdienst. Die Furcht zwingt unseren Blick, dass er nach dem Fein spähe und auf die bedrohenden Gefahren achte. Wie sollen wir in solcher Lage Gott mit ganzem Herzen dienen, wie es fertig bringen, dass sein Dienst unseren Blick zu ihm emporhebt? Nun ist aber Christus da. Das macht unseren Blick von jedem Zwang los und das Herz von jeder Teilung frei. Nun beten wir Gott mit ganzem Herzen an. Dir Furcht treibt in die Heimlichkeit; sie darf nicht laut reden; sonst erweckt sie den Widerspruch. Nun aber ist Christus da. Jetzt schallen unsere Lieder und wir preisen Gottes Namen laut. </w:t>
      </w:r>
    </w:p>
    <w:p w14:paraId="5C34A9C7" w14:textId="77777777" w:rsidR="00C778DC" w:rsidRDefault="00C778DC" w:rsidP="00C778DC">
      <w:pPr>
        <w:pStyle w:val="StandardWeb"/>
      </w:pPr>
      <w:r>
        <w:rPr>
          <w:rStyle w:val="Hervorhebung"/>
        </w:rPr>
        <w:t>Die gefährlichen Feinde, o Jesus, sind in mir selbst daheim. Dein Werk ist es, dass ich dennoch ohne Furcht Gott dienen darf mein Leben lang, ohne Furcht vor meinem Fall; denn Du heilst; ohne Furcht vor meiner Schuld; denn Du versöhnst; ohne Furcht vor meinen schwankenden Gedanken; denn Du schaffst Glauben; ohne Furcht vor meiner lieblosen Eigensucht; denn Du erweckst die Liebe. Ohne Furcht Gott dienen dürfen, Herr, das ist Dein Heilandswerk. Amen.</w:t>
      </w:r>
      <w:r>
        <w:t xml:space="preserve"> </w:t>
      </w:r>
    </w:p>
    <w:p w14:paraId="6B621207" w14:textId="77777777" w:rsidR="00C778DC" w:rsidRDefault="00C778DC" w:rsidP="00C778DC">
      <w:pPr>
        <w:pStyle w:val="berschrift2"/>
      </w:pPr>
      <w:r>
        <w:t>14. Dezember</w:t>
      </w:r>
    </w:p>
    <w:p w14:paraId="2C5A9579" w14:textId="77777777" w:rsidR="00C778DC" w:rsidRDefault="00C778DC" w:rsidP="00C778DC">
      <w:pPr>
        <w:pStyle w:val="StandardWeb"/>
      </w:pPr>
      <w:r>
        <w:rPr>
          <w:rStyle w:val="Fett"/>
        </w:rPr>
        <w:t xml:space="preserve">Was mir Gewinn war, das habe ich um Christi willen für Schaden geachtet. Denn ich achte es alles für Schaden gegenüber der überschwänglichen Erkenntnis Christi Jesu, meines Herrn, um welches willen ich alles habe für Schaden gerechnet und achte es für Spreu, damit ich Christus gewinne und in Ihm erfunden werde, zu erkennen Ihn und die Kraft seiner Auferstehung und die Gemeinschaft seiner Leiden, dass ich seinem Tod ähnlich werde, damit ich entgegenkomme zur Auferstehung der Toten. </w:t>
      </w:r>
      <w:r>
        <w:br/>
      </w:r>
      <w:r>
        <w:rPr>
          <w:rStyle w:val="Hervorhebung"/>
        </w:rPr>
        <w:t>Philipper 3,7–11</w:t>
      </w:r>
      <w:r>
        <w:t xml:space="preserve"> </w:t>
      </w:r>
    </w:p>
    <w:p w14:paraId="2A251169" w14:textId="77777777" w:rsidR="00C778DC" w:rsidRDefault="00C778DC" w:rsidP="00C778DC">
      <w:pPr>
        <w:pStyle w:val="StandardWeb"/>
      </w:pPr>
      <w:r>
        <w:t xml:space="preserve">Nicht Wertloses hielt Paulus für Spreu, sondern das, was ihn früher als höchsten Wert kräftig bewegte und ihn zum Eiferer machte, weil seine ganze Seele daran hing. Nicht Gottlosigkeit vergleicht er mit seinem Christenstand, sondern seine Frömmigkeit stellt er neben das, was er an Jesus sah. Er hatte in seinem früheren Leben Sünde, aber auch aufrichtigen, willensstarken Gottesdienst und beides war untrennbar miteinander verwachsen. Darum verzichtet er jetzt auf alles, was er einst war, und richtet nicht nur reuig seine damalige Feindschaft gegen Jesus, sondern vergräbt seinen ganzen früheren Gottesdienst. So groß wurde für ihn Jesus, so neu und herrlich Gottes Offenbarung in ihm. Durch seinen neuen Weg bekam er nicht viele Ziele, sondern nur eines, das, dass er Christus kennen lerne. Neben diesem Verlangen erstarb in ihm jedes andere Begehren. Man kennt ihn an dem, was er tut. Wenn Paulus von der Erkenntnis Jesu sprach, so dachte er nicht an Theorien über Christus. Er hat seine Frömmigkeit, die ihn zum Täter des Gesetzes machte, nicht deshalb weggeworfen, um ein theologischer Spekulant zu werden. Sein Christus war kein Gegenstand für unsere Theoriebildung, sondern der regierende Herr, der dadurch erkannt wird, dass er seine Herrschaft über und zur Vollendung bringt. Aber auch nicht einzig daran hat Paulus bei seinem Verlangen gedacht, dass Christus die Herrlichkeit des ewigen Lebens hat und gibt, sondern er sah auch in seinem Kreuz einen noch nicht ausgeschöpften Segensquell. Auch dieses hat eine Tiefe in sich, in die Paulus noch nicht eingedrungen ist, weil er noch nicht die ganze Macht des Kreuzes Christi Jesu an sich selber und am Weltbestand vor Augen hat. Der Sünde abgestorben sein, die Unterstellung des Fleisches unter das es beseitigende Urteil Gottes, für die Welt gekreuzigt sein, das waren Worte, die höher waren als der heutige Tag und größer als unsere Erfahrung. Sie sprachen von dem, was die Fülle der göttlichen Gnade zum Ziele Gottes macht. Über dem Sterben erscheint aber an Jesus der Glanz des Lebens; und was es bedeutet, dass er auferstanden ist, und wie er uns die Auferstehung bereitet, das enthüllt erst der kommende Tag. Daher hatte Paulus kein anderes Anliegen als das, dass Christus sich ihm so zeige, wie er in der Macht seines Kreuzes und in der Herrlichkeit seines Lebens Gottes Willen vollbringt. </w:t>
      </w:r>
    </w:p>
    <w:p w14:paraId="6B19A370" w14:textId="77777777" w:rsidR="00C778DC" w:rsidRDefault="00C778DC" w:rsidP="00C778DC">
      <w:pPr>
        <w:pStyle w:val="StandardWeb"/>
      </w:pPr>
      <w:r>
        <w:rPr>
          <w:rStyle w:val="Hervorhebung"/>
        </w:rPr>
        <w:t>Was Du, Herr Jesus Christus, uns gabst, ist das Himmelreich mit allen seinen Gütern und Gaben. Wir haben aber das Ganze und Ewige noch nicht in unserer Erfahrung vor unseren Augen. Wir spüren die richtende Macht Deines Todes und danken Dir dafür, tragen aber noch das Bild des irdenen Menschen. Wir spüren die Leben schaffende Kraft Deiner Auferstehung; denn sie gibt uns die lebendige Hoffnung und wir danken Dir dafür. Aber wir stehen noch in der Knechtschaft der Vergänglichkeit. Führe uns, o Jesus, ein in Dein vollendetes Reich. Amen.</w:t>
      </w:r>
      <w:r>
        <w:t xml:space="preserve"> </w:t>
      </w:r>
    </w:p>
    <w:p w14:paraId="519FE5AA" w14:textId="77777777" w:rsidR="00C778DC" w:rsidRDefault="00C778DC" w:rsidP="00C778DC">
      <w:pPr>
        <w:pStyle w:val="berschrift2"/>
      </w:pPr>
      <w:r>
        <w:t>15. Dezember</w:t>
      </w:r>
    </w:p>
    <w:p w14:paraId="7E3A8CD6" w14:textId="77777777" w:rsidR="00C778DC" w:rsidRDefault="00C778DC" w:rsidP="00C778DC">
      <w:pPr>
        <w:pStyle w:val="StandardWeb"/>
      </w:pPr>
      <w:r>
        <w:rPr>
          <w:rStyle w:val="Fett"/>
        </w:rPr>
        <w:t>Nicht, dass ich es schon ergriffen habe oder schon vollendet sei; ich jage ihm aber nach, ob ich es auch ergreifen möchte, nachdem ich von Christus Jesus ergriffen bin.</w:t>
      </w:r>
      <w:r>
        <w:br/>
      </w:r>
      <w:r>
        <w:rPr>
          <w:rStyle w:val="Hervorhebung"/>
        </w:rPr>
        <w:t>Philipper 3,12</w:t>
      </w:r>
      <w:r>
        <w:t xml:space="preserve"> </w:t>
      </w:r>
    </w:p>
    <w:p w14:paraId="2739E508" w14:textId="77777777" w:rsidR="00C778DC" w:rsidRDefault="00C778DC" w:rsidP="00C778DC">
      <w:pPr>
        <w:pStyle w:val="StandardWeb"/>
      </w:pPr>
      <w:r>
        <w:t xml:space="preserve">Als Jesus seinen Verfolger rief, begann Paulus einen Lauf, für den er seine ganze Kraft verwendete. Sein Lauf hat ihn weit bis nach Rom geführt, aber auch dort noch nicht an das Ziel gebracht. Er dachte bei diesem Urteil nicht nur an seine Arbeit, dass sie weit hinter dem zurückblieb, was seine Liebe begehrte, sondern auch an seinen eigenen Christenstand. Sein eigener Anteil an der Gnade Jesu war auch jetzt noch am Ende seines Lebens das Ziel, nach dem er sich mit allem, was er ist und kann, verlangend streckt. Denn er hing seine Arbeit nicht nur von außen an sein Christenleben an, als bliebe sie innerlich seinem eigensten Wollen fremd. Sein Werk war ganz eins mit Ihm. Unvollendete Arbeit ist unvollendetes Leben. Ist sein Dienst noch nicht ans Ziel gelangt, so heißt das, er selbst ist noch nicht am Ziel. Es gab für Paulus keinen vollendeten Besitz des Heils, ohne dass der Dienst vollendet wird. Damit gab er die Haltung des Glaubenden nicht auf, im Gegenteil, weil er der Glaubende ist, denkt er so, strebt er so, läuft er so, als der, der noch nicht fertig ist. Denn als Glaubender hat er sein Leben in die Hand seines Herrn gelegt und nicht in sich selbst gesucht. Darum bedarf er zum Eingang in sein Reich das Urteil des Herrn über seinen Dienst und dieses steht noch vor ihm und hängt von der Vollendung seines Werkes ab. Es reicht nicht aus, dass er einst den Glauben gehabt hat. Jetzt muss er ihn haben und morgen und er kann ihn nicht haben, wenn er seinen Lauf einstellt und seinen Dienst preisgibt. Er rechnete darauf, dass sein Verhalten der Christenheit seltsam scheine und unverständlich bleibe. Die entgegengesetzte Betrachtung des Lebens liegt uns so nah. Indem wir zum Glauben gelangten, ist unser Verhältnis zu Gott geklärt und befestigt. Was fehlt uns noch? Es gibt darum für viele nur einen hellen Tag in ihrem Leben, den, an dem sie bekehrt wurden; davon zehren sie ihr Leben lang. Deshalb vermuten sie, Paulus rede hier von seiner Sündhaftigkeit. Wie könnte er noch unfertig sein, wenn ihn nicht seine Sünden demütigten? Wäre er sündlos geworden, so verweilte er statt und ruhig bei sich selbst. So sprechen aber nur die, die nicht wissen, was Glaube ist. Sie bewegen sich freilich nur dann, wenn die Pein und der Fluch der Sünde sie aufscheucht. Paulus aber sah auf den Reichtum Jesu, der alles überragt, was Paulus erlebt und erreicht hat, sah auf Gottes Ziel, das hoch über dem steht, was er im Gehorsam seines treuen Dienstes vollbracht hat. Darum blieb er der, der nicht ruhte, sondern lief, und nicht in sich, sondern vor sich den Grund seines Heils und Lebens sah. </w:t>
      </w:r>
    </w:p>
    <w:p w14:paraId="73141DF9" w14:textId="77777777" w:rsidR="00C778DC" w:rsidRDefault="00C778DC" w:rsidP="00C778DC">
      <w:pPr>
        <w:pStyle w:val="StandardWeb"/>
      </w:pPr>
      <w:r>
        <w:rPr>
          <w:rStyle w:val="Hervorhebung"/>
        </w:rPr>
        <w:t>O Vater, Du kannst uns bewegen, dass wir vergessen, was hinter uns liegt, und uns dorthin wenden, wohin Dein Ruf uns leitet und Deine Verheißung uns zieht, weil dort Deine Herrlichkeit leuchtet und Dein Wille herrscht. Amen.</w:t>
      </w:r>
      <w:r>
        <w:t xml:space="preserve"> </w:t>
      </w:r>
    </w:p>
    <w:p w14:paraId="65CED0E4" w14:textId="77777777" w:rsidR="00C778DC" w:rsidRDefault="00C778DC" w:rsidP="00C778DC">
      <w:pPr>
        <w:pStyle w:val="berschrift2"/>
      </w:pPr>
      <w:r>
        <w:t>16. Dezember</w:t>
      </w:r>
    </w:p>
    <w:p w14:paraId="4A30A959" w14:textId="77777777" w:rsidR="00C778DC" w:rsidRDefault="00C778DC" w:rsidP="00C778DC">
      <w:pPr>
        <w:pStyle w:val="StandardWeb"/>
      </w:pPr>
      <w:r>
        <w:rPr>
          <w:rStyle w:val="Fett"/>
        </w:rPr>
        <w:t>Singet ihm ein neues Lied.</w:t>
      </w:r>
      <w:r>
        <w:br/>
      </w:r>
      <w:r>
        <w:rPr>
          <w:rStyle w:val="Hervorhebung"/>
        </w:rPr>
        <w:t xml:space="preserve">Psalm 33,3 </w:t>
      </w:r>
    </w:p>
    <w:p w14:paraId="47DD9219" w14:textId="49D9DC9D" w:rsidR="00C778DC" w:rsidRDefault="00C778DC" w:rsidP="00C778DC">
      <w:pPr>
        <w:pStyle w:val="StandardWeb"/>
      </w:pPr>
      <w:r>
        <w:t xml:space="preserve">Der Psalmist muss seine Genossen nicht dazu mahnen, dass sie singen; wohl aber ruft er ihnen zu: in neues Lied singt. Sie sangen ihre alten Lieder, die der Schatz der Gemeinde waren und das aussprachen, was die Väter als göttliche Hilfe erlebt hatten. Ihre alten Lieder waren ihnen unentbehrlich. </w:t>
      </w:r>
      <w:r w:rsidR="00073840">
        <w:t>„</w:t>
      </w:r>
      <w:r>
        <w:t>Unsere Väter trauten auf dich und du halfst ihnen</w:t>
      </w:r>
      <w:r w:rsidR="00073840">
        <w:t>“</w:t>
      </w:r>
      <w:r>
        <w:t xml:space="preserve">; dass es so war, das wussten sie aus dem alten Lied und deshalb trauten auch die Kinder jener Väter auf ihn. Das Gebet der Väter wurde zum Gebet der Kinder und die Danksagung der Alten erweckte die Seele der Jungen zur Danksagung. So ging ein Strom von Erfahrung von Geschlecht zu Geschlecht und gab der Gemeinde in ihren wechselnden Geschlechtern dasselbe einheitliche Wort. Aber ebenso unentbehrlich wie das alte Lied ist das neue. Gäbe es kein neues Lied, so gäbe es keine Gegenwart Gottes, keine jetzt uns belebende Gnade, keinen jetzt uns geschenkten Sieg. Kann ich nur von Erinnerung leben? Kann ich Gott nur in dem suchen, was einst vor Zeiten bei den Vätern geschah? Das Lied der Alten hat auch das an sich, was die Eigenart der Alten war und ihrem Leben die Schranken setzte. Ihre Lage ist nicht die meinige, ihr Glaube nicht der meine und das Werk, das sie zu vollbringen hatten, habe nicht auch ich zu tun. Unser Lied kann nicht zeitlos sein; denn es ist die Frucht unseres Lebens, begleitet mit Bitte und Dank unser Handeln und wandelt sich darum mit dem Wechsel der Geschlechter. Der Psalmist hielt aber seine Mahnung, ein neues Lied zu singen, nicht für ein Gebot ohne Kraft, nicht für einen Wunsch ohne Wurzel. Der Stoff zum neuen Lied ist ihm und seinen Genossen gegeben. Denn er selber schaut in seinem eigenen Leben Gottes Werk und dieses darf nicht in Heimlichkeit verschwinden und durch Undank entkräftet werden. Keiner empfängt Gottes Gabe nur für sich selbst; als Glied der Gemeinde erhält er sie für sich und die anderen. Darum entsteht aus dem alten Lied das neue, aus der Stimme der Vorzeit die des lebenden Geschlechts und sie bereitet das Gebet der kommenden vor, deren selige Pflicht es sein wird, an ihrem Ort mit ihrem Wort Gott für das zu preisen, was er ihnen geben wird. </w:t>
      </w:r>
    </w:p>
    <w:p w14:paraId="1A3AAFF6" w14:textId="77777777" w:rsidR="00C778DC" w:rsidRDefault="00C778DC" w:rsidP="00C778DC">
      <w:pPr>
        <w:pStyle w:val="StandardWeb"/>
      </w:pPr>
      <w:r>
        <w:rPr>
          <w:rStyle w:val="Hervorhebung"/>
        </w:rPr>
        <w:t xml:space="preserve">Unser Lied, Herr, Gott, ist schon lange stumm und wir können nur das Lied der Alten singen. Schenke uns ein neues Lied. Nur unsere Undankbarkeit macht uns stumm. Unser starres Herz will nicht singen. Nimm uns das steinerne Herz und mache uns wach, dass wir Deinen Namen loben. Amen. </w:t>
      </w:r>
    </w:p>
    <w:p w14:paraId="587D32E7" w14:textId="77777777" w:rsidR="00C778DC" w:rsidRDefault="00C778DC" w:rsidP="00C778DC">
      <w:pPr>
        <w:pStyle w:val="berschrift2"/>
      </w:pPr>
      <w:r>
        <w:t>17. Dezember</w:t>
      </w:r>
    </w:p>
    <w:p w14:paraId="5616AD25" w14:textId="77777777" w:rsidR="00C778DC" w:rsidRDefault="00C778DC" w:rsidP="00C778DC">
      <w:pPr>
        <w:pStyle w:val="StandardWeb"/>
      </w:pPr>
      <w:r>
        <w:rPr>
          <w:rStyle w:val="Fett"/>
        </w:rPr>
        <w:t>Warum toben die Heiden und die Leute reden so vergeblich? Die Könige im Lande lehnen sich auf und die Herren ratschlagen miteinander wider den Herrn und seinen Gesalbten: Lasst uns zerreißen ihre Bande und von uns werfen ihre Seile. Aber ich habe meinen König eingesetzt auf meinem heiligen Berg Zion.</w:t>
      </w:r>
      <w:r>
        <w:br/>
      </w:r>
      <w:r>
        <w:rPr>
          <w:rStyle w:val="Hervorhebung"/>
        </w:rPr>
        <w:t>Psalm 2,1–3,6</w:t>
      </w:r>
      <w:r>
        <w:t xml:space="preserve"> </w:t>
      </w:r>
    </w:p>
    <w:p w14:paraId="3EFD4D7E" w14:textId="77777777" w:rsidR="00C778DC" w:rsidRDefault="00C778DC" w:rsidP="00C778DC">
      <w:pPr>
        <w:pStyle w:val="StandardWeb"/>
      </w:pPr>
      <w:r>
        <w:t xml:space="preserve">Schritt um Schritt wurde Gottes Werk sichtbarer. Zuerst gab es ein heiliges Volk, ein Volk, dessen Schöpfer und Beherrscher Gott war. Damals aber hatte das Volk noch kein Land. Dann gab es ein heiliges Land, ein Stück Erde, das dem heiligen Volk zur Heimat ward als von Gott ihm gegeben. Im heiligen Land gab es aber noch keine heilige Stadt und kein heiliges Haus. Das entstand nun dadurch, dass das Volk ein Haupt bekommt, einen König, durch den die Einheit des Volkes ihren gesicherten Bestand erhält. Daher gibt es nun in der heiligen Stadt auch einen Tempel, der dem Volk Gottes Verbundenheit mit ihm sichtbar macht. Und nun tritt das Letzte in das Sehfeld Israels hinein, der kommende König, dem Gott über sein Volk die Herrschaft gibt, der Gesalbte, der in der Sendung Gottes regiert. Von David aus erhebt sich der Blick zu diesem letzten Ziel. Darum ist der Verheißene der Davidssohn. Damit aber wird gleichzeitig deutlich, dass daraus in der Völkerwelt Aufruhr entsteht. Nun wird Jerusalem zur umstrittenen Stadt. Denn sein König hat alle Machthaber der Menschheit gegen sich. Denn ihr Machtwille bäumt sich gegen den auf, der die Herrschaft aus Gottes Hand empfängt, und weigert sich, ihm zu dienen. Aber über dem kommenden König und seiner Stadt steht die Verheißung, die jede Furcht vertreibt: Du bist mein Sohn. Nun mag der Weltkampf toben; Gottes Stadt bleibt im Frieden. Das waren schaffende Worte, die das Kommende nicht nur beschreiben, sondern hervorbringen. Sie stehen über der Geschichte Jesu und seinem Gang ans Kreuz als ihn führendes Licht und behalten für jede Zeit eine nie endende Wirksamkeit, die sich auch in meinem Leben bewähren soll. Dieses Wort stellt mich in den Kampf, der an jeder Arbeit haftet, die um Gottes willen im Dienst Jesu geschieht, und nimmt jede Furcht von ihm weg, verschließt das Ohr für den Lärm der Welt und bereitet Ruhe über alle aus, die im Gehorsam gegen Jesus handeln. </w:t>
      </w:r>
    </w:p>
    <w:p w14:paraId="1692A794" w14:textId="77777777" w:rsidR="00C778DC" w:rsidRDefault="00C778DC" w:rsidP="00C778DC">
      <w:pPr>
        <w:pStyle w:val="StandardWeb"/>
      </w:pPr>
      <w:r>
        <w:rPr>
          <w:rStyle w:val="Hervorhebung"/>
        </w:rPr>
        <w:t>Es gibt Hemmungen, die ich nicht wegheben kann, Türen, die verschlossen sind, Schatten, die nicht weichen. Aber über all dem, Herr Jesus, strahlt Deine Sohnschaft, Deine Dir vom Vater gegebene Königsmacht, durch die wir Dein eigen und zu Deinem Erbe gemacht sind. Behüte die Deinen, stütze die Strauchelnden, verbinde die Entzweiten, gib uns zur Bauarbeit an Gottes Stadt den klaren Blick, die arbeitssame Hand, den gehorsamen Willen. Amen.</w:t>
      </w:r>
      <w:r>
        <w:t xml:space="preserve"> </w:t>
      </w:r>
    </w:p>
    <w:p w14:paraId="13339336" w14:textId="77777777" w:rsidR="00C778DC" w:rsidRDefault="00C778DC" w:rsidP="00C778DC">
      <w:pPr>
        <w:pStyle w:val="berschrift2"/>
      </w:pPr>
      <w:r>
        <w:t>18. Dezember</w:t>
      </w:r>
    </w:p>
    <w:p w14:paraId="3CA34C2B" w14:textId="77777777" w:rsidR="00C778DC" w:rsidRDefault="00C778DC" w:rsidP="00C778DC">
      <w:pPr>
        <w:pStyle w:val="StandardWeb"/>
      </w:pPr>
      <w:r>
        <w:rPr>
          <w:rStyle w:val="Fett"/>
        </w:rPr>
        <w:t>Josef aber, der Mann der Maria, war fromm und wollte sie nicht rügen, gedachte aber, sie heimlich zu entlassen.</w:t>
      </w:r>
      <w:r>
        <w:br/>
      </w:r>
      <w:r>
        <w:rPr>
          <w:rStyle w:val="Hervorhebung"/>
        </w:rPr>
        <w:t>Matthäus 1,19</w:t>
      </w:r>
      <w:r>
        <w:t xml:space="preserve"> </w:t>
      </w:r>
    </w:p>
    <w:p w14:paraId="5FADE762" w14:textId="12AA9FD7" w:rsidR="00C778DC" w:rsidRDefault="00C778DC" w:rsidP="00C778DC">
      <w:pPr>
        <w:pStyle w:val="StandardWeb"/>
      </w:pPr>
      <w:r>
        <w:t xml:space="preserve">An allem Herrlichen, was in den Tagen der Weihnacht geschah, geht Matthäus vorbei und erzählt nur das Eine, dass Josef sich weigerte, der Mann der Maria zu bleiben und das Kind, das Gottes Geist in ihr geschaffen hatte, in seine väterliche Obhut zu nehmen. Darf ich das seltsam heißen? O nein. Damit verrät Matthäus seiner Gemeinde eine Wahrheit ein, die für ihr ganzes Verhalten die größte Wichtigkeit hatte. Wie rätselhaft war ihre Lage! Zum Gekreuzigten bekannte sie sich als zum König Israels, während sich ihr die Priester und Lehrerschaft in geschlossener Schlachtreihe widersetzte und die große Majorität der Judenschaft von Jesus wegriss. Jedermann fragte sie: wie kommt ihr denn zu eurem wunderlichen Glauben? Und die Glaubenden fragten sich selber mit tiefem Erstaunen: was treibt uns in diese rätselhafte Lage hinein? Sie konnten nur das Eine antworten: wir haben sie uns nicht selbst bereitet, haben das, was wir sagen, nicht selbst erdacht und uns unsern Christenstand nicht mit eigenmächtigem Entschluss erwählt; wir müssen so denken und müssen so handeln; uns zwingt der göttliche Befehl. So war es, sagt Matthäus, schon im Anfang, schon bei der ersten Offenbarung Jesu, als Maria Josef sagte, was Gottes Bote ihr verkündigt und seine Gnade in ihr gewirkt hatte. Der Davidsohn, in dessen Haus Gott den Christus stellte, erschrak, weigerte sich und hieß es unmöglich, dass Maria seine Frau werde, nachdem Gott sie zur Mutter seines Sohnes gemacht hatte, und dass er der Vater sei für den, dem Gottes Schaffen das Leben gab, damit er aller Herr und König sei. Das war nicht sein eigener Wunsch, entsprang nicht aus seinem Willen, überraschte ihn ganz und gar und schien ihm völlig unmöglich. Er wollte freilich Gottes Werk nicht hindern und Maria keine Not bereiten. Darum sollte alles heimlich geschehen. In stiller Verborgenheit will er seinen Verzicht vollziehen. Niemand brauchte zu erfahren, dass sie einst ihm gehört hatte. Aber seinen Plan kann er nicht vollenden. Dennoch wurde Maria sein Weib und der Christus wuchs dennoch in seinem Hause auf und war jedermanns Meinung der Sohn des Zimmermanns. Wie kam es dazu? Gottes Gebot zwang ihn und ließ kein Sträuben zu. Josef musste dem gehorchen, was ihm der göttliche Befehl gebot. Das, sagt Matthäus der Christenheit, ist auch euer Weg; ihr geht hin, weil ihr ihn gehen müsst, und gebt Jesus euren Glauben, weil ihr Gott gehorcht. </w:t>
      </w:r>
    </w:p>
    <w:p w14:paraId="2D928BAB" w14:textId="77777777" w:rsidR="00C778DC" w:rsidRDefault="00C778DC" w:rsidP="00C778DC">
      <w:pPr>
        <w:pStyle w:val="StandardWeb"/>
      </w:pPr>
      <w:r>
        <w:rPr>
          <w:rStyle w:val="Hervorhebung"/>
        </w:rPr>
        <w:t>Auch ich stehe, Vater, staunend vor Deinem Werk. Wie kommt Deine Gnade zu mir? Wie führst Du Dein Werk empor zu Deinem herrlichen Ziel? Aber über meinen schwankenden Gedanken steht die selige Notwendigkeit, jenes Müssen, unter dem ich deshalb stehe, weil Dein Wort zu mir gesprochen hat. Ich preise Deine Gnade, die mir Deinen Willen so zeigt, dass ich gehorchen muss. Amen.</w:t>
      </w:r>
      <w:r>
        <w:t xml:space="preserve"> </w:t>
      </w:r>
    </w:p>
    <w:p w14:paraId="6A04FCA1" w14:textId="77777777" w:rsidR="00C778DC" w:rsidRDefault="00C778DC" w:rsidP="00C778DC">
      <w:pPr>
        <w:pStyle w:val="berschrift2"/>
      </w:pPr>
      <w:r>
        <w:t>19. Dezember</w:t>
      </w:r>
    </w:p>
    <w:p w14:paraId="5C5CA0B3" w14:textId="77777777" w:rsidR="00C778DC" w:rsidRDefault="00C778DC" w:rsidP="00C778DC">
      <w:pPr>
        <w:pStyle w:val="StandardWeb"/>
      </w:pPr>
      <w:r>
        <w:rPr>
          <w:rStyle w:val="Fett"/>
        </w:rPr>
        <w:t>Der von oben her kommt, ist über alle. Wer von der Erde ist, der ist von der Erde und redet von der Erde. Der vom Himmel kommt, der ist über alle.</w:t>
      </w:r>
      <w:r>
        <w:br/>
      </w:r>
      <w:r>
        <w:rPr>
          <w:rStyle w:val="Hervorhebung"/>
        </w:rPr>
        <w:t>Johannes 3,31</w:t>
      </w:r>
      <w:r>
        <w:t xml:space="preserve"> </w:t>
      </w:r>
    </w:p>
    <w:p w14:paraId="688DE8AA" w14:textId="77777777" w:rsidR="00C778DC" w:rsidRDefault="00C778DC" w:rsidP="00C778DC">
      <w:pPr>
        <w:pStyle w:val="StandardWeb"/>
      </w:pPr>
      <w:r>
        <w:t xml:space="preserve">Die Jünger des Johannes waren es nicht gewohnt, dass sich Johannes vor jemand beugte. Vor keinem Priester, Lehrer und Fürsten, auch nicht vor der Fürstin, mochte sie in ihrem maßlosen Ehrgeiz noch so anspruchsvoll sein, verneigte er sich. Keinen Frommen bewunderte er, mochte seine Frömmigkeit funkeln und schimmern, und keinen Gefallenen verachtete er, auch wenn er sich entehrt und zerrüttet hatte. Vor Jesus aber beugte sich der Täufer und darum fragten ihn seine Jünger, weshalb Jesus größer sei als er. Die Antwort des Täufers war: Er kommt von oben und ich bin von der Erde und das macht einen Unterschied, der nicht verschwinden kann. Dass das göttliche Wort zu Johannes kam, das trennt ihn nicht von der Menschheit, die auf der Erde ihre Heimat hat und durch den Erbgang, der Geschlecht mit Geschlecht verbindet, das empfängt, was dem aus der Erde hervorgegangenen Menschen eigen ist. Eine neue Schöpfung Gottes, die das vom Geist gewirkte Leben in sich trägt, hat Johannes sich selber nicht genannt. Darum hat er sich vor Jesus gebeugt; denn jetzt kommt zur Gemeinde nicht nur ein Knecht Gottes, den er mit einer Botschaft beauftragt, sondern ihr Herr, dem sie gehört, wie die Braut dem Bräutigam gehört, weil er die Wurzeln seines Lebens droben hat. Gehörte aber nicht auch Jesus zu unserem Geschlecht? War er nicht auch ein Kind gewesen wie der Täufer und nun zum Mann geworden wie der Täufer? Sprach nicht auch er von dem, was uns die Erde zeigt, als der, der unser Leben lebt und unser Sterben stirbt? So war es und deshalb staunten die Jünger des Johannes darüber, dass sich ihr Meister vor Jesus beugte. Der Täufer hatte aber über Jesus den Himmel offen gesehen und den Geist wahrgenommen, der auf Ihn kam, und den Vater gehört, der sich zum Sohn bekannte. Damals erhob nicht der Mensch seine Stimme bittend zu Gott, sondern Gott sprach zum Menschen, und das Wort, das er sprach, gab ihm nicht irgendeinen Befehl oder zeigte ihm eine einzelne Wahrheit, sondern einigte den Menschen mit Gott wie den Sohn mit dem Vater durch das Band seines ganzen Wohlgefallens. Der Täufer sah, dass hier das Wort so von oben herab gekommen war, dass es eins mit dem Menschen wurde und Gottes Wahrheit, Kraft und Gnade ihm zu eigen gab. Daher war Jesus nicht mehr wie Johannes nur ein Hoffender, sondern ein Habender, nicht mehr nur ein Verheißender, sondern ein Gebender, nicht der, der die Braut für einen anderen warb, sondern der, der sich mit ihr verband und die Gemeinde nicht zu einem anderen führte, der noch kommen werde, sondern sie zu sich berief. Darum begann nun für den Blick des Täufers die festliche Freude der neuen Zeit und seine Pflicht war es, sich an dem zu freuen, was Jesus tat. </w:t>
      </w:r>
    </w:p>
    <w:p w14:paraId="2723A258" w14:textId="77777777" w:rsidR="00C778DC" w:rsidRDefault="00C778DC" w:rsidP="00C778DC">
      <w:pPr>
        <w:pStyle w:val="StandardWeb"/>
      </w:pPr>
      <w:r>
        <w:rPr>
          <w:rStyle w:val="Hervorhebung"/>
        </w:rPr>
        <w:t>Ich bin anders als Du, Herr Christus, und von Dir getrennt, wie die Erde vom Himmel getrennt ist. Das irdische Gewächs und der himmlische Spross wachsen nicht aus einer Wurzel und haben nicht dieselbe Art. Darum preisen wir Dich als den Gnädigen, weil Du von oben zu uns kamst und als der, der im Vater lebt, bei uns bist. Dass diese Kluft vor Dir nichts gilt und Du über sie hinweg zu uns sprichst und in uns wirkst, das ist die Gnade, durch die wir leben und für die wir Dir danken. Amen.</w:t>
      </w:r>
      <w:r>
        <w:t xml:space="preserve"> </w:t>
      </w:r>
    </w:p>
    <w:p w14:paraId="1D17C29E" w14:textId="77777777" w:rsidR="00C778DC" w:rsidRDefault="00C778DC" w:rsidP="00C778DC">
      <w:pPr>
        <w:pStyle w:val="berschrift2"/>
      </w:pPr>
      <w:r>
        <w:t>20. Dezember</w:t>
      </w:r>
    </w:p>
    <w:p w14:paraId="3391E72A" w14:textId="6D2A3234" w:rsidR="00C778DC" w:rsidRDefault="00C778DC" w:rsidP="00C778DC">
      <w:pPr>
        <w:pStyle w:val="StandardWeb"/>
      </w:pPr>
      <w:r>
        <w:rPr>
          <w:rStyle w:val="Fett"/>
        </w:rPr>
        <w:t xml:space="preserve">Johannes ließ Jesus sagen: </w:t>
      </w:r>
      <w:r w:rsidR="00073840">
        <w:rPr>
          <w:rStyle w:val="Fett"/>
        </w:rPr>
        <w:t>„</w:t>
      </w:r>
      <w:r>
        <w:rPr>
          <w:rStyle w:val="Fett"/>
        </w:rPr>
        <w:t>Bist du, der da kommen soll, oder warten wir auf einen anderen?</w:t>
      </w:r>
      <w:r w:rsidR="00073840">
        <w:rPr>
          <w:rStyle w:val="Fett"/>
        </w:rPr>
        <w:t>“</w:t>
      </w:r>
      <w:r>
        <w:br/>
      </w:r>
      <w:r>
        <w:rPr>
          <w:rStyle w:val="Hervorhebung"/>
        </w:rPr>
        <w:t>Matthäus 11,3</w:t>
      </w:r>
      <w:r>
        <w:t xml:space="preserve"> </w:t>
      </w:r>
    </w:p>
    <w:p w14:paraId="7F5DFFD5" w14:textId="77777777" w:rsidR="00C778DC" w:rsidRDefault="00C778DC" w:rsidP="00C778DC">
      <w:pPr>
        <w:pStyle w:val="StandardWeb"/>
      </w:pPr>
      <w:r>
        <w:t xml:space="preserve">Ich kenne die Frage des Täufers auch und trage sie beständig in mir. Sie kommt mir, wenn ich die Macht spüre, die mein Leib über mich hat; sie kommt mir, wenn ich auf den Lebenslauf manches Christen sehe, der sich zeitlebens mit der Bürde seines Unverstandes schleppt; sie kommt mir bei der Betrachtung der Geschichte unserer Kirche mit allen Dunkelheiten, die auf ihr liegen, und nicht weniger beim Blick auf die gegenwärtige Christenheit und das, was sie zersplittert und entzweit. Ich halte es dabei wie der Täufer, der nicht imstande war, sein Warten einzustellen, auch wenn Jesus gegen seine Erwartung gesagt hätte: Ich bin nicht der Kommende. Auch dann bliebe er der Wartende. Ohne Hoffnung kann er nicht leben. Wäre er nicht ein Wartender, wie könnte er es in seinem Israel aushalten, dass er, als es zur Taufe kam, in seiner Not gründlich kennen lernte? Jesus lässt sich so fragen. Er hat den Täufer nicht gescholten, weil er ihn fragte, sondern hat ihn eben damals den Größten von allen Menschen genannt. Ihn fragte Johannes, bereit, an sein Wort sich zu halten, und damit erwies er ihm Glauben. Das ist für jede Frage das Merkmal, ob sie aus dem Glauben kommt, dass sie bereit ist, die Antwort Jesu zu hören. Sieh, sagte er dem Täufer, was ich mache. Blinde sehen, Lahme gehen. Ich bringe die gnädige Hilfe denen, die sie bedürfen. Den Herodes lasse ich in Ruhe und ziehe ihn nicht herab von seinem Thron. Gamaliel hole ich nicht aus seinem Lehrsaal und Kaiphas nicht aus dem Tempel heraus; sie sollen weiter ihres Amtes warten. Die Welt neu zu machen, dafür ist die Stunde noch nicht da. Da aber, wo aus einem zerbrochenen Leben die Bitte kommt: erbarme dich, da helfe ich. Ist die Antwort Jesu heute undeutlich geworden? Ist nicht das, was er mir gibt, gerade das, was ich brauche? Wo sehe ich den Vater, wenn nicht bei Ihm? Wo lerne ich glauben, wenn nicht bei Ihm? Was macht aus meinem Wirken, mag es noch so sehr mit Sündlichem vermengt sein, einen Gottesdienst, wenn er das nicht kann? Nun aber fasse es: Selig ist, wer sich nicht an mir ärgert; selig ist der, dem ich nicht zum Anlass werde, dass er fällt. </w:t>
      </w:r>
    </w:p>
    <w:p w14:paraId="542C9CD1" w14:textId="77777777" w:rsidR="00C778DC" w:rsidRDefault="00C778DC" w:rsidP="00C778DC">
      <w:pPr>
        <w:pStyle w:val="StandardWeb"/>
      </w:pPr>
      <w:r>
        <w:rPr>
          <w:rStyle w:val="Hervorhebung"/>
        </w:rPr>
        <w:t>Wir schreiten, lieber Herr, nicht über die Wellen, ohne zu schwanken. An das Unsichtbare uns zu halten, das bringen wir nicht fertig ohne die Angst, wir verlieren den Grund. Aber Deine Hand erfasst auch die auf den Wellen Schwankenden. Gelobt seist Du. Amen.</w:t>
      </w:r>
      <w:r>
        <w:t xml:space="preserve"> </w:t>
      </w:r>
    </w:p>
    <w:p w14:paraId="4E88E34E" w14:textId="77777777" w:rsidR="00C778DC" w:rsidRDefault="00C778DC" w:rsidP="00C778DC">
      <w:pPr>
        <w:pStyle w:val="berschrift2"/>
      </w:pPr>
      <w:r>
        <w:t>21. Dezember</w:t>
      </w:r>
    </w:p>
    <w:p w14:paraId="7484F7F5" w14:textId="77777777" w:rsidR="00C778DC" w:rsidRDefault="00C778DC" w:rsidP="00C778DC">
      <w:pPr>
        <w:pStyle w:val="StandardWeb"/>
      </w:pPr>
      <w:r>
        <w:rPr>
          <w:rStyle w:val="Fett"/>
        </w:rPr>
        <w:t>Von seiner Fülle haben wir alle genommen Gnade um Gnade.</w:t>
      </w:r>
      <w:r>
        <w:br/>
      </w:r>
      <w:r>
        <w:rPr>
          <w:rStyle w:val="Hervorhebung"/>
        </w:rPr>
        <w:t>Johannes 1,16</w:t>
      </w:r>
      <w:r>
        <w:t xml:space="preserve"> </w:t>
      </w:r>
    </w:p>
    <w:p w14:paraId="2C295CEE" w14:textId="651DDF83" w:rsidR="00C778DC" w:rsidRDefault="00C778DC" w:rsidP="00C778DC">
      <w:pPr>
        <w:pStyle w:val="StandardWeb"/>
      </w:pPr>
      <w:r>
        <w:t xml:space="preserve">Wir alle, sagt Johannes, die wir als die Apostel Jesu vor die Welt traten und die Kirche sammelten, die ganze Schar derer, die den Beruf erhalten hatten, die Zeugen Jesu zu sein, wir alle arbeiteten nicht mit dem, was wir uns selbst erwarben, sondern schöpften aus der Fülle Jesu. Sein Eigentum war es, was wir der Menschheit brachten. Darum entstand durch die Apostel Christentum, nicht petrinische oder paulinische oder johanneische Frömmigkeit, sondern die Erkenntnis Jesu und seiner Sendung und der Empfang seiner Gaben. Wir alle, sagt Johannes; es war eine große Schar und jeder wieder anders als die anderen, jeder ein Freier, weil jeder an das gebunden war, was er selbst an Erkenntnis und Kraft besaß. Dennoch waren sie eine geeinte Schar und das, was sie schufen, war die einzige und einige Kirche. Denn was sie besaßen, kam alles von dem Einen her und woraus der Fülle Jesu genommen. Keiner erhielt die ganze Fülle. Jesus bleibt größer als alle seine Boten und alle seine Glaubenden. Aber jeder erhielt aus seiner Fülle seinen Teil, nämlich Gnade. War es eine von ihnen verdiente und errungene Gnade? Nein, es war </w:t>
      </w:r>
      <w:r w:rsidR="00073840">
        <w:t>„</w:t>
      </w:r>
      <w:r>
        <w:t>Gnade für Gnade</w:t>
      </w:r>
      <w:r w:rsidR="00073840">
        <w:t>“</w:t>
      </w:r>
      <w:r>
        <w:t xml:space="preserve">. Er war der Gebende im Verkehr mit allen in einer Güte, die nicht im Jünger ihren Grund hatte, sondern in ihm. Weil Er ihnen seine Gnade gegeben hatte, gab er sie ihnen immer neu. Es gab für sein Geben kein Ende, kein: nun ist es genug. Vorwärts führte sie der Herr, zu neuer Erkenntnis, zu neuem Dienst, zu neuer Erfahrung seiner Regierung. Immer höher stieg ihr Weg und doch führte er sie nicht von ihrem Anfang weg. Denn in der Gnade, die sie einst empfangen hatten, lag der Grund für die, die ihnen jetzt gegeben ward. </w:t>
      </w:r>
    </w:p>
    <w:p w14:paraId="49DED1BB" w14:textId="77777777" w:rsidR="00C778DC" w:rsidRDefault="00C778DC" w:rsidP="00C778DC">
      <w:pPr>
        <w:pStyle w:val="StandardWeb"/>
      </w:pPr>
      <w:r>
        <w:rPr>
          <w:rStyle w:val="Hervorhebung"/>
        </w:rPr>
        <w:t>Ich habe nichts, was mir Deine Gnade erwürbe, lieber Herr, als Deine Gnade. Sie gibt auch meinem Leben die Bewegung, die nicht ermüdet, den Aufstieg, der nicht ermattet, den Reichtum, der sich nicht erschöpft. Indem Du aus Gnade Gnade werden lässt, machst Du Deine Fülle offenbar und heiligst Deine Schar dir zum Dienst und Dir zum Preis. Amen.</w:t>
      </w:r>
      <w:r>
        <w:t xml:space="preserve"> </w:t>
      </w:r>
    </w:p>
    <w:p w14:paraId="0420C06A" w14:textId="77777777" w:rsidR="00C778DC" w:rsidRDefault="00C778DC" w:rsidP="00C778DC">
      <w:pPr>
        <w:pStyle w:val="berschrift2"/>
      </w:pPr>
      <w:r>
        <w:t>22. Dezember</w:t>
      </w:r>
    </w:p>
    <w:p w14:paraId="77824EF0" w14:textId="6717B0B9" w:rsidR="00C778DC" w:rsidRDefault="00C778DC" w:rsidP="00C778DC">
      <w:pPr>
        <w:pStyle w:val="StandardWeb"/>
      </w:pPr>
      <w:r>
        <w:rPr>
          <w:rStyle w:val="Fett"/>
        </w:rPr>
        <w:t xml:space="preserve">Jesus sprach zu ihnen: </w:t>
      </w:r>
      <w:r w:rsidR="00073840">
        <w:rPr>
          <w:rStyle w:val="Fett"/>
        </w:rPr>
        <w:t>„</w:t>
      </w:r>
      <w:r>
        <w:rPr>
          <w:rStyle w:val="Fett"/>
        </w:rPr>
        <w:t>Wie können die Hochzeitsleute Leid tragen, solange der Bräutigam bei ihnen ist?</w:t>
      </w:r>
      <w:r w:rsidR="00073840">
        <w:rPr>
          <w:rStyle w:val="Fett"/>
        </w:rPr>
        <w:t>“</w:t>
      </w:r>
      <w:r>
        <w:br/>
      </w:r>
      <w:r>
        <w:rPr>
          <w:rStyle w:val="Hervorhebung"/>
        </w:rPr>
        <w:t>Matthäus 9,15</w:t>
      </w:r>
      <w:r>
        <w:t xml:space="preserve"> </w:t>
      </w:r>
    </w:p>
    <w:p w14:paraId="5D1B4260" w14:textId="77777777" w:rsidR="00C778DC" w:rsidRDefault="00C778DC" w:rsidP="00C778DC">
      <w:pPr>
        <w:pStyle w:val="StandardWeb"/>
      </w:pPr>
      <w:r>
        <w:t xml:space="preserve">Ein Bräutigam braucht Festgenossen, die mit ihm feiern, und dazu hat Jesus seine Jünger gemacht. Für ihn war sein Wirken ein festliches Feiern, ein Hochzeitstag. Denn nun kommt zur Tochter Zions ihr König und zur geplagten, zerstreuten Herde der Hirt und zum gottlosen Volk der Sohn Gottes, an dem es endlich den Vater sieht. Er kann aber nicht einsam feiern. Er kommt als der Gebende; so braucht er die Empfangenden. Er kommt mit dem selig machenden Wort; so braucht er die, die es hören. Er kommt mit der Vergebung der Sünden; darum sucht er die Sünder, die sie empfangen. Er kommt im Dienst des göttlichen Reichs; so braucht er die, die er regiert und zu seiner Gemeinde macht, und weil er sie brauchte, führte der Vater sie zu ihm. Sie waren da, die Freunde des Bräutigams, seine Hochzeitsleute. Was haben sie zu tun? Mit ihm zu feiern, sich daran zu freuen, dass das Fest des Bräutigams begonnen hat, seine Tischgenossen zu sein, denen er seine Gaben reicht, und ihm treu und verbunden zu sein, wie es die ihnen gewährte Freundschaft von ihnen verlangt. Dies ist ihre Pflicht und darum können sie nicht Leid tragen, obwohl es ihnen an Anlass zum Kummer nicht fehlt. Die Welt ist dunkel und in Israel geschieht viel Böses und die Jünger haben auch selber teil an dem, was die Welt aus uns macht und die Not des Volkes ihnen antut. Dennoch können sie nicht fasten, wie es die Betrübten tun. So dächten sie nur an sich, nur an das, was sie bekümmert und sie bedürfen. Ihre Zeit gehört aber dem Bräutigam und dieser feiert und sie mit ihm. Das ist die Christenregel, die für alle Zeiten gültig ist. Das Werk Jesu in der Menschheit ist ein freudenreicher Dienst und ein selig machendes Werk; denn es verherrlicht ihn und in ihm Gott. An uns verherrlicht er sich und macht an uns Gottes Gnade groß. Das macht aus dem Christenleben die Feier und gib der Christenheit das Loblied, das nicht verstummt. Zum betrübten Kummer haben wir Grund, wenn wir auf uns und unsere Zustände sehen. Dort gibt es vieles, was Tränen verdient. Wer aber Jesus kennt, kann nie so auf sich selber sehen, dass er nur sich selber sieht, und darum gilt es in jeder Lage, auch wenn wir tief gebeugt sind: die, die Christus kennen, sind eine feiernde Schar. </w:t>
      </w:r>
    </w:p>
    <w:p w14:paraId="79CE3A02" w14:textId="77777777" w:rsidR="00C778DC" w:rsidRDefault="00C778DC" w:rsidP="00C778DC">
      <w:pPr>
        <w:pStyle w:val="StandardWeb"/>
      </w:pPr>
      <w:r>
        <w:rPr>
          <w:rStyle w:val="Hervorhebung"/>
        </w:rPr>
        <w:t>Sende auch jetzt einen Strahl aus Deiner Freude in meine Seele. Die anderen sprechen vom grauen Alltag. Mache ihn mir zum Festtag, weil Du lebst und regierst in der Vaters Gnade und Macht. Amen.</w:t>
      </w:r>
      <w:r>
        <w:t xml:space="preserve"> </w:t>
      </w:r>
    </w:p>
    <w:p w14:paraId="77945675" w14:textId="77777777" w:rsidR="00C778DC" w:rsidRDefault="00C778DC" w:rsidP="00C778DC">
      <w:pPr>
        <w:pStyle w:val="berschrift2"/>
      </w:pPr>
      <w:r>
        <w:t>23. Dezember</w:t>
      </w:r>
    </w:p>
    <w:p w14:paraId="10C5D0E6" w14:textId="77777777" w:rsidR="00C778DC" w:rsidRDefault="00C778DC" w:rsidP="00C778DC">
      <w:pPr>
        <w:pStyle w:val="StandardWeb"/>
      </w:pPr>
      <w:r>
        <w:rPr>
          <w:rStyle w:val="Fett"/>
        </w:rPr>
        <w:t>Uns ist ein Kind geboren, ein Sohn ist uns gegeben und die Herrschaft ist auf seiner Schulter.</w:t>
      </w:r>
      <w:r>
        <w:br/>
      </w:r>
      <w:r>
        <w:rPr>
          <w:rStyle w:val="Hervorhebung"/>
        </w:rPr>
        <w:t>Jesaja 9,5</w:t>
      </w:r>
      <w:r>
        <w:t xml:space="preserve"> </w:t>
      </w:r>
    </w:p>
    <w:p w14:paraId="0FEBCDEA" w14:textId="0B0E2744" w:rsidR="00C778DC" w:rsidRDefault="00C778DC" w:rsidP="00C778DC">
      <w:pPr>
        <w:pStyle w:val="StandardWeb"/>
      </w:pPr>
      <w:r>
        <w:t xml:space="preserve">Der Prophet spricht wie ein Bote, der vom Bett einer Mutter, die eben geboren hat, zum Vater des neugeborenen Kindes eilt und mit dem freudigen Bericht: </w:t>
      </w:r>
      <w:r w:rsidR="00073840">
        <w:t>„</w:t>
      </w:r>
      <w:r>
        <w:t>Das Kind ist geboren und es ist ein Sohn!</w:t>
      </w:r>
      <w:r w:rsidR="00073840">
        <w:t>“</w:t>
      </w:r>
      <w:r>
        <w:t xml:space="preserve"> Seine Botschaft unterscheidet sich aber von dem, was im natürlichen Verlauf des Lebens geschieht. </w:t>
      </w:r>
      <w:r>
        <w:rPr>
          <w:rStyle w:val="Fett"/>
        </w:rPr>
        <w:t>Uns</w:t>
      </w:r>
      <w:r>
        <w:t xml:space="preserve"> ist das Kind geboren, </w:t>
      </w:r>
      <w:r>
        <w:rPr>
          <w:rStyle w:val="Fett"/>
        </w:rPr>
        <w:t>uns</w:t>
      </w:r>
      <w:r>
        <w:t xml:space="preserve"> der Sohn gegeben, sagt der Prophet; geboren ist ein Kind nicht dem König, damit er für seinen Thron einen Erben habe, nicht dem Priester, damit er ihm einst sein Amt übergeben könne; nicht diesem oder jenem in Jerusalem, damit sein Geschlecht in Israel nicht erlösche, nein, </w:t>
      </w:r>
      <w:r>
        <w:rPr>
          <w:rStyle w:val="Fett"/>
        </w:rPr>
        <w:t>uns</w:t>
      </w:r>
      <w:r>
        <w:t xml:space="preserve"> ist er geboren. Durch dieses </w:t>
      </w:r>
      <w:r w:rsidR="00073840">
        <w:t>„</w:t>
      </w:r>
      <w:r>
        <w:t>uns</w:t>
      </w:r>
      <w:r w:rsidR="00073840">
        <w:t>“</w:t>
      </w:r>
      <w:r>
        <w:t xml:space="preserve"> wird die Anzeige seiner Geburt zur frohen Botschaft für alle und dem entspricht die zeitlose Höhe, in der die Weissagung schwebt. Wann ist er geboren? Der Prophet weiß es nicht und sagt es nicht. Dennoch bekommt seine Botschaft nicht die Form einer Hoffnung, die von Zukünftigem spricht, sondern mit der Gewissheit gefüllt, als spräche der Prophet von Geschehenem: das Kind ist für uns geboren. Ebenso stellt er das Kind, wenn er von seinem Amt spricht, bereits in die Gegenwart hinein und verkündigt nicht, dass es einst herrschen werde, sondern sagt, es sei der Herr. Auf seine Schultern ist die Herrschaft gelegt; denn die Schultern dieses Kindes sind stark genug, um die wuchtige Last der Herrschaft zu tragen. Woher kam Jesaja diese Gewissheit? Sie entstand aus der Erfassung des göttlichen Willens, aus der Wahrnehmung der von Gott gesetzten Notwendigkeit. Ein führerloses Volk sündigt und die königslose Stadt fällt. Den Führer schuf aber nicht die Wahl des Volks, auch nicht der natürliche Erbgang von David her. Der Prophet hörte den Herrn reden: </w:t>
      </w:r>
      <w:r w:rsidR="00073840">
        <w:t>„</w:t>
      </w:r>
      <w:r>
        <w:t>Ich gebe ihn euch</w:t>
      </w:r>
      <w:r w:rsidR="00073840">
        <w:t>“</w:t>
      </w:r>
      <w:r>
        <w:t xml:space="preserve">, und nun springt in der Seele des Propheten die Gewissheit auf in vollendeter Pracht und er lässt seinen Jubelruf schallen: das Kind ist geboren, das Kind, welches herrscht. </w:t>
      </w:r>
    </w:p>
    <w:p w14:paraId="644752FC" w14:textId="77777777" w:rsidR="00C778DC" w:rsidRDefault="00C778DC" w:rsidP="00C778DC">
      <w:pPr>
        <w:pStyle w:val="StandardWeb"/>
      </w:pPr>
      <w:r>
        <w:rPr>
          <w:rStyle w:val="Hervorhebung"/>
        </w:rPr>
        <w:t>Heiliger Gott! Du hast schon Jerusalem den Evangelisten gegeben, der das, was uns die Weihnacht brachte, geschaut und verkündet hat. Du hast auch mir Dein Evangelium gesagt und mir meinen Herrn gezeigt. Das ist die Gabe Deiner Gnade. Ich schaue sie und bete an. Amen.</w:t>
      </w:r>
      <w:r>
        <w:t xml:space="preserve"> </w:t>
      </w:r>
    </w:p>
    <w:p w14:paraId="1F478A9B" w14:textId="77777777" w:rsidR="00C778DC" w:rsidRDefault="00C778DC" w:rsidP="00C778DC">
      <w:pPr>
        <w:pStyle w:val="berschrift2"/>
      </w:pPr>
      <w:r>
        <w:t>24. Dezember</w:t>
      </w:r>
    </w:p>
    <w:p w14:paraId="169D15DB" w14:textId="77777777" w:rsidR="00C778DC" w:rsidRDefault="00C778DC" w:rsidP="00C778DC">
      <w:pPr>
        <w:pStyle w:val="StandardWeb"/>
      </w:pPr>
      <w:r>
        <w:rPr>
          <w:rStyle w:val="Fett"/>
        </w:rPr>
        <w:t>Kündlich groß ist das Geheimnis der Frömmigkeit: es ist geoffenbart im Fleisch, gerechtfertigt im Geist, erschienen den Engeln, gepredigt unter den Heiden, geglaubt in der Welt, hinaufgenommen in Herrlichkeit.</w:t>
      </w:r>
      <w:r>
        <w:br/>
      </w:r>
      <w:r>
        <w:rPr>
          <w:rStyle w:val="Hervorhebung"/>
        </w:rPr>
        <w:t>1. Timotheus 3,16</w:t>
      </w:r>
      <w:r>
        <w:t xml:space="preserve"> </w:t>
      </w:r>
    </w:p>
    <w:p w14:paraId="235C3938" w14:textId="77777777" w:rsidR="00C778DC" w:rsidRDefault="00C778DC" w:rsidP="00C778DC">
      <w:pPr>
        <w:pStyle w:val="StandardWeb"/>
      </w:pPr>
      <w:r>
        <w:t xml:space="preserve">Jedermann, sagt Paulus, muss zugestehen, dass die Weise, wie Gott uns fromm und zu seinem Dienst geschickt macht, ein Geheimnis ist, das uns alle überrascht und unsere Gedanken völlig überragt. Wenn ich mir selber ausdenken wollte, wie ich Gott erkennen und ehren könne, so geriete ich sicher auf eine ganz andere Bahn. Ich würde vermutlich in der Welt eine Stelle suchen, an der Gottes Herrlichkeit hervorstrahlt und seien Macht Wunder wirkt, damit aus meinem Gottesdienst ein erhabener Beruf werde, den ich in feierlichen Handlungen ausübe. Nun ist die Weise, wie Gott mir die Frömmigkeit bereitet, die, dass er uns Jesus gab, den, der im Fleisch für uns sichtbar geworden ist, nicht in Gottes Gestalt, sondern so, dass er das war, was die Natur aus uns macht. Darum bedarf er einer Rechtfertigung, die seine Sendung von oben beweist und sein königliches Recht sicherstellt, und diese Rechtfertigung geschah und geschieht dadurch, dass er sein Werk im Geist vollbringt, nicht in offenkundiger, sichtbarer Machtwirkung, sondern so, dass er Gottes Gnade in unser inwendiges Leben hineinlegt. Sichtbar wurde er darum nicht uns Menschen, wohl aber den Engeln, und dennoch geht das ihm verkündende Wort durch die Menschheit durch und macht ihn den Völkern bekannt, und sein Wort ist so mächtig, dass es in uns, die wir in der Welt drin stehen, Glauben schafft, und doch ist seine Herrlichkeit uns nicht sichtbar, sondern er hat sie dadurch empfangen, dass er von der Erde schied und hinaufgenommen ward. Dass ich an dieser Geschichte Gott erkenne, seine Gnade schaue und seine Gabe empfange, das ist meine Frömmigkeit und die Weise, wie ich Gott zu ehren habe und ihm dienen kann. Das ist freilich ein Geheimnis nicht nur für mich, sondern für jedermann. Gott ist anders, als ich mir ihn denke, und größer, als ich meine. Dieses Geheimnis ist aber in der Tat geeignet, mich vor Gottes Willen zu beugen und mir seine herrliche Gnade zu zeigen. Dass ich mich vor Jesus beuge, das ist Anbetung; dass ich an ihn glaube, das ist Gottesdienst. </w:t>
      </w:r>
    </w:p>
    <w:p w14:paraId="240BD7D6" w14:textId="77777777" w:rsidR="00C778DC" w:rsidRDefault="00C778DC" w:rsidP="00C778DC">
      <w:pPr>
        <w:pStyle w:val="StandardWeb"/>
      </w:pPr>
      <w:r>
        <w:rPr>
          <w:rStyle w:val="Hervorhebung"/>
        </w:rPr>
        <w:t>Behüte mich, lieber Herr, vor aller eigenen Frömmigkeit, vor allem Gottesdienst, der mir gefällt, weil ich ihn erfinde. Deinen Weg will ich gehen, auf Dein Werk bauen. Vor den, der Fleisch war und durch Geist mich bewegt, vor den, den nicht ich, sondern die Engel schauen und Der Sein Wort zu mir schickt, stellst Du mich, damit ich in der Welt im Glauben mit Ihm verbunden sei. So gibst Du uns Menschen Dein Wohlgefallen. Amen.</w:t>
      </w:r>
      <w:r>
        <w:t xml:space="preserve"> </w:t>
      </w:r>
    </w:p>
    <w:p w14:paraId="7563F2F2" w14:textId="77777777" w:rsidR="00C778DC" w:rsidRDefault="00C778DC" w:rsidP="00C778DC">
      <w:pPr>
        <w:pStyle w:val="berschrift2"/>
      </w:pPr>
      <w:r>
        <w:t>25. Dezember</w:t>
      </w:r>
    </w:p>
    <w:p w14:paraId="166C35B0" w14:textId="77777777" w:rsidR="00C778DC" w:rsidRDefault="00C778DC" w:rsidP="00C778DC">
      <w:pPr>
        <w:pStyle w:val="StandardWeb"/>
      </w:pPr>
      <w:r>
        <w:rPr>
          <w:rStyle w:val="Fett"/>
        </w:rPr>
        <w:t>Ehre sei Gott in der Höhe und Friede auf Erden und den Menschen ein Wohlgefallen.</w:t>
      </w:r>
      <w:r>
        <w:br/>
      </w:r>
      <w:r>
        <w:rPr>
          <w:rStyle w:val="Hervorhebung"/>
        </w:rPr>
        <w:t>Lukas 2,14</w:t>
      </w:r>
      <w:r>
        <w:t xml:space="preserve"> </w:t>
      </w:r>
    </w:p>
    <w:p w14:paraId="50545982" w14:textId="77777777" w:rsidR="00C778DC" w:rsidRDefault="00C778DC" w:rsidP="00C778DC">
      <w:pPr>
        <w:pStyle w:val="StandardWeb"/>
      </w:pPr>
      <w:r>
        <w:t xml:space="preserve">Nicht das sagen die Himmlischen, dass Gott in der Höhe sei, sondern das, dass droben in der Höhe von den Himmlischen Gottes Ruhm erkannt und seine Herrlichkeit gepriesen wird. Sie rufen auch nicht anderen, die in der Höhe sind, zu, dass sie Gott ehren sollen, sondern tun der Erde kund, was im Himmel geschieht, dass droben Gottes Gnadentat von allen Himmlischen verherrlicht wird. Ebenso wünschen sie nicht der Erde den Frieden, sondern sprechen aus, was ihr jetzt als Gottes Werk gegeben ist, dass sie jetzt den Frieden empfangen hat, weil es Menschen gibt, die Gottes Wohlgefallen haben. Die Himmlischen wissen, was Gottes Sinn und Wille ist, und wissen, weshalb dieses Kindlein geboren ist und was es uns bringt. Gottes Größe sollen wir sehen, damit wir sie ehren. Die Himmlischen sahen sie, als wir sie noch nicht sahen. Sie wussten, dieses Kindlein verklärt Gott, und was es auf der Erde schafft, das macht Gottes Herrlichkeit sichtbar. Das war das Ziel Jesu, sein einziger Wille, den der Geist in ihm wirkte und von der Geburt bis zum Kreuz in ihm erhielt. Dazu begegnet Jesus jedem von uns, damit uns Gottes Größe sichtbar sei. Sowie sich uns aber Gottes Größe zeigt, verstummt der wilde Lärm unseres Streits. Er entsteht nur da, wo der Mensch nichts als den Menschen neben sich sieht, den er als seinen Nebenbuhler hasst. Steht Gott über uns, so ist uns der Friede gegeben. Deshalb kommt keiner von uns mit Jesus in Berührung, ohne dass er den Frieden nicht nur für sich selbst empfängt, sondern ihn auch den anderen gibt. Damit ist freilich ein unausdenkbares Wunder geschehen. Denn es gibt jetzt Menschen, die das göttliche Wohlgefallen haben. Ohne das gäbe es bei uns keinen Frieden. Wenn mir Gottes Wohlgefallen fehlt, wie soll ich im Frieden leben, während Gott wider mich ist? Das Fundament für jeden Frieden, den wir zwischen uns aufrichten, ist, dass Gott uns den Frieden mit Ihm gewährt. Dieses Wunder ist aber geschehen. Es gab ein Kindlein, an dem Gott Wohlgefallen hatte, und mit ihm kommt Gottes Wohlgefallen auch zu uns herab. </w:t>
      </w:r>
    </w:p>
    <w:p w14:paraId="4EFAAF63" w14:textId="77777777" w:rsidR="00C778DC" w:rsidRDefault="00C778DC" w:rsidP="00C778DC">
      <w:pPr>
        <w:pStyle w:val="StandardWeb"/>
      </w:pPr>
      <w:r>
        <w:rPr>
          <w:rStyle w:val="Hervorhebung"/>
        </w:rPr>
        <w:t>Was Dir wohlgefällig ist, Herr, heiliger Gott, das suche ich nicht bei mir. Was ich von Dir als die Gabe Deines Sohnes empfangen habe, das bringt mir Dein Wohlgefallen. Mit Seiner Geburt brachte Er uns Deinen Frieden. Darum kann auch ich Deine Herrlichkeit rühmen mit allen Himmlischen. Amen.</w:t>
      </w:r>
      <w:r>
        <w:t xml:space="preserve"> </w:t>
      </w:r>
    </w:p>
    <w:p w14:paraId="022736AB" w14:textId="77777777" w:rsidR="00C778DC" w:rsidRDefault="00C778DC" w:rsidP="00C778DC">
      <w:pPr>
        <w:pStyle w:val="berschrift2"/>
      </w:pPr>
      <w:r>
        <w:t>26. Dezember</w:t>
      </w:r>
    </w:p>
    <w:p w14:paraId="3568FF76" w14:textId="5A265CB7" w:rsidR="00C778DC" w:rsidRDefault="00C778DC" w:rsidP="00C778DC">
      <w:pPr>
        <w:pStyle w:val="StandardWeb"/>
      </w:pPr>
      <w:r>
        <w:rPr>
          <w:rStyle w:val="Fett"/>
        </w:rPr>
        <w:t xml:space="preserve">Da nahm ihn Simeon in seine Arme und lobte Gott und sprach: </w:t>
      </w:r>
      <w:r w:rsidR="00073840">
        <w:rPr>
          <w:rStyle w:val="Fett"/>
        </w:rPr>
        <w:t>„</w:t>
      </w:r>
      <w:r>
        <w:rPr>
          <w:rStyle w:val="Fett"/>
        </w:rPr>
        <w:t>Herr, nun lässest du deinen Diener im Frieden fahren, wie du gesagt hast. Denn meine Augen haben deinen Heiland gesehen.</w:t>
      </w:r>
      <w:r w:rsidR="00073840">
        <w:rPr>
          <w:rStyle w:val="Fett"/>
        </w:rPr>
        <w:t>“</w:t>
      </w:r>
      <w:r>
        <w:br/>
      </w:r>
      <w:r>
        <w:rPr>
          <w:rStyle w:val="Hervorhebung"/>
        </w:rPr>
        <w:t>Lukas 2,28–30</w:t>
      </w:r>
      <w:r>
        <w:t xml:space="preserve"> </w:t>
      </w:r>
    </w:p>
    <w:p w14:paraId="181D1455" w14:textId="77777777" w:rsidR="00C778DC" w:rsidRDefault="00C778DC" w:rsidP="00C778DC">
      <w:pPr>
        <w:pStyle w:val="StandardWeb"/>
      </w:pPr>
      <w:r>
        <w:t xml:space="preserve">Wenn unser Dienst zu Ende geht, geht unser Blick rückwärts und vorwärts. Wir beschauen, was geschehen ist, und prüfen, ob es bleiben werde, ob der Wille des Herrn getan sei. Zugleich sieht das Auge nach vorn; wie wird es weiter gehen? Sind die da, die den Dienst aufnehmen und, was gebaut ist, nicht zerstören, sondern weiter bauen? Im Unfrieden endet unser Dienst, wenn das befohlene Werk unvollendet ist und der, dem wir dienen, zürnt und schilt, und auch dann endet es in friedloser Sorge und banger Ungewissheit, wenn die Zukunft dunkel ist und sich keiner zeigt, der der Arbeit die Vollendung gibt. Simeon trat im Frieden von seinem Dienst zurück; denn er hat Christus gesehen. Das war sein Dienst, dass er auf ihn wartete und ihn, als er in den Tempel gebracht wurde, erkannte und anbetete. Es war ein harter Dienst, in Jerusalem, über das Herodes herrschte, auf den Christus zu warten. Nun hat er aber, was der Geist ihm aufgetragen hat, erfüllt und sein Hoffen bewahrt bis zum Tag, da das Kindlein in seinen Armen lag. Darum ist er auch, wenn er an das Kommende denkt, ohne Sorgen. Mag es jetzt in Jerusalem noch so finster sein und eine Flut von Sünden das Volk bedecken, der Christus ist geboren. Umsonst hat Simeon nicht gewartet und gelitten und gehofft; jetzt ist die Hilfe für alle Nöte da. Wer möchte nicht gern im Frieden seinen Dienst beenden, im Frieden vom Herrn entlassen werden? Das wird uns allen dann geschenkt, wenn wir Christus kennen. Wenn mein Wort den anderen Jesus zeigt, war es nicht umsonst gesprochen, und Gottlosigkeit und Ungerechtigkeit haben mich nicht überwältigt, wenn ich bei Jesus bleibe und die anderen zu ihm führe. Ich habe die Gemeinde nicht verwirrt, sondern gebaut, wenn ich sie zu Jesus stellte. Nun gibt es auch keine Sorge für die Zukunft, weder für die meine, wer Christus gesehen hat, dem ist nicht bang von dem, was kommt, noch für die der anderen. Die Ernte wird nicht verderben. Der Herr der Ernte ruft die, die zur Arbeit willig sind, und rüstet sie mit seinen Gaben für sein Werk. </w:t>
      </w:r>
    </w:p>
    <w:p w14:paraId="2EA1CFC8" w14:textId="77777777" w:rsidR="00C778DC" w:rsidRDefault="00C778DC" w:rsidP="00C778DC">
      <w:pPr>
        <w:pStyle w:val="StandardWeb"/>
      </w:pPr>
      <w:r>
        <w:rPr>
          <w:rStyle w:val="Hervorhebung"/>
        </w:rPr>
        <w:t>Zu Dir sehe ich auf. Du bist unser Friede. Den Dienst erhalten wir aus Deiner Hand und Du ordnest sein Maß und seine Zeit. Weil Du den Dienst gibst, ist keine Unruhe und keine Angst darin. Wir dienen Dir im Frieden und werden im Frieden unseres Dienstes enthoben. Denn Du, Herr, Gott, bist gnädig und barmherzig und hast uns Deine Güte offenbar gemacht in Deinem Sohn. Amen.</w:t>
      </w:r>
      <w:r>
        <w:t xml:space="preserve"> </w:t>
      </w:r>
    </w:p>
    <w:p w14:paraId="10ACE966" w14:textId="77777777" w:rsidR="00C778DC" w:rsidRDefault="00C778DC" w:rsidP="00C778DC">
      <w:pPr>
        <w:pStyle w:val="berschrift2"/>
      </w:pPr>
      <w:r>
        <w:t>27. Dezember</w:t>
      </w:r>
    </w:p>
    <w:p w14:paraId="5482BB4E" w14:textId="77777777" w:rsidR="00C778DC" w:rsidRDefault="00C778DC" w:rsidP="00C778DC">
      <w:pPr>
        <w:pStyle w:val="StandardWeb"/>
      </w:pPr>
      <w:r>
        <w:rPr>
          <w:rStyle w:val="Fett"/>
        </w:rPr>
        <w:t>Der erste Mensch ist von der Erde und irdisch; der andere Mensch ist vom Himmel. Welcherlei der irdische ist, solcherlei sind auch die irdischen, und welcherlei der himmlische ist, solcherlei sind auch die himmlischen, und wie wir getragen haben das Bild des irdischen, also werden wir auch tragen das Bild des himmlischen.</w:t>
      </w:r>
      <w:r>
        <w:br/>
      </w:r>
      <w:r>
        <w:rPr>
          <w:rStyle w:val="Hervorhebung"/>
        </w:rPr>
        <w:t>1. Korinther 15,47–49</w:t>
      </w:r>
      <w:r>
        <w:t xml:space="preserve"> </w:t>
      </w:r>
    </w:p>
    <w:p w14:paraId="36588397" w14:textId="77777777" w:rsidR="00C778DC" w:rsidRDefault="00C778DC" w:rsidP="00C778DC">
      <w:pPr>
        <w:pStyle w:val="StandardWeb"/>
      </w:pPr>
      <w:r>
        <w:t xml:space="preserve">Es war ein wunderbarer Vorgang, als der erste Mensch aus der vor ihm vorhandenen Natur heraus entstand. Mögen wir uns den Vorgang noch so unscheinbar denken, so dass er eng mit dem verbunden bleibt, was schon vorher geschaffen war, ein Wunder bleibt er, das mit der Unbegreiflichkeit eines neuen Anfangs ausgestattet ist. Nun geschieht noch ein zweiter Vorgang, der mit dem Erwachen des ersten Menschen vergleichbar ist, aber Gottes gnädigen Willen noch herrlicher vollzieht. Das ist jenes Wirken Gottes, das in der Menschheit den Sohn Gottes schuf. Beide, der Anfänger der natürlichen Menschheit und der Christus, sind Gottes Werk und haben, was sie sind, durch Gottes Willen empfangen. Aber für den natürlichen Menschen nahm Gottes schaffende Hand den Stoff aus der Erde, für die er geschaffen ward. Jesus dagegen bekam, was ihn zum Anfänger eines neuen Lebens macht, aus dem Himmel durch den Geist, der ihn macht, ihm das, was er inwendig ist, darreicht und ihn aus dem Tod erweckt und verklärt. Darum nennt ihn Paulus den himmlischen Menschen nicht erst, als er in den Himmel fuhr, sondern auch, als er unsere Art an sich trug, weil er im Besitz des Geistes war und darum das besaß, was den Himmlischen das Leben gibt. Darum wird uns erst an Jesus unser Ziel sichtbar, nicht schon am Reichtum der Kräfte, die uns durch unsere Geburt gegeben sind, nicht schon an dem, was die Natur aus uns macht. Weil wir nicht nur an einem irdischen Ahnherrn hängen, sondern mit dem himmlischen Menschen im Glauben verbunden sind, fährt unsere Hoffnung über alles empor, was die Natur uns zeigt, löst sich vor unserem ganzen natürlichen Eigentum und begehrt nicht für unseren gegenwärtigen Zustand die Fortsetzung und Verstärkung, sondern unser Hoffen hebt sich empor und begehrt nach jenem Bild, das uns unser durch den Geist vollendeter Herr an sich selber zeigt. </w:t>
      </w:r>
    </w:p>
    <w:p w14:paraId="7CBD130A" w14:textId="77777777" w:rsidR="00C778DC" w:rsidRDefault="00C778DC" w:rsidP="00C778DC">
      <w:pPr>
        <w:pStyle w:val="StandardWeb"/>
      </w:pPr>
      <w:r>
        <w:rPr>
          <w:rStyle w:val="Hervorhebung"/>
        </w:rPr>
        <w:t>Heiliger Gott, Geber des Lebens, der Du zeitliches und ewiges Leben schaffst und uns Irdisches und Himmlisches bereitest, durch Deinen Schöpferwillen bin ich geworden und durch Deine allmächtig schaffende Gnade werde ich verklärt werden. Gib mir die lebendige Hoffnung, dass mich nicht fange und fessle, was irdisch ist, damit ich nach dem Kleinod laufe, das mir die himmlische Berufung von oben zeigt. Amen.</w:t>
      </w:r>
      <w:r>
        <w:t xml:space="preserve"> </w:t>
      </w:r>
    </w:p>
    <w:p w14:paraId="7C906901" w14:textId="77777777" w:rsidR="00C778DC" w:rsidRDefault="00C778DC" w:rsidP="00C778DC">
      <w:pPr>
        <w:pStyle w:val="berschrift2"/>
      </w:pPr>
      <w:r>
        <w:t>28. Dezember</w:t>
      </w:r>
    </w:p>
    <w:p w14:paraId="4B194DAA" w14:textId="77777777" w:rsidR="00C778DC" w:rsidRDefault="00C778DC" w:rsidP="00C778DC">
      <w:pPr>
        <w:pStyle w:val="StandardWeb"/>
      </w:pPr>
      <w:r>
        <w:rPr>
          <w:rStyle w:val="Fett"/>
        </w:rPr>
        <w:t>Ein Ochse kennt seinen Herrn und ein Esel die Krippe seines Herrn; aber Israel kennt es nicht und mein Volk vernimmt es nicht.</w:t>
      </w:r>
      <w:r>
        <w:br/>
      </w:r>
      <w:r>
        <w:rPr>
          <w:rStyle w:val="Hervorhebung"/>
        </w:rPr>
        <w:t>Jesaja 1,3</w:t>
      </w:r>
      <w:r>
        <w:t xml:space="preserve"> </w:t>
      </w:r>
    </w:p>
    <w:p w14:paraId="24C547CE" w14:textId="77777777" w:rsidR="00C778DC" w:rsidRDefault="00C778DC" w:rsidP="00C778DC">
      <w:pPr>
        <w:pStyle w:val="StandardWeb"/>
      </w:pPr>
      <w:r>
        <w:t xml:space="preserve">Wie lernt ein Tier seinen Herrn kennen? Wenn er es misshandelt, flieht es vor ihm. Sorgt er dagegen für sein Tier, so folgt es ihm willig. Am Wohltun erkennt das Tier seinen Herrn. Auf dieselbe Weise kam Israel zur Erkenntnis Gottes; Er hat ihm wohlgetan. Was hast du, dass du nicht empfangen hast? Warum kennt Israel Gott dennoch nicht? Wir Menschen können Wohltaten empfangen und undankbar sein. Das kann das Tier nicht, weil es in der Regel der Natur bleibt. Der Mensch kann dagegen die Natur in sich zerstören und er zerstört sie, indem er die Gabe empfängt und den Dank verweigert. Wie kann nun das undankbare Volk aus seiner Unnatur und Undankbarkeit herausgezogen werden? Neue Wohltat wirbt mit verstärkter Kraft um den Dank und herrlichere Gabe pocht an die verschlossene Tür des Herzens und versucht sie zu öffnen. Weil Israel das nicht konnte, was der Ochse und der Esel können, gab Gott ihm seinen Sohn. Wir sind aber alle eines Geblüts und tragen dieselbe Art an uns. Israel ging nicht eigene Wege in dem Sinn, dass es in sich eine Not erzeugte, die niemand als ein Jude fertig bringt. Sie quält uns alle. Auch mir zeigt dieses Wort mein Bild. Wir nehmen die natürlichen Gaben hin als unser selbstverständliches Recht, danken nicht und kennen den Geber nicht. Die eigensüchtige Begehrung bäumt sich auf und verfährt mit dem natürlichen Gut, als wäre es ihrer Macht unterworfen, und verleugnet den, der sie uns gab. Darum bedarf ich noch einer größeren Gabe und sie ist uns geschenkt. Gottes Sohn kommt zu mir, bringt mir sein Vergeben, bringt mir seine Gemeinschaft, bringt mir seinen Geist. Nun aber, Herz, sei dankbar. Wenn du auch jetzt nicht kannst, was der Ochse und der Esel können, dann bist du tot. </w:t>
      </w:r>
    </w:p>
    <w:p w14:paraId="3F606388" w14:textId="77777777" w:rsidR="00C778DC" w:rsidRDefault="00C778DC" w:rsidP="00C778DC">
      <w:pPr>
        <w:pStyle w:val="StandardWeb"/>
      </w:pPr>
      <w:r>
        <w:rPr>
          <w:rStyle w:val="Hervorhebung"/>
        </w:rPr>
        <w:t>Gottes größte Gabe, Jesus, das bist Du. Gottes hellstes Wort, Jesus, das bist Du. Schaffende Wundermacht der Gnade, Jesus, das bist Du. Deinen Namen nenne ich, damit meine Seele erwache zu Gottes Preis. Amen.</w:t>
      </w:r>
      <w:r>
        <w:t xml:space="preserve"> </w:t>
      </w:r>
    </w:p>
    <w:p w14:paraId="6FD72CFF" w14:textId="77777777" w:rsidR="00C778DC" w:rsidRDefault="00C778DC" w:rsidP="00C778DC">
      <w:pPr>
        <w:pStyle w:val="berschrift2"/>
      </w:pPr>
      <w:r>
        <w:t>29. Dezember</w:t>
      </w:r>
    </w:p>
    <w:p w14:paraId="2CE6359D" w14:textId="77777777" w:rsidR="00C778DC" w:rsidRDefault="00C778DC" w:rsidP="00C778DC">
      <w:pPr>
        <w:pStyle w:val="StandardWeb"/>
      </w:pPr>
      <w:r>
        <w:rPr>
          <w:rStyle w:val="Fett"/>
        </w:rPr>
        <w:t>Wir wissen, wenn unser irdisches Haus dieser Hütte zerbrochen wird, dass wir einen Bau haben von Gott erbaut, ein Haus, nicht mit Händen gemacht, das ewig ist, im Himmel.</w:t>
      </w:r>
      <w:r>
        <w:br/>
      </w:r>
      <w:r>
        <w:rPr>
          <w:rStyle w:val="Hervorhebung"/>
        </w:rPr>
        <w:t>2. Korinther 5,1</w:t>
      </w:r>
      <w:r>
        <w:t xml:space="preserve"> </w:t>
      </w:r>
    </w:p>
    <w:p w14:paraId="16A38EFF" w14:textId="77777777" w:rsidR="00C778DC" w:rsidRDefault="00C778DC" w:rsidP="00C778DC">
      <w:pPr>
        <w:pStyle w:val="StandardWeb"/>
      </w:pPr>
      <w:r>
        <w:t xml:space="preserve">Der Tod ist verschlungen in den Sieg, sagte Paulus. Wer an ihn glaubt, stirbt nicht, sagte Johannes. Für die Glaubenden der ersten Zeit besaßen solche Worte einen streng buchstäblichen Sinn. Gottes Tag, sagten sie, ist nahe und führt uns in das ewige Leben hinüber. Aber bei der wilden Heftigkeit, mit der der Jude und der Grieche Paulus bekämpfte, bekam die Erwägung für ihn ernsteste Notwendigkeit, wie es mit ihm stehe, falls er sterbe. Er sah, wenn der Tod in seine Nähe kam, auf Jesus. Mit ihm ist er verbunden und diese Verbindung erfährt keine Unterbrechung und kommt nie ins Schwanken. Er wird immer bei Christus sein. Jetzt ist er in ihm, umfasst, getragen und regiert von ihm, und dann, wenn sein Zelt abgebrochen wird, wird er da sein, wo Christus ist. Wo ist denn er? Das weiß Paulus. Er weiß, wo der ist, der in der Sendung Gottes herrscht. Er ist in den Himmeln, da, wo es ewige Wohnungen gibt, wo die himmlische Gottesstadt steht und sich der himmlische Zion befindet, der königliche Sitz dessen, der im Namen Gottes regiert. Gelangt er dorthin, so ist das für ihn ein Gewinn von wunderbarer Größe. Jetzt wohnt er in einem Zelt; es ist abbrechbar; denn es ist ihm von der Natur bereitet. Dann erhält er ein Haus, ein ewiges, das Gott bereitet hat. Gibt es wirklich für Paulus einen Raum in der Gottesstadt? Ich bin des Christus, antwortet er. Das genügt. Darum verweilt seine Hoffnung nicht im Himmel, sondern fährt noch höher hinauf. Die Gottesstadt kommt zur Erde hernieder und wird der Menschheit sichtbar und für sie offen. Christus kommt zur Menschheit und bringt ihr Gottes Reich in sichtbarer Macht. Die dann um Jesus gesammelte Gemeinde ist die der Auferstandenen. In ihr werden aber die, die jetzt sterben und in den Himmeln ihr Haus erhalten, nicht fehlen. Darum sind sie Auferstehende. Soll ich Paulus fragen: Warum bist du mit dem Himmel noch nicht zufrieden? Fürchtest du, das sei noch ein unvollendeter Zustand, eine Art von Zwischenzustand, der noch die Sehnsucht nach dem vollendeten Leben in sich habe? Das würde die Meinung des Paulus entstellen. Er sah in dem, was ihm Christus gab, immer die vollkommene Gnade, die ihn völlig dankbar macht. Aber seine Hoffnung sah nie nur auf sein eigenes Ziel, als begehrte er nur für sich das verklärte Leben, sondern sie sah auf Gottes Ziel und darum auf das, was Christus schaffen wird. Das gab seiner Hoffnung die Füllung, dass er mit Christus in seinem ganzen Gang und Werk verbunden sein wird. Jetzt hängt er am Gekreuzigten als der, der in seinen Tod mit eingeschlossen ist. Dann wird er beim himmlischen Christus sein, solange er von oben seine Gemeinde regiert, und dann wird er auch in seiner neuen Offenbarung bei ihm sein. </w:t>
      </w:r>
    </w:p>
    <w:p w14:paraId="1BB180A4" w14:textId="77777777" w:rsidR="00C778DC" w:rsidRDefault="00C778DC" w:rsidP="00C778DC">
      <w:pPr>
        <w:pStyle w:val="StandardWeb"/>
      </w:pPr>
      <w:r>
        <w:rPr>
          <w:rStyle w:val="Hervorhebung"/>
        </w:rPr>
        <w:t xml:space="preserve">Was ich jetzt sehe und denke, Herr Christus, das reicht nicht aus, um Deine letzten und großen Werke zu beschreiben. Ich kenne jetzt nur mein Zelt, in dem ich hause, das bewegliche und leicht zerstörte. Aber Dein Name gibt mir die Hoffnung, die kein Ende kennt. Denn Dein Name verkündet mir Gottes ganze Hilfe und unbegrenzte Gnade. Erhalte mich in Dir; dann bleibe ich im Leben. Amen. </w:t>
      </w:r>
    </w:p>
    <w:p w14:paraId="03A0C94E" w14:textId="77777777" w:rsidR="00C778DC" w:rsidRDefault="00C778DC" w:rsidP="00C778DC">
      <w:pPr>
        <w:pStyle w:val="berschrift2"/>
      </w:pPr>
      <w:r>
        <w:t>30. Dezember</w:t>
      </w:r>
    </w:p>
    <w:p w14:paraId="4A5771E1" w14:textId="77777777" w:rsidR="00C778DC" w:rsidRDefault="00C778DC" w:rsidP="00C778DC">
      <w:pPr>
        <w:pStyle w:val="StandardWeb"/>
      </w:pPr>
      <w:r>
        <w:rPr>
          <w:rStyle w:val="Fett"/>
        </w:rPr>
        <w:t>Der Herr lasse sein Angesicht leuchten über dir. Der Herr hebe sein Angesicht auf dich.</w:t>
      </w:r>
      <w:r>
        <w:br/>
      </w:r>
      <w:r>
        <w:rPr>
          <w:rStyle w:val="Hervorhebung"/>
        </w:rPr>
        <w:t xml:space="preserve">4. Mose 6,25+26 </w:t>
      </w:r>
    </w:p>
    <w:p w14:paraId="17B89597" w14:textId="77777777" w:rsidR="00C778DC" w:rsidRDefault="00C778DC" w:rsidP="00C778DC">
      <w:pPr>
        <w:pStyle w:val="StandardWeb"/>
      </w:pPr>
      <w:r>
        <w:t xml:space="preserve">Segnen heißt verkünden, was Gott tut. Wird uns sein Werk gezeigt, so wird uns unser Heil </w:t>
      </w:r>
    </w:p>
    <w:p w14:paraId="1F4F74F5" w14:textId="77777777" w:rsidR="00C778DC" w:rsidRDefault="00C778DC" w:rsidP="00C778DC">
      <w:pPr>
        <w:pStyle w:val="StandardWeb"/>
      </w:pPr>
      <w:r>
        <w:t xml:space="preserve">gezeigt; denn was Gott gut, ist Heil. Das innerste, gewaltigste Anliegen bleibt, wenn wir zu Gott aufschauen, für uns alle dies: wie steht es mit unserem persönlichen Verhältnis zu Gott? Ist sein Angesicht für uns hell? Leuchtet es uns an im Glanz seiner freundlichen, herrlichen Güte? Oder liegt für uns auf Gottes Antlitz Dunkles, das uns anzeigt, dass Gott gegen uns ist und uns widersteht? Erhebt er sein Angesicht zu uns dadurch, dass er seinen Blick auf uns richtet? Gibt er auf uns Acht oder sind wir vor ihm nichts geachtet? Gilt der Psalmspruch von uns: der Herr kennt den Weg der Gerechten, oder müssen wir uns sagen, von Gott aus gesehen sei unser Weg in Nacht versenkt und unser Ort Finsternis? Kann man auf diese Frage antworten? Gibt es darüber Gewissheit, wie Gott zu uns steht? Weiß ich, dass sein Angesicht über mir leuchtet und er sein Angesicht zu mir hin wendet, so ist das Heilsgewissheit. Gibt es solche? Erfinden und erarbeiten kann man sie nicht. Hier können wir nur hören, was uns im Auftrag Gottes verkündigt ist. Nun hat schon der alttestamentliche Priester die Pflicht und Vollmacht erhalten, seinem Volk zu sagen: das Angesicht des Herrn leuchtet über euch. Warum? Ich bin der Herr dein Gott, sprach der Herr, ich habe dich zu meinem Volk gemacht. Darauf hat das Evangelium des alten Bundes das des neuen erzeugt und der Segen, der Israel zugeteilt ward, wird von Jesus zur Menschheit gebracht. Nun höre, zagendes Herz, von Jesus, wie Gott zu dir steht. Du kannst es auch nicht bloß hören, sondern kannst es auch sehen. Sieh auf sein Kreuz. Dort erhebt er sein Angesicht zu dir und dies so, dass es leuchtet. </w:t>
      </w:r>
    </w:p>
    <w:p w14:paraId="4646B033" w14:textId="77777777" w:rsidR="00C778DC" w:rsidRDefault="00C778DC" w:rsidP="00C778DC">
      <w:pPr>
        <w:pStyle w:val="StandardWeb"/>
      </w:pPr>
      <w:r>
        <w:rPr>
          <w:rStyle w:val="Hervorhebung"/>
        </w:rPr>
        <w:t xml:space="preserve">Du machst, Herr, Gott, alle, die Du mit Deinem Dienst beschenkst, zu Verwaltern Deines Segens. Hilf uns, dass wir in Wahrheit segnen können. Wie können wir Gewissheit hervorbringen, wenn wir sie selbst nicht haben, wie Deine Gnade verkünden, wenn sie uns selbst verhüllt ist? Öffne unsere Augen und stärke unsere bebende Seele, damit wir segnen können, gleichwie wir gesegnet sind. Amen. </w:t>
      </w:r>
    </w:p>
    <w:p w14:paraId="20E25C29" w14:textId="77777777" w:rsidR="00C778DC" w:rsidRDefault="00C778DC" w:rsidP="00C778DC">
      <w:pPr>
        <w:pStyle w:val="berschrift2"/>
      </w:pPr>
      <w:r>
        <w:t>31. Dezember</w:t>
      </w:r>
    </w:p>
    <w:p w14:paraId="26F65D40" w14:textId="77777777" w:rsidR="00C778DC" w:rsidRDefault="00C778DC" w:rsidP="00C778DC">
      <w:pPr>
        <w:pStyle w:val="StandardWeb"/>
      </w:pPr>
      <w:r>
        <w:rPr>
          <w:rStyle w:val="Fett"/>
        </w:rPr>
        <w:t>Das Himmelreich ist gleich einem Senfkorn, das ein Mensch nahm und säte auf seinen Acker, welches das kleinste ist unter allen Samen; wenn es aber erwächst, so ist es das größte unter dem Kohl und wird ein Baum, dass die Vögel unter dem Himmel kommen und wohnen unter seinen Zweigen.</w:t>
      </w:r>
      <w:r>
        <w:br/>
      </w:r>
      <w:r>
        <w:rPr>
          <w:rStyle w:val="Hervorhebung"/>
        </w:rPr>
        <w:t xml:space="preserve">Matthäus 13,31+32 </w:t>
      </w:r>
    </w:p>
    <w:p w14:paraId="5464173F" w14:textId="2E1E1768" w:rsidR="00C778DC" w:rsidRDefault="00C778DC" w:rsidP="00C778DC">
      <w:pPr>
        <w:pStyle w:val="StandardWeb"/>
      </w:pPr>
      <w:r>
        <w:t xml:space="preserve">Kleine Vorgänge, lauter kleine, füllen meine Jahre. Der größte Teil meiner Zeit gehört der natürlichen Arbeit und dazu kommen die Begegnungen mit den Menschen, die mit mir leben. Das sind lauter kleine Dinge. Will ich aber in der Wahrheit bleiben, muss ich zu diesem Satz den anderen fügen: Großes füllt meine Jahre, nichts als Großes. Jesus zeigt mir, wie das Große klein wird und das Kleine groß. Da, wo Gott seine Gnade hinlegt, geht es zu, wie wenn ein Mann ein Senfkörnchen in seinen Garten legt. Wie klein sah Jesus aus! Du bist viel zu klein, sagten sie, als dass du die Welt neu machen könntest. Und was er erreichte, wie klein sah das aus! Sein Erfolg bestand in einem Häuflein unmündiger Jünger, </w:t>
      </w:r>
      <w:r w:rsidR="00073840">
        <w:t>„</w:t>
      </w:r>
      <w:r>
        <w:t>dieser Kleinen</w:t>
      </w:r>
      <w:r w:rsidR="00073840">
        <w:t>“</w:t>
      </w:r>
      <w:r>
        <w:t xml:space="preserve">, wie er sagte. Sie hatten nichts, was in die Augen fiel. Sein Wort hatten sie im Herzen und sie hatten das Unser Vater beten gelernt. War das etwas Großes? Ja. Denn das Senfkorn ist ein lebendiger Same und bringt aus sich das große Gewächs hervor. Denn hier handelt Gott königlich und schüttet den Reichtum seiner Gnade aus und baut sein Reich. Ich erwerbe mir die Lebensmittel. Soll ich sagen: bloß das, das ist wenig? Leben wir, so leben wir dem Herrn. Darum ist mein irdisches Leben ein Senfkörnlein, freilich ein kleines, dem man nicht ansieht, was es werden wird. Weil ich aber in Gottes Reich lebe, so wird daraus das unbeschreiblich Große, das ewige Leben. Jeder Tag gibt mir Anteil am göttlichen Wort. Das ist nichts Großartiges; man kann es leicht verachten. Allein dass ich ihn hören darf, meinen Herrn und Gott, weil er zu uns gesprochen hat, das ist ein unermesslich reicher Segen. Zwischen die Arbeitszeit treten die Sonntage und geben mir Anteil an der Gemeinschaft, die in Jesus ihren Grund hat. Als lebendiger Stein in Gottes Haus zu stehen ist aber ein wunderbar großes Geschenk. Um mich her kommen und gehen die Menschen, und was ich ihnen gebe, lässt sich nicht messen. Eins aber ist gewiss: Wirkung, unbeschreiblich große, liegt in allem, was nach Gottes Willen geschieht. </w:t>
      </w:r>
    </w:p>
    <w:p w14:paraId="1EDCB22B" w14:textId="77777777" w:rsidR="00C778DC" w:rsidRDefault="00C778DC" w:rsidP="00C778DC">
      <w:pPr>
        <w:pStyle w:val="StandardWeb"/>
      </w:pPr>
      <w:r>
        <w:rPr>
          <w:rStyle w:val="Hervorhebung"/>
        </w:rPr>
        <w:t>Herr, ewiger Gott! In unser kleines Leben legst Du Deine großen Gaben. Sie sind klein, wie es für uns Kleine passt, damit unsere kleine Hand sie fassen kann, und zugleich unbeschreiblich groß, weil sie von Dir kommen und Deine Gnade in ihnen wirksam ist. Gern machte ich auch meinen Dank groß. Verzeih, lieber Herr, dass auch mein Dank klein und schwach bleibt. Aber danken will ich Dir für alles, was meine Jahre füllt. Amen.</w:t>
      </w:r>
      <w:r>
        <w:t xml:space="preserve"> </w:t>
      </w:r>
    </w:p>
    <w:p w14:paraId="58506058" w14:textId="77777777" w:rsidR="0022039F" w:rsidRDefault="0022039F" w:rsidP="0022039F"/>
    <w:p w14:paraId="1E8CFD4B" w14:textId="77777777" w:rsidR="00D5498D" w:rsidRPr="00D5498D" w:rsidRDefault="007166CE" w:rsidP="008E63BE">
      <w:pPr>
        <w:pStyle w:val="berschrift1"/>
      </w:pPr>
      <w:r>
        <w:br w:type="page"/>
      </w:r>
      <w:r w:rsidR="00D5498D" w:rsidRPr="00D5498D">
        <w:t>Quellen:</w:t>
      </w:r>
    </w:p>
    <w:p w14:paraId="21DDDA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70A7EF9" w14:textId="0928188F"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8B5F9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82C35A3" w14:textId="270D1943"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073840">
        <w:rPr>
          <w:rFonts w:eastAsia="Times New Roman"/>
          <w:color w:val="000000"/>
          <w:szCs w:val="24"/>
          <w:lang w:eastAsia="de-DE"/>
        </w:rPr>
        <w:t>„</w:t>
      </w:r>
      <w:r>
        <w:rPr>
          <w:rFonts w:eastAsia="Times New Roman"/>
          <w:color w:val="000000"/>
          <w:szCs w:val="24"/>
          <w:lang w:eastAsia="de-DE"/>
        </w:rPr>
        <w:t>Arbeit Gerald Haupt</w:t>
      </w:r>
      <w:r w:rsidR="00073840">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2312615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32C359F" w14:textId="4EE12619"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073840">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211DC65" w14:textId="129FC512"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073840">
        <w:rPr>
          <w:rFonts w:eastAsia="Times New Roman"/>
          <w:szCs w:val="24"/>
          <w:lang w:eastAsia="de-DE"/>
        </w:rPr>
        <w:t>„</w:t>
      </w:r>
      <w:r w:rsidRPr="00082307">
        <w:rPr>
          <w:rFonts w:eastAsia="Times New Roman"/>
          <w:szCs w:val="24"/>
          <w:lang w:eastAsia="de-DE"/>
        </w:rPr>
        <w:t>SCHLOSSPLATZ 9</w:t>
      </w:r>
      <w:r w:rsidR="00073840">
        <w:rPr>
          <w:rFonts w:eastAsia="Times New Roman"/>
          <w:szCs w:val="24"/>
          <w:lang w:eastAsia="de-DE"/>
        </w:rPr>
        <w:t>“</w:t>
      </w:r>
      <w:r w:rsidRPr="00082307">
        <w:rPr>
          <w:rFonts w:eastAsia="Times New Roman"/>
          <w:szCs w:val="24"/>
          <w:lang w:eastAsia="de-DE"/>
        </w:rPr>
        <w:t xml:space="preserve"> 68723 SCHWETZINGEN</w:t>
      </w:r>
    </w:p>
    <w:p w14:paraId="2240DB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D2012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26D13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8BA1C2" w14:textId="52EB0B80"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 suche ich immer noch Leute, die Zeit und Lust haben, mitzuarbeiten  wer also Interesse hat, melde sich bitte. Meine Email</w:t>
      </w:r>
      <w:r w:rsidR="00151C0A">
        <w:rPr>
          <w:rFonts w:eastAsia="Times New Roman"/>
          <w:color w:val="000000"/>
          <w:szCs w:val="24"/>
          <w:lang w:eastAsia="de-DE"/>
        </w:rPr>
        <w:t>-</w:t>
      </w:r>
      <w:r w:rsidRPr="00D5498D">
        <w:rPr>
          <w:rFonts w:eastAsia="Times New Roman"/>
          <w:color w:val="000000"/>
          <w:szCs w:val="24"/>
          <w:lang w:eastAsia="de-DE"/>
        </w:rPr>
        <w:t xml:space="preserve">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0C96F50" w14:textId="7055ED3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E81"/>
    <w:rsid w:val="00073840"/>
    <w:rsid w:val="00082307"/>
    <w:rsid w:val="000C66E5"/>
    <w:rsid w:val="00151C0A"/>
    <w:rsid w:val="001F54C4"/>
    <w:rsid w:val="0022039F"/>
    <w:rsid w:val="00272484"/>
    <w:rsid w:val="00297F83"/>
    <w:rsid w:val="002E6D11"/>
    <w:rsid w:val="00381C0C"/>
    <w:rsid w:val="00537F59"/>
    <w:rsid w:val="005F6671"/>
    <w:rsid w:val="007166CE"/>
    <w:rsid w:val="007E1779"/>
    <w:rsid w:val="0083667B"/>
    <w:rsid w:val="008D7463"/>
    <w:rsid w:val="008E417E"/>
    <w:rsid w:val="008E63BE"/>
    <w:rsid w:val="00C35859"/>
    <w:rsid w:val="00C778DC"/>
    <w:rsid w:val="00CC4EAC"/>
    <w:rsid w:val="00D14D4F"/>
    <w:rsid w:val="00D5498D"/>
    <w:rsid w:val="00F94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60C4B"/>
  <w15:chartTrackingRefBased/>
  <w15:docId w15:val="{01016A55-41D7-4788-A900-E450B888C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778DC"/>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C778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85228">
      <w:bodyDiv w:val="1"/>
      <w:marLeft w:val="0"/>
      <w:marRight w:val="0"/>
      <w:marTop w:val="0"/>
      <w:marBottom w:val="0"/>
      <w:divBdr>
        <w:top w:val="none" w:sz="0" w:space="0" w:color="auto"/>
        <w:left w:val="none" w:sz="0" w:space="0" w:color="auto"/>
        <w:bottom w:val="none" w:sz="0" w:space="0" w:color="auto"/>
        <w:right w:val="none" w:sz="0" w:space="0" w:color="auto"/>
      </w:divBdr>
      <w:divsChild>
        <w:div w:id="1558474116">
          <w:marLeft w:val="0"/>
          <w:marRight w:val="0"/>
          <w:marTop w:val="0"/>
          <w:marBottom w:val="0"/>
          <w:divBdr>
            <w:top w:val="none" w:sz="0" w:space="0" w:color="auto"/>
            <w:left w:val="none" w:sz="0" w:space="0" w:color="auto"/>
            <w:bottom w:val="none" w:sz="0" w:space="0" w:color="auto"/>
            <w:right w:val="none" w:sz="0" w:space="0" w:color="auto"/>
          </w:divBdr>
        </w:div>
        <w:div w:id="401101017">
          <w:marLeft w:val="0"/>
          <w:marRight w:val="0"/>
          <w:marTop w:val="0"/>
          <w:marBottom w:val="0"/>
          <w:divBdr>
            <w:top w:val="none" w:sz="0" w:space="0" w:color="auto"/>
            <w:left w:val="none" w:sz="0" w:space="0" w:color="auto"/>
            <w:bottom w:val="none" w:sz="0" w:space="0" w:color="auto"/>
            <w:right w:val="none" w:sz="0" w:space="0" w:color="auto"/>
          </w:divBdr>
        </w:div>
        <w:div w:id="1087070777">
          <w:marLeft w:val="0"/>
          <w:marRight w:val="0"/>
          <w:marTop w:val="0"/>
          <w:marBottom w:val="0"/>
          <w:divBdr>
            <w:top w:val="none" w:sz="0" w:space="0" w:color="auto"/>
            <w:left w:val="none" w:sz="0" w:space="0" w:color="auto"/>
            <w:bottom w:val="none" w:sz="0" w:space="0" w:color="auto"/>
            <w:right w:val="none" w:sz="0" w:space="0" w:color="auto"/>
          </w:divBdr>
        </w:div>
        <w:div w:id="1500928051">
          <w:marLeft w:val="0"/>
          <w:marRight w:val="0"/>
          <w:marTop w:val="0"/>
          <w:marBottom w:val="0"/>
          <w:divBdr>
            <w:top w:val="none" w:sz="0" w:space="0" w:color="auto"/>
            <w:left w:val="none" w:sz="0" w:space="0" w:color="auto"/>
            <w:bottom w:val="none" w:sz="0" w:space="0" w:color="auto"/>
            <w:right w:val="none" w:sz="0" w:space="0" w:color="auto"/>
          </w:divBdr>
        </w:div>
        <w:div w:id="843323036">
          <w:marLeft w:val="0"/>
          <w:marRight w:val="0"/>
          <w:marTop w:val="0"/>
          <w:marBottom w:val="0"/>
          <w:divBdr>
            <w:top w:val="none" w:sz="0" w:space="0" w:color="auto"/>
            <w:left w:val="none" w:sz="0" w:space="0" w:color="auto"/>
            <w:bottom w:val="none" w:sz="0" w:space="0" w:color="auto"/>
            <w:right w:val="none" w:sz="0" w:space="0" w:color="auto"/>
          </w:divBdr>
        </w:div>
        <w:div w:id="2114981047">
          <w:marLeft w:val="0"/>
          <w:marRight w:val="0"/>
          <w:marTop w:val="0"/>
          <w:marBottom w:val="0"/>
          <w:divBdr>
            <w:top w:val="none" w:sz="0" w:space="0" w:color="auto"/>
            <w:left w:val="none" w:sz="0" w:space="0" w:color="auto"/>
            <w:bottom w:val="none" w:sz="0" w:space="0" w:color="auto"/>
            <w:right w:val="none" w:sz="0" w:space="0" w:color="auto"/>
          </w:divBdr>
        </w:div>
        <w:div w:id="1196428962">
          <w:marLeft w:val="0"/>
          <w:marRight w:val="0"/>
          <w:marTop w:val="0"/>
          <w:marBottom w:val="0"/>
          <w:divBdr>
            <w:top w:val="none" w:sz="0" w:space="0" w:color="auto"/>
            <w:left w:val="none" w:sz="0" w:space="0" w:color="auto"/>
            <w:bottom w:val="none" w:sz="0" w:space="0" w:color="auto"/>
            <w:right w:val="none" w:sz="0" w:space="0" w:color="auto"/>
          </w:divBdr>
        </w:div>
        <w:div w:id="1525750187">
          <w:marLeft w:val="0"/>
          <w:marRight w:val="0"/>
          <w:marTop w:val="0"/>
          <w:marBottom w:val="0"/>
          <w:divBdr>
            <w:top w:val="none" w:sz="0" w:space="0" w:color="auto"/>
            <w:left w:val="none" w:sz="0" w:space="0" w:color="auto"/>
            <w:bottom w:val="none" w:sz="0" w:space="0" w:color="auto"/>
            <w:right w:val="none" w:sz="0" w:space="0" w:color="auto"/>
          </w:divBdr>
        </w:div>
        <w:div w:id="1199971250">
          <w:marLeft w:val="0"/>
          <w:marRight w:val="0"/>
          <w:marTop w:val="0"/>
          <w:marBottom w:val="0"/>
          <w:divBdr>
            <w:top w:val="none" w:sz="0" w:space="0" w:color="auto"/>
            <w:left w:val="none" w:sz="0" w:space="0" w:color="auto"/>
            <w:bottom w:val="none" w:sz="0" w:space="0" w:color="auto"/>
            <w:right w:val="none" w:sz="0" w:space="0" w:color="auto"/>
          </w:divBdr>
        </w:div>
        <w:div w:id="370351065">
          <w:marLeft w:val="0"/>
          <w:marRight w:val="0"/>
          <w:marTop w:val="0"/>
          <w:marBottom w:val="0"/>
          <w:divBdr>
            <w:top w:val="none" w:sz="0" w:space="0" w:color="auto"/>
            <w:left w:val="none" w:sz="0" w:space="0" w:color="auto"/>
            <w:bottom w:val="none" w:sz="0" w:space="0" w:color="auto"/>
            <w:right w:val="none" w:sz="0" w:space="0" w:color="auto"/>
          </w:divBdr>
        </w:div>
        <w:div w:id="1886790853">
          <w:marLeft w:val="0"/>
          <w:marRight w:val="0"/>
          <w:marTop w:val="0"/>
          <w:marBottom w:val="0"/>
          <w:divBdr>
            <w:top w:val="none" w:sz="0" w:space="0" w:color="auto"/>
            <w:left w:val="none" w:sz="0" w:space="0" w:color="auto"/>
            <w:bottom w:val="none" w:sz="0" w:space="0" w:color="auto"/>
            <w:right w:val="none" w:sz="0" w:space="0" w:color="auto"/>
          </w:divBdr>
        </w:div>
        <w:div w:id="485560356">
          <w:marLeft w:val="0"/>
          <w:marRight w:val="0"/>
          <w:marTop w:val="0"/>
          <w:marBottom w:val="0"/>
          <w:divBdr>
            <w:top w:val="none" w:sz="0" w:space="0" w:color="auto"/>
            <w:left w:val="none" w:sz="0" w:space="0" w:color="auto"/>
            <w:bottom w:val="none" w:sz="0" w:space="0" w:color="auto"/>
            <w:right w:val="none" w:sz="0" w:space="0" w:color="auto"/>
          </w:divBdr>
        </w:div>
        <w:div w:id="965696781">
          <w:marLeft w:val="0"/>
          <w:marRight w:val="0"/>
          <w:marTop w:val="0"/>
          <w:marBottom w:val="0"/>
          <w:divBdr>
            <w:top w:val="none" w:sz="0" w:space="0" w:color="auto"/>
            <w:left w:val="none" w:sz="0" w:space="0" w:color="auto"/>
            <w:bottom w:val="none" w:sz="0" w:space="0" w:color="auto"/>
            <w:right w:val="none" w:sz="0" w:space="0" w:color="auto"/>
          </w:divBdr>
        </w:div>
        <w:div w:id="1627465794">
          <w:marLeft w:val="0"/>
          <w:marRight w:val="0"/>
          <w:marTop w:val="0"/>
          <w:marBottom w:val="0"/>
          <w:divBdr>
            <w:top w:val="none" w:sz="0" w:space="0" w:color="auto"/>
            <w:left w:val="none" w:sz="0" w:space="0" w:color="auto"/>
            <w:bottom w:val="none" w:sz="0" w:space="0" w:color="auto"/>
            <w:right w:val="none" w:sz="0" w:space="0" w:color="auto"/>
          </w:divBdr>
        </w:div>
        <w:div w:id="1846092768">
          <w:marLeft w:val="0"/>
          <w:marRight w:val="0"/>
          <w:marTop w:val="0"/>
          <w:marBottom w:val="0"/>
          <w:divBdr>
            <w:top w:val="none" w:sz="0" w:space="0" w:color="auto"/>
            <w:left w:val="none" w:sz="0" w:space="0" w:color="auto"/>
            <w:bottom w:val="none" w:sz="0" w:space="0" w:color="auto"/>
            <w:right w:val="none" w:sz="0" w:space="0" w:color="auto"/>
          </w:divBdr>
        </w:div>
        <w:div w:id="1469542902">
          <w:marLeft w:val="0"/>
          <w:marRight w:val="0"/>
          <w:marTop w:val="0"/>
          <w:marBottom w:val="0"/>
          <w:divBdr>
            <w:top w:val="none" w:sz="0" w:space="0" w:color="auto"/>
            <w:left w:val="none" w:sz="0" w:space="0" w:color="auto"/>
            <w:bottom w:val="none" w:sz="0" w:space="0" w:color="auto"/>
            <w:right w:val="none" w:sz="0" w:space="0" w:color="auto"/>
          </w:divBdr>
        </w:div>
        <w:div w:id="516576248">
          <w:marLeft w:val="0"/>
          <w:marRight w:val="0"/>
          <w:marTop w:val="0"/>
          <w:marBottom w:val="0"/>
          <w:divBdr>
            <w:top w:val="none" w:sz="0" w:space="0" w:color="auto"/>
            <w:left w:val="none" w:sz="0" w:space="0" w:color="auto"/>
            <w:bottom w:val="none" w:sz="0" w:space="0" w:color="auto"/>
            <w:right w:val="none" w:sz="0" w:space="0" w:color="auto"/>
          </w:divBdr>
        </w:div>
        <w:div w:id="1759398815">
          <w:marLeft w:val="0"/>
          <w:marRight w:val="0"/>
          <w:marTop w:val="0"/>
          <w:marBottom w:val="0"/>
          <w:divBdr>
            <w:top w:val="none" w:sz="0" w:space="0" w:color="auto"/>
            <w:left w:val="none" w:sz="0" w:space="0" w:color="auto"/>
            <w:bottom w:val="none" w:sz="0" w:space="0" w:color="auto"/>
            <w:right w:val="none" w:sz="0" w:space="0" w:color="auto"/>
          </w:divBdr>
        </w:div>
        <w:div w:id="1078597988">
          <w:marLeft w:val="0"/>
          <w:marRight w:val="0"/>
          <w:marTop w:val="0"/>
          <w:marBottom w:val="0"/>
          <w:divBdr>
            <w:top w:val="none" w:sz="0" w:space="0" w:color="auto"/>
            <w:left w:val="none" w:sz="0" w:space="0" w:color="auto"/>
            <w:bottom w:val="none" w:sz="0" w:space="0" w:color="auto"/>
            <w:right w:val="none" w:sz="0" w:space="0" w:color="auto"/>
          </w:divBdr>
        </w:div>
        <w:div w:id="747651444">
          <w:marLeft w:val="0"/>
          <w:marRight w:val="0"/>
          <w:marTop w:val="0"/>
          <w:marBottom w:val="0"/>
          <w:divBdr>
            <w:top w:val="none" w:sz="0" w:space="0" w:color="auto"/>
            <w:left w:val="none" w:sz="0" w:space="0" w:color="auto"/>
            <w:bottom w:val="none" w:sz="0" w:space="0" w:color="auto"/>
            <w:right w:val="none" w:sz="0" w:space="0" w:color="auto"/>
          </w:divBdr>
        </w:div>
        <w:div w:id="678965391">
          <w:marLeft w:val="0"/>
          <w:marRight w:val="0"/>
          <w:marTop w:val="0"/>
          <w:marBottom w:val="0"/>
          <w:divBdr>
            <w:top w:val="none" w:sz="0" w:space="0" w:color="auto"/>
            <w:left w:val="none" w:sz="0" w:space="0" w:color="auto"/>
            <w:bottom w:val="none" w:sz="0" w:space="0" w:color="auto"/>
            <w:right w:val="none" w:sz="0" w:space="0" w:color="auto"/>
          </w:divBdr>
        </w:div>
        <w:div w:id="1977905311">
          <w:marLeft w:val="0"/>
          <w:marRight w:val="0"/>
          <w:marTop w:val="0"/>
          <w:marBottom w:val="0"/>
          <w:divBdr>
            <w:top w:val="none" w:sz="0" w:space="0" w:color="auto"/>
            <w:left w:val="none" w:sz="0" w:space="0" w:color="auto"/>
            <w:bottom w:val="none" w:sz="0" w:space="0" w:color="auto"/>
            <w:right w:val="none" w:sz="0" w:space="0" w:color="auto"/>
          </w:divBdr>
        </w:div>
        <w:div w:id="518280955">
          <w:marLeft w:val="0"/>
          <w:marRight w:val="0"/>
          <w:marTop w:val="0"/>
          <w:marBottom w:val="0"/>
          <w:divBdr>
            <w:top w:val="none" w:sz="0" w:space="0" w:color="auto"/>
            <w:left w:val="none" w:sz="0" w:space="0" w:color="auto"/>
            <w:bottom w:val="none" w:sz="0" w:space="0" w:color="auto"/>
            <w:right w:val="none" w:sz="0" w:space="0" w:color="auto"/>
          </w:divBdr>
        </w:div>
        <w:div w:id="2082749114">
          <w:marLeft w:val="0"/>
          <w:marRight w:val="0"/>
          <w:marTop w:val="0"/>
          <w:marBottom w:val="0"/>
          <w:divBdr>
            <w:top w:val="none" w:sz="0" w:space="0" w:color="auto"/>
            <w:left w:val="none" w:sz="0" w:space="0" w:color="auto"/>
            <w:bottom w:val="none" w:sz="0" w:space="0" w:color="auto"/>
            <w:right w:val="none" w:sz="0" w:space="0" w:color="auto"/>
          </w:divBdr>
        </w:div>
        <w:div w:id="170876459">
          <w:marLeft w:val="0"/>
          <w:marRight w:val="0"/>
          <w:marTop w:val="0"/>
          <w:marBottom w:val="0"/>
          <w:divBdr>
            <w:top w:val="none" w:sz="0" w:space="0" w:color="auto"/>
            <w:left w:val="none" w:sz="0" w:space="0" w:color="auto"/>
            <w:bottom w:val="none" w:sz="0" w:space="0" w:color="auto"/>
            <w:right w:val="none" w:sz="0" w:space="0" w:color="auto"/>
          </w:divBdr>
        </w:div>
        <w:div w:id="1102526581">
          <w:marLeft w:val="0"/>
          <w:marRight w:val="0"/>
          <w:marTop w:val="0"/>
          <w:marBottom w:val="0"/>
          <w:divBdr>
            <w:top w:val="none" w:sz="0" w:space="0" w:color="auto"/>
            <w:left w:val="none" w:sz="0" w:space="0" w:color="auto"/>
            <w:bottom w:val="none" w:sz="0" w:space="0" w:color="auto"/>
            <w:right w:val="none" w:sz="0" w:space="0" w:color="auto"/>
          </w:divBdr>
        </w:div>
        <w:div w:id="188226160">
          <w:marLeft w:val="0"/>
          <w:marRight w:val="0"/>
          <w:marTop w:val="0"/>
          <w:marBottom w:val="0"/>
          <w:divBdr>
            <w:top w:val="none" w:sz="0" w:space="0" w:color="auto"/>
            <w:left w:val="none" w:sz="0" w:space="0" w:color="auto"/>
            <w:bottom w:val="none" w:sz="0" w:space="0" w:color="auto"/>
            <w:right w:val="none" w:sz="0" w:space="0" w:color="auto"/>
          </w:divBdr>
        </w:div>
        <w:div w:id="1026559813">
          <w:marLeft w:val="0"/>
          <w:marRight w:val="0"/>
          <w:marTop w:val="0"/>
          <w:marBottom w:val="0"/>
          <w:divBdr>
            <w:top w:val="none" w:sz="0" w:space="0" w:color="auto"/>
            <w:left w:val="none" w:sz="0" w:space="0" w:color="auto"/>
            <w:bottom w:val="none" w:sz="0" w:space="0" w:color="auto"/>
            <w:right w:val="none" w:sz="0" w:space="0" w:color="auto"/>
          </w:divBdr>
        </w:div>
        <w:div w:id="126753860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907541">
      <w:bodyDiv w:val="1"/>
      <w:marLeft w:val="0"/>
      <w:marRight w:val="0"/>
      <w:marTop w:val="0"/>
      <w:marBottom w:val="0"/>
      <w:divBdr>
        <w:top w:val="none" w:sz="0" w:space="0" w:color="auto"/>
        <w:left w:val="none" w:sz="0" w:space="0" w:color="auto"/>
        <w:bottom w:val="none" w:sz="0" w:space="0" w:color="auto"/>
        <w:right w:val="none" w:sz="0" w:space="0" w:color="auto"/>
      </w:divBdr>
      <w:divsChild>
        <w:div w:id="1359812998">
          <w:marLeft w:val="0"/>
          <w:marRight w:val="0"/>
          <w:marTop w:val="0"/>
          <w:marBottom w:val="0"/>
          <w:divBdr>
            <w:top w:val="none" w:sz="0" w:space="0" w:color="auto"/>
            <w:left w:val="none" w:sz="0" w:space="0" w:color="auto"/>
            <w:bottom w:val="none" w:sz="0" w:space="0" w:color="auto"/>
            <w:right w:val="none" w:sz="0" w:space="0" w:color="auto"/>
          </w:divBdr>
        </w:div>
        <w:div w:id="857238162">
          <w:marLeft w:val="0"/>
          <w:marRight w:val="0"/>
          <w:marTop w:val="0"/>
          <w:marBottom w:val="0"/>
          <w:divBdr>
            <w:top w:val="none" w:sz="0" w:space="0" w:color="auto"/>
            <w:left w:val="none" w:sz="0" w:space="0" w:color="auto"/>
            <w:bottom w:val="none" w:sz="0" w:space="0" w:color="auto"/>
            <w:right w:val="none" w:sz="0" w:space="0" w:color="auto"/>
          </w:divBdr>
        </w:div>
        <w:div w:id="181017554">
          <w:marLeft w:val="0"/>
          <w:marRight w:val="0"/>
          <w:marTop w:val="0"/>
          <w:marBottom w:val="0"/>
          <w:divBdr>
            <w:top w:val="none" w:sz="0" w:space="0" w:color="auto"/>
            <w:left w:val="none" w:sz="0" w:space="0" w:color="auto"/>
            <w:bottom w:val="none" w:sz="0" w:space="0" w:color="auto"/>
            <w:right w:val="none" w:sz="0" w:space="0" w:color="auto"/>
          </w:divBdr>
        </w:div>
        <w:div w:id="1656185802">
          <w:marLeft w:val="0"/>
          <w:marRight w:val="0"/>
          <w:marTop w:val="0"/>
          <w:marBottom w:val="0"/>
          <w:divBdr>
            <w:top w:val="none" w:sz="0" w:space="0" w:color="auto"/>
            <w:left w:val="none" w:sz="0" w:space="0" w:color="auto"/>
            <w:bottom w:val="none" w:sz="0" w:space="0" w:color="auto"/>
            <w:right w:val="none" w:sz="0" w:space="0" w:color="auto"/>
          </w:divBdr>
        </w:div>
        <w:div w:id="1747611058">
          <w:marLeft w:val="0"/>
          <w:marRight w:val="0"/>
          <w:marTop w:val="0"/>
          <w:marBottom w:val="0"/>
          <w:divBdr>
            <w:top w:val="none" w:sz="0" w:space="0" w:color="auto"/>
            <w:left w:val="none" w:sz="0" w:space="0" w:color="auto"/>
            <w:bottom w:val="none" w:sz="0" w:space="0" w:color="auto"/>
            <w:right w:val="none" w:sz="0" w:space="0" w:color="auto"/>
          </w:divBdr>
        </w:div>
        <w:div w:id="1991328605">
          <w:marLeft w:val="0"/>
          <w:marRight w:val="0"/>
          <w:marTop w:val="0"/>
          <w:marBottom w:val="0"/>
          <w:divBdr>
            <w:top w:val="none" w:sz="0" w:space="0" w:color="auto"/>
            <w:left w:val="none" w:sz="0" w:space="0" w:color="auto"/>
            <w:bottom w:val="none" w:sz="0" w:space="0" w:color="auto"/>
            <w:right w:val="none" w:sz="0" w:space="0" w:color="auto"/>
          </w:divBdr>
        </w:div>
        <w:div w:id="1708026218">
          <w:marLeft w:val="0"/>
          <w:marRight w:val="0"/>
          <w:marTop w:val="0"/>
          <w:marBottom w:val="0"/>
          <w:divBdr>
            <w:top w:val="none" w:sz="0" w:space="0" w:color="auto"/>
            <w:left w:val="none" w:sz="0" w:space="0" w:color="auto"/>
            <w:bottom w:val="none" w:sz="0" w:space="0" w:color="auto"/>
            <w:right w:val="none" w:sz="0" w:space="0" w:color="auto"/>
          </w:divBdr>
        </w:div>
        <w:div w:id="701055440">
          <w:marLeft w:val="0"/>
          <w:marRight w:val="0"/>
          <w:marTop w:val="0"/>
          <w:marBottom w:val="0"/>
          <w:divBdr>
            <w:top w:val="none" w:sz="0" w:space="0" w:color="auto"/>
            <w:left w:val="none" w:sz="0" w:space="0" w:color="auto"/>
            <w:bottom w:val="none" w:sz="0" w:space="0" w:color="auto"/>
            <w:right w:val="none" w:sz="0" w:space="0" w:color="auto"/>
          </w:divBdr>
        </w:div>
        <w:div w:id="1483547074">
          <w:marLeft w:val="0"/>
          <w:marRight w:val="0"/>
          <w:marTop w:val="0"/>
          <w:marBottom w:val="0"/>
          <w:divBdr>
            <w:top w:val="none" w:sz="0" w:space="0" w:color="auto"/>
            <w:left w:val="none" w:sz="0" w:space="0" w:color="auto"/>
            <w:bottom w:val="none" w:sz="0" w:space="0" w:color="auto"/>
            <w:right w:val="none" w:sz="0" w:space="0" w:color="auto"/>
          </w:divBdr>
        </w:div>
        <w:div w:id="580917028">
          <w:marLeft w:val="0"/>
          <w:marRight w:val="0"/>
          <w:marTop w:val="0"/>
          <w:marBottom w:val="0"/>
          <w:divBdr>
            <w:top w:val="none" w:sz="0" w:space="0" w:color="auto"/>
            <w:left w:val="none" w:sz="0" w:space="0" w:color="auto"/>
            <w:bottom w:val="none" w:sz="0" w:space="0" w:color="auto"/>
            <w:right w:val="none" w:sz="0" w:space="0" w:color="auto"/>
          </w:divBdr>
        </w:div>
        <w:div w:id="1370108409">
          <w:marLeft w:val="0"/>
          <w:marRight w:val="0"/>
          <w:marTop w:val="0"/>
          <w:marBottom w:val="0"/>
          <w:divBdr>
            <w:top w:val="none" w:sz="0" w:space="0" w:color="auto"/>
            <w:left w:val="none" w:sz="0" w:space="0" w:color="auto"/>
            <w:bottom w:val="none" w:sz="0" w:space="0" w:color="auto"/>
            <w:right w:val="none" w:sz="0" w:space="0" w:color="auto"/>
          </w:divBdr>
        </w:div>
        <w:div w:id="647244506">
          <w:marLeft w:val="0"/>
          <w:marRight w:val="0"/>
          <w:marTop w:val="0"/>
          <w:marBottom w:val="0"/>
          <w:divBdr>
            <w:top w:val="none" w:sz="0" w:space="0" w:color="auto"/>
            <w:left w:val="none" w:sz="0" w:space="0" w:color="auto"/>
            <w:bottom w:val="none" w:sz="0" w:space="0" w:color="auto"/>
            <w:right w:val="none" w:sz="0" w:space="0" w:color="auto"/>
          </w:divBdr>
        </w:div>
        <w:div w:id="2144155951">
          <w:marLeft w:val="0"/>
          <w:marRight w:val="0"/>
          <w:marTop w:val="0"/>
          <w:marBottom w:val="0"/>
          <w:divBdr>
            <w:top w:val="none" w:sz="0" w:space="0" w:color="auto"/>
            <w:left w:val="none" w:sz="0" w:space="0" w:color="auto"/>
            <w:bottom w:val="none" w:sz="0" w:space="0" w:color="auto"/>
            <w:right w:val="none" w:sz="0" w:space="0" w:color="auto"/>
          </w:divBdr>
        </w:div>
        <w:div w:id="1345786871">
          <w:marLeft w:val="0"/>
          <w:marRight w:val="0"/>
          <w:marTop w:val="0"/>
          <w:marBottom w:val="0"/>
          <w:divBdr>
            <w:top w:val="none" w:sz="0" w:space="0" w:color="auto"/>
            <w:left w:val="none" w:sz="0" w:space="0" w:color="auto"/>
            <w:bottom w:val="none" w:sz="0" w:space="0" w:color="auto"/>
            <w:right w:val="none" w:sz="0" w:space="0" w:color="auto"/>
          </w:divBdr>
        </w:div>
        <w:div w:id="1849438389">
          <w:marLeft w:val="0"/>
          <w:marRight w:val="0"/>
          <w:marTop w:val="0"/>
          <w:marBottom w:val="0"/>
          <w:divBdr>
            <w:top w:val="none" w:sz="0" w:space="0" w:color="auto"/>
            <w:left w:val="none" w:sz="0" w:space="0" w:color="auto"/>
            <w:bottom w:val="none" w:sz="0" w:space="0" w:color="auto"/>
            <w:right w:val="none" w:sz="0" w:space="0" w:color="auto"/>
          </w:divBdr>
        </w:div>
        <w:div w:id="807745012">
          <w:marLeft w:val="0"/>
          <w:marRight w:val="0"/>
          <w:marTop w:val="0"/>
          <w:marBottom w:val="0"/>
          <w:divBdr>
            <w:top w:val="none" w:sz="0" w:space="0" w:color="auto"/>
            <w:left w:val="none" w:sz="0" w:space="0" w:color="auto"/>
            <w:bottom w:val="none" w:sz="0" w:space="0" w:color="auto"/>
            <w:right w:val="none" w:sz="0" w:space="0" w:color="auto"/>
          </w:divBdr>
        </w:div>
        <w:div w:id="1991977457">
          <w:marLeft w:val="0"/>
          <w:marRight w:val="0"/>
          <w:marTop w:val="0"/>
          <w:marBottom w:val="0"/>
          <w:divBdr>
            <w:top w:val="none" w:sz="0" w:space="0" w:color="auto"/>
            <w:left w:val="none" w:sz="0" w:space="0" w:color="auto"/>
            <w:bottom w:val="none" w:sz="0" w:space="0" w:color="auto"/>
            <w:right w:val="none" w:sz="0" w:space="0" w:color="auto"/>
          </w:divBdr>
        </w:div>
        <w:div w:id="575283037">
          <w:marLeft w:val="0"/>
          <w:marRight w:val="0"/>
          <w:marTop w:val="0"/>
          <w:marBottom w:val="0"/>
          <w:divBdr>
            <w:top w:val="none" w:sz="0" w:space="0" w:color="auto"/>
            <w:left w:val="none" w:sz="0" w:space="0" w:color="auto"/>
            <w:bottom w:val="none" w:sz="0" w:space="0" w:color="auto"/>
            <w:right w:val="none" w:sz="0" w:space="0" w:color="auto"/>
          </w:divBdr>
        </w:div>
        <w:div w:id="1012608394">
          <w:marLeft w:val="0"/>
          <w:marRight w:val="0"/>
          <w:marTop w:val="0"/>
          <w:marBottom w:val="0"/>
          <w:divBdr>
            <w:top w:val="none" w:sz="0" w:space="0" w:color="auto"/>
            <w:left w:val="none" w:sz="0" w:space="0" w:color="auto"/>
            <w:bottom w:val="none" w:sz="0" w:space="0" w:color="auto"/>
            <w:right w:val="none" w:sz="0" w:space="0" w:color="auto"/>
          </w:divBdr>
        </w:div>
        <w:div w:id="314726967">
          <w:marLeft w:val="0"/>
          <w:marRight w:val="0"/>
          <w:marTop w:val="0"/>
          <w:marBottom w:val="0"/>
          <w:divBdr>
            <w:top w:val="none" w:sz="0" w:space="0" w:color="auto"/>
            <w:left w:val="none" w:sz="0" w:space="0" w:color="auto"/>
            <w:bottom w:val="none" w:sz="0" w:space="0" w:color="auto"/>
            <w:right w:val="none" w:sz="0" w:space="0" w:color="auto"/>
          </w:divBdr>
        </w:div>
        <w:div w:id="511802667">
          <w:marLeft w:val="0"/>
          <w:marRight w:val="0"/>
          <w:marTop w:val="0"/>
          <w:marBottom w:val="0"/>
          <w:divBdr>
            <w:top w:val="none" w:sz="0" w:space="0" w:color="auto"/>
            <w:left w:val="none" w:sz="0" w:space="0" w:color="auto"/>
            <w:bottom w:val="none" w:sz="0" w:space="0" w:color="auto"/>
            <w:right w:val="none" w:sz="0" w:space="0" w:color="auto"/>
          </w:divBdr>
        </w:div>
        <w:div w:id="1980718257">
          <w:marLeft w:val="0"/>
          <w:marRight w:val="0"/>
          <w:marTop w:val="0"/>
          <w:marBottom w:val="0"/>
          <w:divBdr>
            <w:top w:val="none" w:sz="0" w:space="0" w:color="auto"/>
            <w:left w:val="none" w:sz="0" w:space="0" w:color="auto"/>
            <w:bottom w:val="none" w:sz="0" w:space="0" w:color="auto"/>
            <w:right w:val="none" w:sz="0" w:space="0" w:color="auto"/>
          </w:divBdr>
        </w:div>
        <w:div w:id="295645657">
          <w:marLeft w:val="0"/>
          <w:marRight w:val="0"/>
          <w:marTop w:val="0"/>
          <w:marBottom w:val="0"/>
          <w:divBdr>
            <w:top w:val="none" w:sz="0" w:space="0" w:color="auto"/>
            <w:left w:val="none" w:sz="0" w:space="0" w:color="auto"/>
            <w:bottom w:val="none" w:sz="0" w:space="0" w:color="auto"/>
            <w:right w:val="none" w:sz="0" w:space="0" w:color="auto"/>
          </w:divBdr>
        </w:div>
        <w:div w:id="1896550319">
          <w:marLeft w:val="0"/>
          <w:marRight w:val="0"/>
          <w:marTop w:val="0"/>
          <w:marBottom w:val="0"/>
          <w:divBdr>
            <w:top w:val="none" w:sz="0" w:space="0" w:color="auto"/>
            <w:left w:val="none" w:sz="0" w:space="0" w:color="auto"/>
            <w:bottom w:val="none" w:sz="0" w:space="0" w:color="auto"/>
            <w:right w:val="none" w:sz="0" w:space="0" w:color="auto"/>
          </w:divBdr>
        </w:div>
        <w:div w:id="702823228">
          <w:marLeft w:val="0"/>
          <w:marRight w:val="0"/>
          <w:marTop w:val="0"/>
          <w:marBottom w:val="0"/>
          <w:divBdr>
            <w:top w:val="none" w:sz="0" w:space="0" w:color="auto"/>
            <w:left w:val="none" w:sz="0" w:space="0" w:color="auto"/>
            <w:bottom w:val="none" w:sz="0" w:space="0" w:color="auto"/>
            <w:right w:val="none" w:sz="0" w:space="0" w:color="auto"/>
          </w:divBdr>
        </w:div>
        <w:div w:id="2056004876">
          <w:marLeft w:val="0"/>
          <w:marRight w:val="0"/>
          <w:marTop w:val="0"/>
          <w:marBottom w:val="0"/>
          <w:divBdr>
            <w:top w:val="none" w:sz="0" w:space="0" w:color="auto"/>
            <w:left w:val="none" w:sz="0" w:space="0" w:color="auto"/>
            <w:bottom w:val="none" w:sz="0" w:space="0" w:color="auto"/>
            <w:right w:val="none" w:sz="0" w:space="0" w:color="auto"/>
          </w:divBdr>
        </w:div>
        <w:div w:id="1564491053">
          <w:marLeft w:val="0"/>
          <w:marRight w:val="0"/>
          <w:marTop w:val="0"/>
          <w:marBottom w:val="0"/>
          <w:divBdr>
            <w:top w:val="none" w:sz="0" w:space="0" w:color="auto"/>
            <w:left w:val="none" w:sz="0" w:space="0" w:color="auto"/>
            <w:bottom w:val="none" w:sz="0" w:space="0" w:color="auto"/>
            <w:right w:val="none" w:sz="0" w:space="0" w:color="auto"/>
          </w:divBdr>
        </w:div>
      </w:divsChild>
    </w:div>
    <w:div w:id="144930938">
      <w:bodyDiv w:val="1"/>
      <w:marLeft w:val="0"/>
      <w:marRight w:val="0"/>
      <w:marTop w:val="0"/>
      <w:marBottom w:val="0"/>
      <w:divBdr>
        <w:top w:val="none" w:sz="0" w:space="0" w:color="auto"/>
        <w:left w:val="none" w:sz="0" w:space="0" w:color="auto"/>
        <w:bottom w:val="none" w:sz="0" w:space="0" w:color="auto"/>
        <w:right w:val="none" w:sz="0" w:space="0" w:color="auto"/>
      </w:divBdr>
      <w:divsChild>
        <w:div w:id="995648870">
          <w:marLeft w:val="0"/>
          <w:marRight w:val="0"/>
          <w:marTop w:val="0"/>
          <w:marBottom w:val="0"/>
          <w:divBdr>
            <w:top w:val="none" w:sz="0" w:space="0" w:color="auto"/>
            <w:left w:val="none" w:sz="0" w:space="0" w:color="auto"/>
            <w:bottom w:val="none" w:sz="0" w:space="0" w:color="auto"/>
            <w:right w:val="none" w:sz="0" w:space="0" w:color="auto"/>
          </w:divBdr>
        </w:div>
        <w:div w:id="506792769">
          <w:marLeft w:val="0"/>
          <w:marRight w:val="0"/>
          <w:marTop w:val="0"/>
          <w:marBottom w:val="0"/>
          <w:divBdr>
            <w:top w:val="none" w:sz="0" w:space="0" w:color="auto"/>
            <w:left w:val="none" w:sz="0" w:space="0" w:color="auto"/>
            <w:bottom w:val="none" w:sz="0" w:space="0" w:color="auto"/>
            <w:right w:val="none" w:sz="0" w:space="0" w:color="auto"/>
          </w:divBdr>
        </w:div>
        <w:div w:id="1259211530">
          <w:marLeft w:val="0"/>
          <w:marRight w:val="0"/>
          <w:marTop w:val="0"/>
          <w:marBottom w:val="0"/>
          <w:divBdr>
            <w:top w:val="none" w:sz="0" w:space="0" w:color="auto"/>
            <w:left w:val="none" w:sz="0" w:space="0" w:color="auto"/>
            <w:bottom w:val="none" w:sz="0" w:space="0" w:color="auto"/>
            <w:right w:val="none" w:sz="0" w:space="0" w:color="auto"/>
          </w:divBdr>
        </w:div>
        <w:div w:id="141578607">
          <w:marLeft w:val="0"/>
          <w:marRight w:val="0"/>
          <w:marTop w:val="0"/>
          <w:marBottom w:val="0"/>
          <w:divBdr>
            <w:top w:val="none" w:sz="0" w:space="0" w:color="auto"/>
            <w:left w:val="none" w:sz="0" w:space="0" w:color="auto"/>
            <w:bottom w:val="none" w:sz="0" w:space="0" w:color="auto"/>
            <w:right w:val="none" w:sz="0" w:space="0" w:color="auto"/>
          </w:divBdr>
        </w:div>
        <w:div w:id="631062823">
          <w:marLeft w:val="0"/>
          <w:marRight w:val="0"/>
          <w:marTop w:val="0"/>
          <w:marBottom w:val="0"/>
          <w:divBdr>
            <w:top w:val="none" w:sz="0" w:space="0" w:color="auto"/>
            <w:left w:val="none" w:sz="0" w:space="0" w:color="auto"/>
            <w:bottom w:val="none" w:sz="0" w:space="0" w:color="auto"/>
            <w:right w:val="none" w:sz="0" w:space="0" w:color="auto"/>
          </w:divBdr>
        </w:div>
        <w:div w:id="2116169388">
          <w:marLeft w:val="0"/>
          <w:marRight w:val="0"/>
          <w:marTop w:val="0"/>
          <w:marBottom w:val="0"/>
          <w:divBdr>
            <w:top w:val="none" w:sz="0" w:space="0" w:color="auto"/>
            <w:left w:val="none" w:sz="0" w:space="0" w:color="auto"/>
            <w:bottom w:val="none" w:sz="0" w:space="0" w:color="auto"/>
            <w:right w:val="none" w:sz="0" w:space="0" w:color="auto"/>
          </w:divBdr>
        </w:div>
        <w:div w:id="603657917">
          <w:marLeft w:val="0"/>
          <w:marRight w:val="0"/>
          <w:marTop w:val="0"/>
          <w:marBottom w:val="0"/>
          <w:divBdr>
            <w:top w:val="none" w:sz="0" w:space="0" w:color="auto"/>
            <w:left w:val="none" w:sz="0" w:space="0" w:color="auto"/>
            <w:bottom w:val="none" w:sz="0" w:space="0" w:color="auto"/>
            <w:right w:val="none" w:sz="0" w:space="0" w:color="auto"/>
          </w:divBdr>
        </w:div>
        <w:div w:id="1365904959">
          <w:marLeft w:val="0"/>
          <w:marRight w:val="0"/>
          <w:marTop w:val="0"/>
          <w:marBottom w:val="0"/>
          <w:divBdr>
            <w:top w:val="none" w:sz="0" w:space="0" w:color="auto"/>
            <w:left w:val="none" w:sz="0" w:space="0" w:color="auto"/>
            <w:bottom w:val="none" w:sz="0" w:space="0" w:color="auto"/>
            <w:right w:val="none" w:sz="0" w:space="0" w:color="auto"/>
          </w:divBdr>
        </w:div>
        <w:div w:id="349139720">
          <w:marLeft w:val="0"/>
          <w:marRight w:val="0"/>
          <w:marTop w:val="0"/>
          <w:marBottom w:val="0"/>
          <w:divBdr>
            <w:top w:val="none" w:sz="0" w:space="0" w:color="auto"/>
            <w:left w:val="none" w:sz="0" w:space="0" w:color="auto"/>
            <w:bottom w:val="none" w:sz="0" w:space="0" w:color="auto"/>
            <w:right w:val="none" w:sz="0" w:space="0" w:color="auto"/>
          </w:divBdr>
        </w:div>
        <w:div w:id="363217988">
          <w:marLeft w:val="0"/>
          <w:marRight w:val="0"/>
          <w:marTop w:val="0"/>
          <w:marBottom w:val="0"/>
          <w:divBdr>
            <w:top w:val="none" w:sz="0" w:space="0" w:color="auto"/>
            <w:left w:val="none" w:sz="0" w:space="0" w:color="auto"/>
            <w:bottom w:val="none" w:sz="0" w:space="0" w:color="auto"/>
            <w:right w:val="none" w:sz="0" w:space="0" w:color="auto"/>
          </w:divBdr>
        </w:div>
        <w:div w:id="38627525">
          <w:marLeft w:val="0"/>
          <w:marRight w:val="0"/>
          <w:marTop w:val="0"/>
          <w:marBottom w:val="0"/>
          <w:divBdr>
            <w:top w:val="none" w:sz="0" w:space="0" w:color="auto"/>
            <w:left w:val="none" w:sz="0" w:space="0" w:color="auto"/>
            <w:bottom w:val="none" w:sz="0" w:space="0" w:color="auto"/>
            <w:right w:val="none" w:sz="0" w:space="0" w:color="auto"/>
          </w:divBdr>
        </w:div>
        <w:div w:id="58476763">
          <w:marLeft w:val="0"/>
          <w:marRight w:val="0"/>
          <w:marTop w:val="0"/>
          <w:marBottom w:val="0"/>
          <w:divBdr>
            <w:top w:val="none" w:sz="0" w:space="0" w:color="auto"/>
            <w:left w:val="none" w:sz="0" w:space="0" w:color="auto"/>
            <w:bottom w:val="none" w:sz="0" w:space="0" w:color="auto"/>
            <w:right w:val="none" w:sz="0" w:space="0" w:color="auto"/>
          </w:divBdr>
        </w:div>
        <w:div w:id="251087269">
          <w:marLeft w:val="0"/>
          <w:marRight w:val="0"/>
          <w:marTop w:val="0"/>
          <w:marBottom w:val="0"/>
          <w:divBdr>
            <w:top w:val="none" w:sz="0" w:space="0" w:color="auto"/>
            <w:left w:val="none" w:sz="0" w:space="0" w:color="auto"/>
            <w:bottom w:val="none" w:sz="0" w:space="0" w:color="auto"/>
            <w:right w:val="none" w:sz="0" w:space="0" w:color="auto"/>
          </w:divBdr>
        </w:div>
        <w:div w:id="1662611284">
          <w:marLeft w:val="0"/>
          <w:marRight w:val="0"/>
          <w:marTop w:val="0"/>
          <w:marBottom w:val="0"/>
          <w:divBdr>
            <w:top w:val="none" w:sz="0" w:space="0" w:color="auto"/>
            <w:left w:val="none" w:sz="0" w:space="0" w:color="auto"/>
            <w:bottom w:val="none" w:sz="0" w:space="0" w:color="auto"/>
            <w:right w:val="none" w:sz="0" w:space="0" w:color="auto"/>
          </w:divBdr>
        </w:div>
        <w:div w:id="211305801">
          <w:marLeft w:val="0"/>
          <w:marRight w:val="0"/>
          <w:marTop w:val="0"/>
          <w:marBottom w:val="0"/>
          <w:divBdr>
            <w:top w:val="none" w:sz="0" w:space="0" w:color="auto"/>
            <w:left w:val="none" w:sz="0" w:space="0" w:color="auto"/>
            <w:bottom w:val="none" w:sz="0" w:space="0" w:color="auto"/>
            <w:right w:val="none" w:sz="0" w:space="0" w:color="auto"/>
          </w:divBdr>
        </w:div>
        <w:div w:id="722020700">
          <w:marLeft w:val="0"/>
          <w:marRight w:val="0"/>
          <w:marTop w:val="0"/>
          <w:marBottom w:val="0"/>
          <w:divBdr>
            <w:top w:val="none" w:sz="0" w:space="0" w:color="auto"/>
            <w:left w:val="none" w:sz="0" w:space="0" w:color="auto"/>
            <w:bottom w:val="none" w:sz="0" w:space="0" w:color="auto"/>
            <w:right w:val="none" w:sz="0" w:space="0" w:color="auto"/>
          </w:divBdr>
        </w:div>
        <w:div w:id="837307706">
          <w:marLeft w:val="0"/>
          <w:marRight w:val="0"/>
          <w:marTop w:val="0"/>
          <w:marBottom w:val="0"/>
          <w:divBdr>
            <w:top w:val="none" w:sz="0" w:space="0" w:color="auto"/>
            <w:left w:val="none" w:sz="0" w:space="0" w:color="auto"/>
            <w:bottom w:val="none" w:sz="0" w:space="0" w:color="auto"/>
            <w:right w:val="none" w:sz="0" w:space="0" w:color="auto"/>
          </w:divBdr>
        </w:div>
        <w:div w:id="1119493979">
          <w:marLeft w:val="0"/>
          <w:marRight w:val="0"/>
          <w:marTop w:val="0"/>
          <w:marBottom w:val="0"/>
          <w:divBdr>
            <w:top w:val="none" w:sz="0" w:space="0" w:color="auto"/>
            <w:left w:val="none" w:sz="0" w:space="0" w:color="auto"/>
            <w:bottom w:val="none" w:sz="0" w:space="0" w:color="auto"/>
            <w:right w:val="none" w:sz="0" w:space="0" w:color="auto"/>
          </w:divBdr>
        </w:div>
        <w:div w:id="1747992193">
          <w:marLeft w:val="0"/>
          <w:marRight w:val="0"/>
          <w:marTop w:val="0"/>
          <w:marBottom w:val="0"/>
          <w:divBdr>
            <w:top w:val="none" w:sz="0" w:space="0" w:color="auto"/>
            <w:left w:val="none" w:sz="0" w:space="0" w:color="auto"/>
            <w:bottom w:val="none" w:sz="0" w:space="0" w:color="auto"/>
            <w:right w:val="none" w:sz="0" w:space="0" w:color="auto"/>
          </w:divBdr>
        </w:div>
        <w:div w:id="1944532373">
          <w:marLeft w:val="0"/>
          <w:marRight w:val="0"/>
          <w:marTop w:val="0"/>
          <w:marBottom w:val="0"/>
          <w:divBdr>
            <w:top w:val="none" w:sz="0" w:space="0" w:color="auto"/>
            <w:left w:val="none" w:sz="0" w:space="0" w:color="auto"/>
            <w:bottom w:val="none" w:sz="0" w:space="0" w:color="auto"/>
            <w:right w:val="none" w:sz="0" w:space="0" w:color="auto"/>
          </w:divBdr>
        </w:div>
        <w:div w:id="945580765">
          <w:marLeft w:val="0"/>
          <w:marRight w:val="0"/>
          <w:marTop w:val="0"/>
          <w:marBottom w:val="0"/>
          <w:divBdr>
            <w:top w:val="none" w:sz="0" w:space="0" w:color="auto"/>
            <w:left w:val="none" w:sz="0" w:space="0" w:color="auto"/>
            <w:bottom w:val="none" w:sz="0" w:space="0" w:color="auto"/>
            <w:right w:val="none" w:sz="0" w:space="0" w:color="auto"/>
          </w:divBdr>
        </w:div>
        <w:div w:id="1022169434">
          <w:marLeft w:val="0"/>
          <w:marRight w:val="0"/>
          <w:marTop w:val="0"/>
          <w:marBottom w:val="0"/>
          <w:divBdr>
            <w:top w:val="none" w:sz="0" w:space="0" w:color="auto"/>
            <w:left w:val="none" w:sz="0" w:space="0" w:color="auto"/>
            <w:bottom w:val="none" w:sz="0" w:space="0" w:color="auto"/>
            <w:right w:val="none" w:sz="0" w:space="0" w:color="auto"/>
          </w:divBdr>
        </w:div>
        <w:div w:id="1098208449">
          <w:marLeft w:val="0"/>
          <w:marRight w:val="0"/>
          <w:marTop w:val="0"/>
          <w:marBottom w:val="0"/>
          <w:divBdr>
            <w:top w:val="none" w:sz="0" w:space="0" w:color="auto"/>
            <w:left w:val="none" w:sz="0" w:space="0" w:color="auto"/>
            <w:bottom w:val="none" w:sz="0" w:space="0" w:color="auto"/>
            <w:right w:val="none" w:sz="0" w:space="0" w:color="auto"/>
          </w:divBdr>
        </w:div>
        <w:div w:id="584387981">
          <w:marLeft w:val="0"/>
          <w:marRight w:val="0"/>
          <w:marTop w:val="0"/>
          <w:marBottom w:val="0"/>
          <w:divBdr>
            <w:top w:val="none" w:sz="0" w:space="0" w:color="auto"/>
            <w:left w:val="none" w:sz="0" w:space="0" w:color="auto"/>
            <w:bottom w:val="none" w:sz="0" w:space="0" w:color="auto"/>
            <w:right w:val="none" w:sz="0" w:space="0" w:color="auto"/>
          </w:divBdr>
        </w:div>
        <w:div w:id="1421877846">
          <w:marLeft w:val="0"/>
          <w:marRight w:val="0"/>
          <w:marTop w:val="0"/>
          <w:marBottom w:val="0"/>
          <w:divBdr>
            <w:top w:val="none" w:sz="0" w:space="0" w:color="auto"/>
            <w:left w:val="none" w:sz="0" w:space="0" w:color="auto"/>
            <w:bottom w:val="none" w:sz="0" w:space="0" w:color="auto"/>
            <w:right w:val="none" w:sz="0" w:space="0" w:color="auto"/>
          </w:divBdr>
        </w:div>
        <w:div w:id="1227955158">
          <w:marLeft w:val="0"/>
          <w:marRight w:val="0"/>
          <w:marTop w:val="0"/>
          <w:marBottom w:val="0"/>
          <w:divBdr>
            <w:top w:val="none" w:sz="0" w:space="0" w:color="auto"/>
            <w:left w:val="none" w:sz="0" w:space="0" w:color="auto"/>
            <w:bottom w:val="none" w:sz="0" w:space="0" w:color="auto"/>
            <w:right w:val="none" w:sz="0" w:space="0" w:color="auto"/>
          </w:divBdr>
        </w:div>
        <w:div w:id="1798064962">
          <w:marLeft w:val="0"/>
          <w:marRight w:val="0"/>
          <w:marTop w:val="0"/>
          <w:marBottom w:val="0"/>
          <w:divBdr>
            <w:top w:val="none" w:sz="0" w:space="0" w:color="auto"/>
            <w:left w:val="none" w:sz="0" w:space="0" w:color="auto"/>
            <w:bottom w:val="none" w:sz="0" w:space="0" w:color="auto"/>
            <w:right w:val="none" w:sz="0" w:space="0" w:color="auto"/>
          </w:divBdr>
        </w:div>
        <w:div w:id="894851118">
          <w:marLeft w:val="0"/>
          <w:marRight w:val="0"/>
          <w:marTop w:val="0"/>
          <w:marBottom w:val="0"/>
          <w:divBdr>
            <w:top w:val="none" w:sz="0" w:space="0" w:color="auto"/>
            <w:left w:val="none" w:sz="0" w:space="0" w:color="auto"/>
            <w:bottom w:val="none" w:sz="0" w:space="0" w:color="auto"/>
            <w:right w:val="none" w:sz="0" w:space="0" w:color="auto"/>
          </w:divBdr>
        </w:div>
        <w:div w:id="2062509400">
          <w:marLeft w:val="0"/>
          <w:marRight w:val="0"/>
          <w:marTop w:val="0"/>
          <w:marBottom w:val="0"/>
          <w:divBdr>
            <w:top w:val="none" w:sz="0" w:space="0" w:color="auto"/>
            <w:left w:val="none" w:sz="0" w:space="0" w:color="auto"/>
            <w:bottom w:val="none" w:sz="0" w:space="0" w:color="auto"/>
            <w:right w:val="none" w:sz="0" w:space="0" w:color="auto"/>
          </w:divBdr>
        </w:div>
      </w:divsChild>
    </w:div>
    <w:div w:id="621116329">
      <w:bodyDiv w:val="1"/>
      <w:marLeft w:val="0"/>
      <w:marRight w:val="0"/>
      <w:marTop w:val="0"/>
      <w:marBottom w:val="0"/>
      <w:divBdr>
        <w:top w:val="none" w:sz="0" w:space="0" w:color="auto"/>
        <w:left w:val="none" w:sz="0" w:space="0" w:color="auto"/>
        <w:bottom w:val="none" w:sz="0" w:space="0" w:color="auto"/>
        <w:right w:val="none" w:sz="0" w:space="0" w:color="auto"/>
      </w:divBdr>
      <w:divsChild>
        <w:div w:id="1414232771">
          <w:marLeft w:val="0"/>
          <w:marRight w:val="0"/>
          <w:marTop w:val="0"/>
          <w:marBottom w:val="0"/>
          <w:divBdr>
            <w:top w:val="none" w:sz="0" w:space="0" w:color="auto"/>
            <w:left w:val="none" w:sz="0" w:space="0" w:color="auto"/>
            <w:bottom w:val="none" w:sz="0" w:space="0" w:color="auto"/>
            <w:right w:val="none" w:sz="0" w:space="0" w:color="auto"/>
          </w:divBdr>
        </w:div>
        <w:div w:id="880476826">
          <w:marLeft w:val="0"/>
          <w:marRight w:val="0"/>
          <w:marTop w:val="0"/>
          <w:marBottom w:val="0"/>
          <w:divBdr>
            <w:top w:val="none" w:sz="0" w:space="0" w:color="auto"/>
            <w:left w:val="none" w:sz="0" w:space="0" w:color="auto"/>
            <w:bottom w:val="none" w:sz="0" w:space="0" w:color="auto"/>
            <w:right w:val="none" w:sz="0" w:space="0" w:color="auto"/>
          </w:divBdr>
        </w:div>
        <w:div w:id="1653287818">
          <w:marLeft w:val="0"/>
          <w:marRight w:val="0"/>
          <w:marTop w:val="0"/>
          <w:marBottom w:val="0"/>
          <w:divBdr>
            <w:top w:val="none" w:sz="0" w:space="0" w:color="auto"/>
            <w:left w:val="none" w:sz="0" w:space="0" w:color="auto"/>
            <w:bottom w:val="none" w:sz="0" w:space="0" w:color="auto"/>
            <w:right w:val="none" w:sz="0" w:space="0" w:color="auto"/>
          </w:divBdr>
        </w:div>
        <w:div w:id="1942686205">
          <w:marLeft w:val="0"/>
          <w:marRight w:val="0"/>
          <w:marTop w:val="0"/>
          <w:marBottom w:val="0"/>
          <w:divBdr>
            <w:top w:val="none" w:sz="0" w:space="0" w:color="auto"/>
            <w:left w:val="none" w:sz="0" w:space="0" w:color="auto"/>
            <w:bottom w:val="none" w:sz="0" w:space="0" w:color="auto"/>
            <w:right w:val="none" w:sz="0" w:space="0" w:color="auto"/>
          </w:divBdr>
        </w:div>
        <w:div w:id="917010701">
          <w:marLeft w:val="0"/>
          <w:marRight w:val="0"/>
          <w:marTop w:val="0"/>
          <w:marBottom w:val="0"/>
          <w:divBdr>
            <w:top w:val="none" w:sz="0" w:space="0" w:color="auto"/>
            <w:left w:val="none" w:sz="0" w:space="0" w:color="auto"/>
            <w:bottom w:val="none" w:sz="0" w:space="0" w:color="auto"/>
            <w:right w:val="none" w:sz="0" w:space="0" w:color="auto"/>
          </w:divBdr>
        </w:div>
        <w:div w:id="450827187">
          <w:marLeft w:val="0"/>
          <w:marRight w:val="0"/>
          <w:marTop w:val="0"/>
          <w:marBottom w:val="0"/>
          <w:divBdr>
            <w:top w:val="none" w:sz="0" w:space="0" w:color="auto"/>
            <w:left w:val="none" w:sz="0" w:space="0" w:color="auto"/>
            <w:bottom w:val="none" w:sz="0" w:space="0" w:color="auto"/>
            <w:right w:val="none" w:sz="0" w:space="0" w:color="auto"/>
          </w:divBdr>
        </w:div>
        <w:div w:id="1076367052">
          <w:marLeft w:val="0"/>
          <w:marRight w:val="0"/>
          <w:marTop w:val="0"/>
          <w:marBottom w:val="0"/>
          <w:divBdr>
            <w:top w:val="none" w:sz="0" w:space="0" w:color="auto"/>
            <w:left w:val="none" w:sz="0" w:space="0" w:color="auto"/>
            <w:bottom w:val="none" w:sz="0" w:space="0" w:color="auto"/>
            <w:right w:val="none" w:sz="0" w:space="0" w:color="auto"/>
          </w:divBdr>
        </w:div>
        <w:div w:id="820778697">
          <w:marLeft w:val="0"/>
          <w:marRight w:val="0"/>
          <w:marTop w:val="0"/>
          <w:marBottom w:val="0"/>
          <w:divBdr>
            <w:top w:val="none" w:sz="0" w:space="0" w:color="auto"/>
            <w:left w:val="none" w:sz="0" w:space="0" w:color="auto"/>
            <w:bottom w:val="none" w:sz="0" w:space="0" w:color="auto"/>
            <w:right w:val="none" w:sz="0" w:space="0" w:color="auto"/>
          </w:divBdr>
        </w:div>
        <w:div w:id="837967489">
          <w:marLeft w:val="0"/>
          <w:marRight w:val="0"/>
          <w:marTop w:val="0"/>
          <w:marBottom w:val="0"/>
          <w:divBdr>
            <w:top w:val="none" w:sz="0" w:space="0" w:color="auto"/>
            <w:left w:val="none" w:sz="0" w:space="0" w:color="auto"/>
            <w:bottom w:val="none" w:sz="0" w:space="0" w:color="auto"/>
            <w:right w:val="none" w:sz="0" w:space="0" w:color="auto"/>
          </w:divBdr>
        </w:div>
        <w:div w:id="415714784">
          <w:marLeft w:val="0"/>
          <w:marRight w:val="0"/>
          <w:marTop w:val="0"/>
          <w:marBottom w:val="0"/>
          <w:divBdr>
            <w:top w:val="none" w:sz="0" w:space="0" w:color="auto"/>
            <w:left w:val="none" w:sz="0" w:space="0" w:color="auto"/>
            <w:bottom w:val="none" w:sz="0" w:space="0" w:color="auto"/>
            <w:right w:val="none" w:sz="0" w:space="0" w:color="auto"/>
          </w:divBdr>
        </w:div>
        <w:div w:id="473328664">
          <w:marLeft w:val="0"/>
          <w:marRight w:val="0"/>
          <w:marTop w:val="0"/>
          <w:marBottom w:val="0"/>
          <w:divBdr>
            <w:top w:val="none" w:sz="0" w:space="0" w:color="auto"/>
            <w:left w:val="none" w:sz="0" w:space="0" w:color="auto"/>
            <w:bottom w:val="none" w:sz="0" w:space="0" w:color="auto"/>
            <w:right w:val="none" w:sz="0" w:space="0" w:color="auto"/>
          </w:divBdr>
        </w:div>
        <w:div w:id="53818930">
          <w:marLeft w:val="0"/>
          <w:marRight w:val="0"/>
          <w:marTop w:val="0"/>
          <w:marBottom w:val="0"/>
          <w:divBdr>
            <w:top w:val="none" w:sz="0" w:space="0" w:color="auto"/>
            <w:left w:val="none" w:sz="0" w:space="0" w:color="auto"/>
            <w:bottom w:val="none" w:sz="0" w:space="0" w:color="auto"/>
            <w:right w:val="none" w:sz="0" w:space="0" w:color="auto"/>
          </w:divBdr>
        </w:div>
        <w:div w:id="820729073">
          <w:marLeft w:val="0"/>
          <w:marRight w:val="0"/>
          <w:marTop w:val="0"/>
          <w:marBottom w:val="0"/>
          <w:divBdr>
            <w:top w:val="none" w:sz="0" w:space="0" w:color="auto"/>
            <w:left w:val="none" w:sz="0" w:space="0" w:color="auto"/>
            <w:bottom w:val="none" w:sz="0" w:space="0" w:color="auto"/>
            <w:right w:val="none" w:sz="0" w:space="0" w:color="auto"/>
          </w:divBdr>
        </w:div>
        <w:div w:id="1209104043">
          <w:marLeft w:val="0"/>
          <w:marRight w:val="0"/>
          <w:marTop w:val="0"/>
          <w:marBottom w:val="0"/>
          <w:divBdr>
            <w:top w:val="none" w:sz="0" w:space="0" w:color="auto"/>
            <w:left w:val="none" w:sz="0" w:space="0" w:color="auto"/>
            <w:bottom w:val="none" w:sz="0" w:space="0" w:color="auto"/>
            <w:right w:val="none" w:sz="0" w:space="0" w:color="auto"/>
          </w:divBdr>
        </w:div>
        <w:div w:id="449399397">
          <w:marLeft w:val="0"/>
          <w:marRight w:val="0"/>
          <w:marTop w:val="0"/>
          <w:marBottom w:val="0"/>
          <w:divBdr>
            <w:top w:val="none" w:sz="0" w:space="0" w:color="auto"/>
            <w:left w:val="none" w:sz="0" w:space="0" w:color="auto"/>
            <w:bottom w:val="none" w:sz="0" w:space="0" w:color="auto"/>
            <w:right w:val="none" w:sz="0" w:space="0" w:color="auto"/>
          </w:divBdr>
        </w:div>
        <w:div w:id="637299122">
          <w:marLeft w:val="0"/>
          <w:marRight w:val="0"/>
          <w:marTop w:val="0"/>
          <w:marBottom w:val="0"/>
          <w:divBdr>
            <w:top w:val="none" w:sz="0" w:space="0" w:color="auto"/>
            <w:left w:val="none" w:sz="0" w:space="0" w:color="auto"/>
            <w:bottom w:val="none" w:sz="0" w:space="0" w:color="auto"/>
            <w:right w:val="none" w:sz="0" w:space="0" w:color="auto"/>
          </w:divBdr>
        </w:div>
        <w:div w:id="1935354149">
          <w:marLeft w:val="0"/>
          <w:marRight w:val="0"/>
          <w:marTop w:val="0"/>
          <w:marBottom w:val="0"/>
          <w:divBdr>
            <w:top w:val="none" w:sz="0" w:space="0" w:color="auto"/>
            <w:left w:val="none" w:sz="0" w:space="0" w:color="auto"/>
            <w:bottom w:val="none" w:sz="0" w:space="0" w:color="auto"/>
            <w:right w:val="none" w:sz="0" w:space="0" w:color="auto"/>
          </w:divBdr>
        </w:div>
        <w:div w:id="1969966382">
          <w:marLeft w:val="0"/>
          <w:marRight w:val="0"/>
          <w:marTop w:val="0"/>
          <w:marBottom w:val="0"/>
          <w:divBdr>
            <w:top w:val="none" w:sz="0" w:space="0" w:color="auto"/>
            <w:left w:val="none" w:sz="0" w:space="0" w:color="auto"/>
            <w:bottom w:val="none" w:sz="0" w:space="0" w:color="auto"/>
            <w:right w:val="none" w:sz="0" w:space="0" w:color="auto"/>
          </w:divBdr>
        </w:div>
        <w:div w:id="1801529591">
          <w:marLeft w:val="0"/>
          <w:marRight w:val="0"/>
          <w:marTop w:val="0"/>
          <w:marBottom w:val="0"/>
          <w:divBdr>
            <w:top w:val="none" w:sz="0" w:space="0" w:color="auto"/>
            <w:left w:val="none" w:sz="0" w:space="0" w:color="auto"/>
            <w:bottom w:val="none" w:sz="0" w:space="0" w:color="auto"/>
            <w:right w:val="none" w:sz="0" w:space="0" w:color="auto"/>
          </w:divBdr>
        </w:div>
        <w:div w:id="765033664">
          <w:marLeft w:val="0"/>
          <w:marRight w:val="0"/>
          <w:marTop w:val="0"/>
          <w:marBottom w:val="0"/>
          <w:divBdr>
            <w:top w:val="none" w:sz="0" w:space="0" w:color="auto"/>
            <w:left w:val="none" w:sz="0" w:space="0" w:color="auto"/>
            <w:bottom w:val="none" w:sz="0" w:space="0" w:color="auto"/>
            <w:right w:val="none" w:sz="0" w:space="0" w:color="auto"/>
          </w:divBdr>
        </w:div>
        <w:div w:id="1845247387">
          <w:marLeft w:val="0"/>
          <w:marRight w:val="0"/>
          <w:marTop w:val="0"/>
          <w:marBottom w:val="0"/>
          <w:divBdr>
            <w:top w:val="none" w:sz="0" w:space="0" w:color="auto"/>
            <w:left w:val="none" w:sz="0" w:space="0" w:color="auto"/>
            <w:bottom w:val="none" w:sz="0" w:space="0" w:color="auto"/>
            <w:right w:val="none" w:sz="0" w:space="0" w:color="auto"/>
          </w:divBdr>
        </w:div>
        <w:div w:id="1950549006">
          <w:marLeft w:val="0"/>
          <w:marRight w:val="0"/>
          <w:marTop w:val="0"/>
          <w:marBottom w:val="0"/>
          <w:divBdr>
            <w:top w:val="none" w:sz="0" w:space="0" w:color="auto"/>
            <w:left w:val="none" w:sz="0" w:space="0" w:color="auto"/>
            <w:bottom w:val="none" w:sz="0" w:space="0" w:color="auto"/>
            <w:right w:val="none" w:sz="0" w:space="0" w:color="auto"/>
          </w:divBdr>
        </w:div>
        <w:div w:id="622807378">
          <w:marLeft w:val="0"/>
          <w:marRight w:val="0"/>
          <w:marTop w:val="0"/>
          <w:marBottom w:val="0"/>
          <w:divBdr>
            <w:top w:val="none" w:sz="0" w:space="0" w:color="auto"/>
            <w:left w:val="none" w:sz="0" w:space="0" w:color="auto"/>
            <w:bottom w:val="none" w:sz="0" w:space="0" w:color="auto"/>
            <w:right w:val="none" w:sz="0" w:space="0" w:color="auto"/>
          </w:divBdr>
        </w:div>
        <w:div w:id="1776363638">
          <w:marLeft w:val="0"/>
          <w:marRight w:val="0"/>
          <w:marTop w:val="0"/>
          <w:marBottom w:val="0"/>
          <w:divBdr>
            <w:top w:val="none" w:sz="0" w:space="0" w:color="auto"/>
            <w:left w:val="none" w:sz="0" w:space="0" w:color="auto"/>
            <w:bottom w:val="none" w:sz="0" w:space="0" w:color="auto"/>
            <w:right w:val="none" w:sz="0" w:space="0" w:color="auto"/>
          </w:divBdr>
        </w:div>
        <w:div w:id="1318417562">
          <w:marLeft w:val="0"/>
          <w:marRight w:val="0"/>
          <w:marTop w:val="0"/>
          <w:marBottom w:val="0"/>
          <w:divBdr>
            <w:top w:val="none" w:sz="0" w:space="0" w:color="auto"/>
            <w:left w:val="none" w:sz="0" w:space="0" w:color="auto"/>
            <w:bottom w:val="none" w:sz="0" w:space="0" w:color="auto"/>
            <w:right w:val="none" w:sz="0" w:space="0" w:color="auto"/>
          </w:divBdr>
        </w:div>
        <w:div w:id="1379088191">
          <w:marLeft w:val="0"/>
          <w:marRight w:val="0"/>
          <w:marTop w:val="0"/>
          <w:marBottom w:val="0"/>
          <w:divBdr>
            <w:top w:val="none" w:sz="0" w:space="0" w:color="auto"/>
            <w:left w:val="none" w:sz="0" w:space="0" w:color="auto"/>
            <w:bottom w:val="none" w:sz="0" w:space="0" w:color="auto"/>
            <w:right w:val="none" w:sz="0" w:space="0" w:color="auto"/>
          </w:divBdr>
        </w:div>
        <w:div w:id="59451708">
          <w:marLeft w:val="0"/>
          <w:marRight w:val="0"/>
          <w:marTop w:val="0"/>
          <w:marBottom w:val="0"/>
          <w:divBdr>
            <w:top w:val="none" w:sz="0" w:space="0" w:color="auto"/>
            <w:left w:val="none" w:sz="0" w:space="0" w:color="auto"/>
            <w:bottom w:val="none" w:sz="0" w:space="0" w:color="auto"/>
            <w:right w:val="none" w:sz="0" w:space="0" w:color="auto"/>
          </w:divBdr>
        </w:div>
        <w:div w:id="167988233">
          <w:marLeft w:val="0"/>
          <w:marRight w:val="0"/>
          <w:marTop w:val="0"/>
          <w:marBottom w:val="0"/>
          <w:divBdr>
            <w:top w:val="none" w:sz="0" w:space="0" w:color="auto"/>
            <w:left w:val="none" w:sz="0" w:space="0" w:color="auto"/>
            <w:bottom w:val="none" w:sz="0" w:space="0" w:color="auto"/>
            <w:right w:val="none" w:sz="0" w:space="0" w:color="auto"/>
          </w:divBdr>
        </w:div>
        <w:div w:id="102238147">
          <w:marLeft w:val="0"/>
          <w:marRight w:val="0"/>
          <w:marTop w:val="0"/>
          <w:marBottom w:val="0"/>
          <w:divBdr>
            <w:top w:val="none" w:sz="0" w:space="0" w:color="auto"/>
            <w:left w:val="none" w:sz="0" w:space="0" w:color="auto"/>
            <w:bottom w:val="none" w:sz="0" w:space="0" w:color="auto"/>
            <w:right w:val="none" w:sz="0" w:space="0" w:color="auto"/>
          </w:divBdr>
        </w:div>
        <w:div w:id="1227885897">
          <w:marLeft w:val="0"/>
          <w:marRight w:val="0"/>
          <w:marTop w:val="0"/>
          <w:marBottom w:val="0"/>
          <w:divBdr>
            <w:top w:val="none" w:sz="0" w:space="0" w:color="auto"/>
            <w:left w:val="none" w:sz="0" w:space="0" w:color="auto"/>
            <w:bottom w:val="none" w:sz="0" w:space="0" w:color="auto"/>
            <w:right w:val="none" w:sz="0" w:space="0" w:color="auto"/>
          </w:divBdr>
        </w:div>
      </w:divsChild>
    </w:div>
    <w:div w:id="682898679">
      <w:bodyDiv w:val="1"/>
      <w:marLeft w:val="0"/>
      <w:marRight w:val="0"/>
      <w:marTop w:val="0"/>
      <w:marBottom w:val="0"/>
      <w:divBdr>
        <w:top w:val="none" w:sz="0" w:space="0" w:color="auto"/>
        <w:left w:val="none" w:sz="0" w:space="0" w:color="auto"/>
        <w:bottom w:val="none" w:sz="0" w:space="0" w:color="auto"/>
        <w:right w:val="none" w:sz="0" w:space="0" w:color="auto"/>
      </w:divBdr>
      <w:divsChild>
        <w:div w:id="1752656354">
          <w:marLeft w:val="0"/>
          <w:marRight w:val="0"/>
          <w:marTop w:val="0"/>
          <w:marBottom w:val="0"/>
          <w:divBdr>
            <w:top w:val="none" w:sz="0" w:space="0" w:color="auto"/>
            <w:left w:val="none" w:sz="0" w:space="0" w:color="auto"/>
            <w:bottom w:val="none" w:sz="0" w:space="0" w:color="auto"/>
            <w:right w:val="none" w:sz="0" w:space="0" w:color="auto"/>
          </w:divBdr>
        </w:div>
        <w:div w:id="576014689">
          <w:marLeft w:val="0"/>
          <w:marRight w:val="0"/>
          <w:marTop w:val="0"/>
          <w:marBottom w:val="0"/>
          <w:divBdr>
            <w:top w:val="none" w:sz="0" w:space="0" w:color="auto"/>
            <w:left w:val="none" w:sz="0" w:space="0" w:color="auto"/>
            <w:bottom w:val="none" w:sz="0" w:space="0" w:color="auto"/>
            <w:right w:val="none" w:sz="0" w:space="0" w:color="auto"/>
          </w:divBdr>
        </w:div>
        <w:div w:id="527255564">
          <w:marLeft w:val="0"/>
          <w:marRight w:val="0"/>
          <w:marTop w:val="0"/>
          <w:marBottom w:val="0"/>
          <w:divBdr>
            <w:top w:val="none" w:sz="0" w:space="0" w:color="auto"/>
            <w:left w:val="none" w:sz="0" w:space="0" w:color="auto"/>
            <w:bottom w:val="none" w:sz="0" w:space="0" w:color="auto"/>
            <w:right w:val="none" w:sz="0" w:space="0" w:color="auto"/>
          </w:divBdr>
        </w:div>
        <w:div w:id="2137794844">
          <w:marLeft w:val="0"/>
          <w:marRight w:val="0"/>
          <w:marTop w:val="0"/>
          <w:marBottom w:val="0"/>
          <w:divBdr>
            <w:top w:val="none" w:sz="0" w:space="0" w:color="auto"/>
            <w:left w:val="none" w:sz="0" w:space="0" w:color="auto"/>
            <w:bottom w:val="none" w:sz="0" w:space="0" w:color="auto"/>
            <w:right w:val="none" w:sz="0" w:space="0" w:color="auto"/>
          </w:divBdr>
        </w:div>
        <w:div w:id="791174359">
          <w:marLeft w:val="0"/>
          <w:marRight w:val="0"/>
          <w:marTop w:val="0"/>
          <w:marBottom w:val="0"/>
          <w:divBdr>
            <w:top w:val="none" w:sz="0" w:space="0" w:color="auto"/>
            <w:left w:val="none" w:sz="0" w:space="0" w:color="auto"/>
            <w:bottom w:val="none" w:sz="0" w:space="0" w:color="auto"/>
            <w:right w:val="none" w:sz="0" w:space="0" w:color="auto"/>
          </w:divBdr>
        </w:div>
        <w:div w:id="1283532398">
          <w:marLeft w:val="0"/>
          <w:marRight w:val="0"/>
          <w:marTop w:val="0"/>
          <w:marBottom w:val="0"/>
          <w:divBdr>
            <w:top w:val="none" w:sz="0" w:space="0" w:color="auto"/>
            <w:left w:val="none" w:sz="0" w:space="0" w:color="auto"/>
            <w:bottom w:val="none" w:sz="0" w:space="0" w:color="auto"/>
            <w:right w:val="none" w:sz="0" w:space="0" w:color="auto"/>
          </w:divBdr>
        </w:div>
        <w:div w:id="1336804213">
          <w:marLeft w:val="0"/>
          <w:marRight w:val="0"/>
          <w:marTop w:val="0"/>
          <w:marBottom w:val="0"/>
          <w:divBdr>
            <w:top w:val="none" w:sz="0" w:space="0" w:color="auto"/>
            <w:left w:val="none" w:sz="0" w:space="0" w:color="auto"/>
            <w:bottom w:val="none" w:sz="0" w:space="0" w:color="auto"/>
            <w:right w:val="none" w:sz="0" w:space="0" w:color="auto"/>
          </w:divBdr>
        </w:div>
        <w:div w:id="489949598">
          <w:marLeft w:val="0"/>
          <w:marRight w:val="0"/>
          <w:marTop w:val="0"/>
          <w:marBottom w:val="0"/>
          <w:divBdr>
            <w:top w:val="none" w:sz="0" w:space="0" w:color="auto"/>
            <w:left w:val="none" w:sz="0" w:space="0" w:color="auto"/>
            <w:bottom w:val="none" w:sz="0" w:space="0" w:color="auto"/>
            <w:right w:val="none" w:sz="0" w:space="0" w:color="auto"/>
          </w:divBdr>
        </w:div>
        <w:div w:id="91442989">
          <w:marLeft w:val="0"/>
          <w:marRight w:val="0"/>
          <w:marTop w:val="0"/>
          <w:marBottom w:val="0"/>
          <w:divBdr>
            <w:top w:val="none" w:sz="0" w:space="0" w:color="auto"/>
            <w:left w:val="none" w:sz="0" w:space="0" w:color="auto"/>
            <w:bottom w:val="none" w:sz="0" w:space="0" w:color="auto"/>
            <w:right w:val="none" w:sz="0" w:space="0" w:color="auto"/>
          </w:divBdr>
        </w:div>
        <w:div w:id="2711571">
          <w:marLeft w:val="0"/>
          <w:marRight w:val="0"/>
          <w:marTop w:val="0"/>
          <w:marBottom w:val="0"/>
          <w:divBdr>
            <w:top w:val="none" w:sz="0" w:space="0" w:color="auto"/>
            <w:left w:val="none" w:sz="0" w:space="0" w:color="auto"/>
            <w:bottom w:val="none" w:sz="0" w:space="0" w:color="auto"/>
            <w:right w:val="none" w:sz="0" w:space="0" w:color="auto"/>
          </w:divBdr>
        </w:div>
        <w:div w:id="1704935840">
          <w:marLeft w:val="0"/>
          <w:marRight w:val="0"/>
          <w:marTop w:val="0"/>
          <w:marBottom w:val="0"/>
          <w:divBdr>
            <w:top w:val="none" w:sz="0" w:space="0" w:color="auto"/>
            <w:left w:val="none" w:sz="0" w:space="0" w:color="auto"/>
            <w:bottom w:val="none" w:sz="0" w:space="0" w:color="auto"/>
            <w:right w:val="none" w:sz="0" w:space="0" w:color="auto"/>
          </w:divBdr>
        </w:div>
        <w:div w:id="823157715">
          <w:marLeft w:val="0"/>
          <w:marRight w:val="0"/>
          <w:marTop w:val="0"/>
          <w:marBottom w:val="0"/>
          <w:divBdr>
            <w:top w:val="none" w:sz="0" w:space="0" w:color="auto"/>
            <w:left w:val="none" w:sz="0" w:space="0" w:color="auto"/>
            <w:bottom w:val="none" w:sz="0" w:space="0" w:color="auto"/>
            <w:right w:val="none" w:sz="0" w:space="0" w:color="auto"/>
          </w:divBdr>
        </w:div>
        <w:div w:id="677804088">
          <w:marLeft w:val="0"/>
          <w:marRight w:val="0"/>
          <w:marTop w:val="0"/>
          <w:marBottom w:val="0"/>
          <w:divBdr>
            <w:top w:val="none" w:sz="0" w:space="0" w:color="auto"/>
            <w:left w:val="none" w:sz="0" w:space="0" w:color="auto"/>
            <w:bottom w:val="none" w:sz="0" w:space="0" w:color="auto"/>
            <w:right w:val="none" w:sz="0" w:space="0" w:color="auto"/>
          </w:divBdr>
        </w:div>
        <w:div w:id="736054174">
          <w:marLeft w:val="0"/>
          <w:marRight w:val="0"/>
          <w:marTop w:val="0"/>
          <w:marBottom w:val="0"/>
          <w:divBdr>
            <w:top w:val="none" w:sz="0" w:space="0" w:color="auto"/>
            <w:left w:val="none" w:sz="0" w:space="0" w:color="auto"/>
            <w:bottom w:val="none" w:sz="0" w:space="0" w:color="auto"/>
            <w:right w:val="none" w:sz="0" w:space="0" w:color="auto"/>
          </w:divBdr>
        </w:div>
        <w:div w:id="99954872">
          <w:marLeft w:val="0"/>
          <w:marRight w:val="0"/>
          <w:marTop w:val="0"/>
          <w:marBottom w:val="0"/>
          <w:divBdr>
            <w:top w:val="none" w:sz="0" w:space="0" w:color="auto"/>
            <w:left w:val="none" w:sz="0" w:space="0" w:color="auto"/>
            <w:bottom w:val="none" w:sz="0" w:space="0" w:color="auto"/>
            <w:right w:val="none" w:sz="0" w:space="0" w:color="auto"/>
          </w:divBdr>
        </w:div>
        <w:div w:id="632368735">
          <w:marLeft w:val="0"/>
          <w:marRight w:val="0"/>
          <w:marTop w:val="0"/>
          <w:marBottom w:val="0"/>
          <w:divBdr>
            <w:top w:val="none" w:sz="0" w:space="0" w:color="auto"/>
            <w:left w:val="none" w:sz="0" w:space="0" w:color="auto"/>
            <w:bottom w:val="none" w:sz="0" w:space="0" w:color="auto"/>
            <w:right w:val="none" w:sz="0" w:space="0" w:color="auto"/>
          </w:divBdr>
        </w:div>
        <w:div w:id="157119925">
          <w:marLeft w:val="0"/>
          <w:marRight w:val="0"/>
          <w:marTop w:val="0"/>
          <w:marBottom w:val="0"/>
          <w:divBdr>
            <w:top w:val="none" w:sz="0" w:space="0" w:color="auto"/>
            <w:left w:val="none" w:sz="0" w:space="0" w:color="auto"/>
            <w:bottom w:val="none" w:sz="0" w:space="0" w:color="auto"/>
            <w:right w:val="none" w:sz="0" w:space="0" w:color="auto"/>
          </w:divBdr>
        </w:div>
        <w:div w:id="1472405997">
          <w:marLeft w:val="0"/>
          <w:marRight w:val="0"/>
          <w:marTop w:val="0"/>
          <w:marBottom w:val="0"/>
          <w:divBdr>
            <w:top w:val="none" w:sz="0" w:space="0" w:color="auto"/>
            <w:left w:val="none" w:sz="0" w:space="0" w:color="auto"/>
            <w:bottom w:val="none" w:sz="0" w:space="0" w:color="auto"/>
            <w:right w:val="none" w:sz="0" w:space="0" w:color="auto"/>
          </w:divBdr>
        </w:div>
        <w:div w:id="146554128">
          <w:marLeft w:val="0"/>
          <w:marRight w:val="0"/>
          <w:marTop w:val="0"/>
          <w:marBottom w:val="0"/>
          <w:divBdr>
            <w:top w:val="none" w:sz="0" w:space="0" w:color="auto"/>
            <w:left w:val="none" w:sz="0" w:space="0" w:color="auto"/>
            <w:bottom w:val="none" w:sz="0" w:space="0" w:color="auto"/>
            <w:right w:val="none" w:sz="0" w:space="0" w:color="auto"/>
          </w:divBdr>
        </w:div>
        <w:div w:id="584920705">
          <w:marLeft w:val="0"/>
          <w:marRight w:val="0"/>
          <w:marTop w:val="0"/>
          <w:marBottom w:val="0"/>
          <w:divBdr>
            <w:top w:val="none" w:sz="0" w:space="0" w:color="auto"/>
            <w:left w:val="none" w:sz="0" w:space="0" w:color="auto"/>
            <w:bottom w:val="none" w:sz="0" w:space="0" w:color="auto"/>
            <w:right w:val="none" w:sz="0" w:space="0" w:color="auto"/>
          </w:divBdr>
        </w:div>
        <w:div w:id="474680787">
          <w:marLeft w:val="0"/>
          <w:marRight w:val="0"/>
          <w:marTop w:val="0"/>
          <w:marBottom w:val="0"/>
          <w:divBdr>
            <w:top w:val="none" w:sz="0" w:space="0" w:color="auto"/>
            <w:left w:val="none" w:sz="0" w:space="0" w:color="auto"/>
            <w:bottom w:val="none" w:sz="0" w:space="0" w:color="auto"/>
            <w:right w:val="none" w:sz="0" w:space="0" w:color="auto"/>
          </w:divBdr>
        </w:div>
        <w:div w:id="1561208997">
          <w:marLeft w:val="0"/>
          <w:marRight w:val="0"/>
          <w:marTop w:val="0"/>
          <w:marBottom w:val="0"/>
          <w:divBdr>
            <w:top w:val="none" w:sz="0" w:space="0" w:color="auto"/>
            <w:left w:val="none" w:sz="0" w:space="0" w:color="auto"/>
            <w:bottom w:val="none" w:sz="0" w:space="0" w:color="auto"/>
            <w:right w:val="none" w:sz="0" w:space="0" w:color="auto"/>
          </w:divBdr>
        </w:div>
        <w:div w:id="1557818148">
          <w:marLeft w:val="0"/>
          <w:marRight w:val="0"/>
          <w:marTop w:val="0"/>
          <w:marBottom w:val="0"/>
          <w:divBdr>
            <w:top w:val="none" w:sz="0" w:space="0" w:color="auto"/>
            <w:left w:val="none" w:sz="0" w:space="0" w:color="auto"/>
            <w:bottom w:val="none" w:sz="0" w:space="0" w:color="auto"/>
            <w:right w:val="none" w:sz="0" w:space="0" w:color="auto"/>
          </w:divBdr>
        </w:div>
        <w:div w:id="2119718776">
          <w:marLeft w:val="0"/>
          <w:marRight w:val="0"/>
          <w:marTop w:val="0"/>
          <w:marBottom w:val="0"/>
          <w:divBdr>
            <w:top w:val="none" w:sz="0" w:space="0" w:color="auto"/>
            <w:left w:val="none" w:sz="0" w:space="0" w:color="auto"/>
            <w:bottom w:val="none" w:sz="0" w:space="0" w:color="auto"/>
            <w:right w:val="none" w:sz="0" w:space="0" w:color="auto"/>
          </w:divBdr>
        </w:div>
        <w:div w:id="1083647663">
          <w:marLeft w:val="0"/>
          <w:marRight w:val="0"/>
          <w:marTop w:val="0"/>
          <w:marBottom w:val="0"/>
          <w:divBdr>
            <w:top w:val="none" w:sz="0" w:space="0" w:color="auto"/>
            <w:left w:val="none" w:sz="0" w:space="0" w:color="auto"/>
            <w:bottom w:val="none" w:sz="0" w:space="0" w:color="auto"/>
            <w:right w:val="none" w:sz="0" w:space="0" w:color="auto"/>
          </w:divBdr>
        </w:div>
        <w:div w:id="600336850">
          <w:marLeft w:val="0"/>
          <w:marRight w:val="0"/>
          <w:marTop w:val="0"/>
          <w:marBottom w:val="0"/>
          <w:divBdr>
            <w:top w:val="none" w:sz="0" w:space="0" w:color="auto"/>
            <w:left w:val="none" w:sz="0" w:space="0" w:color="auto"/>
            <w:bottom w:val="none" w:sz="0" w:space="0" w:color="auto"/>
            <w:right w:val="none" w:sz="0" w:space="0" w:color="auto"/>
          </w:divBdr>
        </w:div>
        <w:div w:id="989215986">
          <w:marLeft w:val="0"/>
          <w:marRight w:val="0"/>
          <w:marTop w:val="0"/>
          <w:marBottom w:val="0"/>
          <w:divBdr>
            <w:top w:val="none" w:sz="0" w:space="0" w:color="auto"/>
            <w:left w:val="none" w:sz="0" w:space="0" w:color="auto"/>
            <w:bottom w:val="none" w:sz="0" w:space="0" w:color="auto"/>
            <w:right w:val="none" w:sz="0" w:space="0" w:color="auto"/>
          </w:divBdr>
        </w:div>
        <w:div w:id="525676176">
          <w:marLeft w:val="0"/>
          <w:marRight w:val="0"/>
          <w:marTop w:val="0"/>
          <w:marBottom w:val="0"/>
          <w:divBdr>
            <w:top w:val="none" w:sz="0" w:space="0" w:color="auto"/>
            <w:left w:val="none" w:sz="0" w:space="0" w:color="auto"/>
            <w:bottom w:val="none" w:sz="0" w:space="0" w:color="auto"/>
            <w:right w:val="none" w:sz="0" w:space="0" w:color="auto"/>
          </w:divBdr>
        </w:div>
        <w:div w:id="1696424895">
          <w:marLeft w:val="0"/>
          <w:marRight w:val="0"/>
          <w:marTop w:val="0"/>
          <w:marBottom w:val="0"/>
          <w:divBdr>
            <w:top w:val="none" w:sz="0" w:space="0" w:color="auto"/>
            <w:left w:val="none" w:sz="0" w:space="0" w:color="auto"/>
            <w:bottom w:val="none" w:sz="0" w:space="0" w:color="auto"/>
            <w:right w:val="none" w:sz="0" w:space="0" w:color="auto"/>
          </w:divBdr>
        </w:div>
        <w:div w:id="980578571">
          <w:marLeft w:val="0"/>
          <w:marRight w:val="0"/>
          <w:marTop w:val="0"/>
          <w:marBottom w:val="0"/>
          <w:divBdr>
            <w:top w:val="none" w:sz="0" w:space="0" w:color="auto"/>
            <w:left w:val="none" w:sz="0" w:space="0" w:color="auto"/>
            <w:bottom w:val="none" w:sz="0" w:space="0" w:color="auto"/>
            <w:right w:val="none" w:sz="0" w:space="0" w:color="auto"/>
          </w:divBdr>
        </w:div>
        <w:div w:id="1387948884">
          <w:marLeft w:val="0"/>
          <w:marRight w:val="0"/>
          <w:marTop w:val="0"/>
          <w:marBottom w:val="0"/>
          <w:divBdr>
            <w:top w:val="none" w:sz="0" w:space="0" w:color="auto"/>
            <w:left w:val="none" w:sz="0" w:space="0" w:color="auto"/>
            <w:bottom w:val="none" w:sz="0" w:space="0" w:color="auto"/>
            <w:right w:val="none" w:sz="0" w:space="0" w:color="auto"/>
          </w:divBdr>
        </w:div>
      </w:divsChild>
    </w:div>
    <w:div w:id="735124434">
      <w:bodyDiv w:val="1"/>
      <w:marLeft w:val="0"/>
      <w:marRight w:val="0"/>
      <w:marTop w:val="0"/>
      <w:marBottom w:val="0"/>
      <w:divBdr>
        <w:top w:val="none" w:sz="0" w:space="0" w:color="auto"/>
        <w:left w:val="none" w:sz="0" w:space="0" w:color="auto"/>
        <w:bottom w:val="none" w:sz="0" w:space="0" w:color="auto"/>
        <w:right w:val="none" w:sz="0" w:space="0" w:color="auto"/>
      </w:divBdr>
      <w:divsChild>
        <w:div w:id="1655908330">
          <w:marLeft w:val="0"/>
          <w:marRight w:val="0"/>
          <w:marTop w:val="0"/>
          <w:marBottom w:val="0"/>
          <w:divBdr>
            <w:top w:val="none" w:sz="0" w:space="0" w:color="auto"/>
            <w:left w:val="none" w:sz="0" w:space="0" w:color="auto"/>
            <w:bottom w:val="none" w:sz="0" w:space="0" w:color="auto"/>
            <w:right w:val="none" w:sz="0" w:space="0" w:color="auto"/>
          </w:divBdr>
        </w:div>
        <w:div w:id="1203397866">
          <w:marLeft w:val="0"/>
          <w:marRight w:val="0"/>
          <w:marTop w:val="0"/>
          <w:marBottom w:val="0"/>
          <w:divBdr>
            <w:top w:val="none" w:sz="0" w:space="0" w:color="auto"/>
            <w:left w:val="none" w:sz="0" w:space="0" w:color="auto"/>
            <w:bottom w:val="none" w:sz="0" w:space="0" w:color="auto"/>
            <w:right w:val="none" w:sz="0" w:space="0" w:color="auto"/>
          </w:divBdr>
        </w:div>
        <w:div w:id="153224966">
          <w:marLeft w:val="0"/>
          <w:marRight w:val="0"/>
          <w:marTop w:val="0"/>
          <w:marBottom w:val="0"/>
          <w:divBdr>
            <w:top w:val="none" w:sz="0" w:space="0" w:color="auto"/>
            <w:left w:val="none" w:sz="0" w:space="0" w:color="auto"/>
            <w:bottom w:val="none" w:sz="0" w:space="0" w:color="auto"/>
            <w:right w:val="none" w:sz="0" w:space="0" w:color="auto"/>
          </w:divBdr>
        </w:div>
        <w:div w:id="23677497">
          <w:marLeft w:val="0"/>
          <w:marRight w:val="0"/>
          <w:marTop w:val="0"/>
          <w:marBottom w:val="0"/>
          <w:divBdr>
            <w:top w:val="none" w:sz="0" w:space="0" w:color="auto"/>
            <w:left w:val="none" w:sz="0" w:space="0" w:color="auto"/>
            <w:bottom w:val="none" w:sz="0" w:space="0" w:color="auto"/>
            <w:right w:val="none" w:sz="0" w:space="0" w:color="auto"/>
          </w:divBdr>
        </w:div>
        <w:div w:id="2038768736">
          <w:marLeft w:val="0"/>
          <w:marRight w:val="0"/>
          <w:marTop w:val="0"/>
          <w:marBottom w:val="0"/>
          <w:divBdr>
            <w:top w:val="none" w:sz="0" w:space="0" w:color="auto"/>
            <w:left w:val="none" w:sz="0" w:space="0" w:color="auto"/>
            <w:bottom w:val="none" w:sz="0" w:space="0" w:color="auto"/>
            <w:right w:val="none" w:sz="0" w:space="0" w:color="auto"/>
          </w:divBdr>
        </w:div>
        <w:div w:id="268902015">
          <w:marLeft w:val="0"/>
          <w:marRight w:val="0"/>
          <w:marTop w:val="0"/>
          <w:marBottom w:val="0"/>
          <w:divBdr>
            <w:top w:val="none" w:sz="0" w:space="0" w:color="auto"/>
            <w:left w:val="none" w:sz="0" w:space="0" w:color="auto"/>
            <w:bottom w:val="none" w:sz="0" w:space="0" w:color="auto"/>
            <w:right w:val="none" w:sz="0" w:space="0" w:color="auto"/>
          </w:divBdr>
        </w:div>
        <w:div w:id="1945266516">
          <w:marLeft w:val="0"/>
          <w:marRight w:val="0"/>
          <w:marTop w:val="0"/>
          <w:marBottom w:val="0"/>
          <w:divBdr>
            <w:top w:val="none" w:sz="0" w:space="0" w:color="auto"/>
            <w:left w:val="none" w:sz="0" w:space="0" w:color="auto"/>
            <w:bottom w:val="none" w:sz="0" w:space="0" w:color="auto"/>
            <w:right w:val="none" w:sz="0" w:space="0" w:color="auto"/>
          </w:divBdr>
        </w:div>
        <w:div w:id="1481070669">
          <w:marLeft w:val="0"/>
          <w:marRight w:val="0"/>
          <w:marTop w:val="0"/>
          <w:marBottom w:val="0"/>
          <w:divBdr>
            <w:top w:val="none" w:sz="0" w:space="0" w:color="auto"/>
            <w:left w:val="none" w:sz="0" w:space="0" w:color="auto"/>
            <w:bottom w:val="none" w:sz="0" w:space="0" w:color="auto"/>
            <w:right w:val="none" w:sz="0" w:space="0" w:color="auto"/>
          </w:divBdr>
        </w:div>
        <w:div w:id="565189036">
          <w:marLeft w:val="0"/>
          <w:marRight w:val="0"/>
          <w:marTop w:val="0"/>
          <w:marBottom w:val="0"/>
          <w:divBdr>
            <w:top w:val="none" w:sz="0" w:space="0" w:color="auto"/>
            <w:left w:val="none" w:sz="0" w:space="0" w:color="auto"/>
            <w:bottom w:val="none" w:sz="0" w:space="0" w:color="auto"/>
            <w:right w:val="none" w:sz="0" w:space="0" w:color="auto"/>
          </w:divBdr>
        </w:div>
        <w:div w:id="1994411061">
          <w:marLeft w:val="0"/>
          <w:marRight w:val="0"/>
          <w:marTop w:val="0"/>
          <w:marBottom w:val="0"/>
          <w:divBdr>
            <w:top w:val="none" w:sz="0" w:space="0" w:color="auto"/>
            <w:left w:val="none" w:sz="0" w:space="0" w:color="auto"/>
            <w:bottom w:val="none" w:sz="0" w:space="0" w:color="auto"/>
            <w:right w:val="none" w:sz="0" w:space="0" w:color="auto"/>
          </w:divBdr>
        </w:div>
        <w:div w:id="670838692">
          <w:marLeft w:val="0"/>
          <w:marRight w:val="0"/>
          <w:marTop w:val="0"/>
          <w:marBottom w:val="0"/>
          <w:divBdr>
            <w:top w:val="none" w:sz="0" w:space="0" w:color="auto"/>
            <w:left w:val="none" w:sz="0" w:space="0" w:color="auto"/>
            <w:bottom w:val="none" w:sz="0" w:space="0" w:color="auto"/>
            <w:right w:val="none" w:sz="0" w:space="0" w:color="auto"/>
          </w:divBdr>
        </w:div>
        <w:div w:id="736127008">
          <w:marLeft w:val="0"/>
          <w:marRight w:val="0"/>
          <w:marTop w:val="0"/>
          <w:marBottom w:val="0"/>
          <w:divBdr>
            <w:top w:val="none" w:sz="0" w:space="0" w:color="auto"/>
            <w:left w:val="none" w:sz="0" w:space="0" w:color="auto"/>
            <w:bottom w:val="none" w:sz="0" w:space="0" w:color="auto"/>
            <w:right w:val="none" w:sz="0" w:space="0" w:color="auto"/>
          </w:divBdr>
        </w:div>
        <w:div w:id="872885392">
          <w:marLeft w:val="0"/>
          <w:marRight w:val="0"/>
          <w:marTop w:val="0"/>
          <w:marBottom w:val="0"/>
          <w:divBdr>
            <w:top w:val="none" w:sz="0" w:space="0" w:color="auto"/>
            <w:left w:val="none" w:sz="0" w:space="0" w:color="auto"/>
            <w:bottom w:val="none" w:sz="0" w:space="0" w:color="auto"/>
            <w:right w:val="none" w:sz="0" w:space="0" w:color="auto"/>
          </w:divBdr>
        </w:div>
        <w:div w:id="737754305">
          <w:marLeft w:val="0"/>
          <w:marRight w:val="0"/>
          <w:marTop w:val="0"/>
          <w:marBottom w:val="0"/>
          <w:divBdr>
            <w:top w:val="none" w:sz="0" w:space="0" w:color="auto"/>
            <w:left w:val="none" w:sz="0" w:space="0" w:color="auto"/>
            <w:bottom w:val="none" w:sz="0" w:space="0" w:color="auto"/>
            <w:right w:val="none" w:sz="0" w:space="0" w:color="auto"/>
          </w:divBdr>
        </w:div>
        <w:div w:id="1618488522">
          <w:marLeft w:val="0"/>
          <w:marRight w:val="0"/>
          <w:marTop w:val="0"/>
          <w:marBottom w:val="0"/>
          <w:divBdr>
            <w:top w:val="none" w:sz="0" w:space="0" w:color="auto"/>
            <w:left w:val="none" w:sz="0" w:space="0" w:color="auto"/>
            <w:bottom w:val="none" w:sz="0" w:space="0" w:color="auto"/>
            <w:right w:val="none" w:sz="0" w:space="0" w:color="auto"/>
          </w:divBdr>
        </w:div>
        <w:div w:id="1188330410">
          <w:marLeft w:val="0"/>
          <w:marRight w:val="0"/>
          <w:marTop w:val="0"/>
          <w:marBottom w:val="0"/>
          <w:divBdr>
            <w:top w:val="none" w:sz="0" w:space="0" w:color="auto"/>
            <w:left w:val="none" w:sz="0" w:space="0" w:color="auto"/>
            <w:bottom w:val="none" w:sz="0" w:space="0" w:color="auto"/>
            <w:right w:val="none" w:sz="0" w:space="0" w:color="auto"/>
          </w:divBdr>
        </w:div>
        <w:div w:id="1646930353">
          <w:marLeft w:val="0"/>
          <w:marRight w:val="0"/>
          <w:marTop w:val="0"/>
          <w:marBottom w:val="0"/>
          <w:divBdr>
            <w:top w:val="none" w:sz="0" w:space="0" w:color="auto"/>
            <w:left w:val="none" w:sz="0" w:space="0" w:color="auto"/>
            <w:bottom w:val="none" w:sz="0" w:space="0" w:color="auto"/>
            <w:right w:val="none" w:sz="0" w:space="0" w:color="auto"/>
          </w:divBdr>
        </w:div>
        <w:div w:id="1959097090">
          <w:marLeft w:val="0"/>
          <w:marRight w:val="0"/>
          <w:marTop w:val="0"/>
          <w:marBottom w:val="0"/>
          <w:divBdr>
            <w:top w:val="none" w:sz="0" w:space="0" w:color="auto"/>
            <w:left w:val="none" w:sz="0" w:space="0" w:color="auto"/>
            <w:bottom w:val="none" w:sz="0" w:space="0" w:color="auto"/>
            <w:right w:val="none" w:sz="0" w:space="0" w:color="auto"/>
          </w:divBdr>
        </w:div>
        <w:div w:id="1335376470">
          <w:marLeft w:val="0"/>
          <w:marRight w:val="0"/>
          <w:marTop w:val="0"/>
          <w:marBottom w:val="0"/>
          <w:divBdr>
            <w:top w:val="none" w:sz="0" w:space="0" w:color="auto"/>
            <w:left w:val="none" w:sz="0" w:space="0" w:color="auto"/>
            <w:bottom w:val="none" w:sz="0" w:space="0" w:color="auto"/>
            <w:right w:val="none" w:sz="0" w:space="0" w:color="auto"/>
          </w:divBdr>
        </w:div>
        <w:div w:id="343433862">
          <w:marLeft w:val="0"/>
          <w:marRight w:val="0"/>
          <w:marTop w:val="0"/>
          <w:marBottom w:val="0"/>
          <w:divBdr>
            <w:top w:val="none" w:sz="0" w:space="0" w:color="auto"/>
            <w:left w:val="none" w:sz="0" w:space="0" w:color="auto"/>
            <w:bottom w:val="none" w:sz="0" w:space="0" w:color="auto"/>
            <w:right w:val="none" w:sz="0" w:space="0" w:color="auto"/>
          </w:divBdr>
        </w:div>
        <w:div w:id="1587298811">
          <w:marLeft w:val="0"/>
          <w:marRight w:val="0"/>
          <w:marTop w:val="0"/>
          <w:marBottom w:val="0"/>
          <w:divBdr>
            <w:top w:val="none" w:sz="0" w:space="0" w:color="auto"/>
            <w:left w:val="none" w:sz="0" w:space="0" w:color="auto"/>
            <w:bottom w:val="none" w:sz="0" w:space="0" w:color="auto"/>
            <w:right w:val="none" w:sz="0" w:space="0" w:color="auto"/>
          </w:divBdr>
        </w:div>
        <w:div w:id="1328049622">
          <w:marLeft w:val="0"/>
          <w:marRight w:val="0"/>
          <w:marTop w:val="0"/>
          <w:marBottom w:val="0"/>
          <w:divBdr>
            <w:top w:val="none" w:sz="0" w:space="0" w:color="auto"/>
            <w:left w:val="none" w:sz="0" w:space="0" w:color="auto"/>
            <w:bottom w:val="none" w:sz="0" w:space="0" w:color="auto"/>
            <w:right w:val="none" w:sz="0" w:space="0" w:color="auto"/>
          </w:divBdr>
        </w:div>
        <w:div w:id="1583025837">
          <w:marLeft w:val="0"/>
          <w:marRight w:val="0"/>
          <w:marTop w:val="0"/>
          <w:marBottom w:val="0"/>
          <w:divBdr>
            <w:top w:val="none" w:sz="0" w:space="0" w:color="auto"/>
            <w:left w:val="none" w:sz="0" w:space="0" w:color="auto"/>
            <w:bottom w:val="none" w:sz="0" w:space="0" w:color="auto"/>
            <w:right w:val="none" w:sz="0" w:space="0" w:color="auto"/>
          </w:divBdr>
        </w:div>
        <w:div w:id="28529448">
          <w:marLeft w:val="0"/>
          <w:marRight w:val="0"/>
          <w:marTop w:val="0"/>
          <w:marBottom w:val="0"/>
          <w:divBdr>
            <w:top w:val="none" w:sz="0" w:space="0" w:color="auto"/>
            <w:left w:val="none" w:sz="0" w:space="0" w:color="auto"/>
            <w:bottom w:val="none" w:sz="0" w:space="0" w:color="auto"/>
            <w:right w:val="none" w:sz="0" w:space="0" w:color="auto"/>
          </w:divBdr>
        </w:div>
        <w:div w:id="1298799136">
          <w:marLeft w:val="0"/>
          <w:marRight w:val="0"/>
          <w:marTop w:val="0"/>
          <w:marBottom w:val="0"/>
          <w:divBdr>
            <w:top w:val="none" w:sz="0" w:space="0" w:color="auto"/>
            <w:left w:val="none" w:sz="0" w:space="0" w:color="auto"/>
            <w:bottom w:val="none" w:sz="0" w:space="0" w:color="auto"/>
            <w:right w:val="none" w:sz="0" w:space="0" w:color="auto"/>
          </w:divBdr>
        </w:div>
        <w:div w:id="1541086827">
          <w:marLeft w:val="0"/>
          <w:marRight w:val="0"/>
          <w:marTop w:val="0"/>
          <w:marBottom w:val="0"/>
          <w:divBdr>
            <w:top w:val="none" w:sz="0" w:space="0" w:color="auto"/>
            <w:left w:val="none" w:sz="0" w:space="0" w:color="auto"/>
            <w:bottom w:val="none" w:sz="0" w:space="0" w:color="auto"/>
            <w:right w:val="none" w:sz="0" w:space="0" w:color="auto"/>
          </w:divBdr>
        </w:div>
        <w:div w:id="61299770">
          <w:marLeft w:val="0"/>
          <w:marRight w:val="0"/>
          <w:marTop w:val="0"/>
          <w:marBottom w:val="0"/>
          <w:divBdr>
            <w:top w:val="none" w:sz="0" w:space="0" w:color="auto"/>
            <w:left w:val="none" w:sz="0" w:space="0" w:color="auto"/>
            <w:bottom w:val="none" w:sz="0" w:space="0" w:color="auto"/>
            <w:right w:val="none" w:sz="0" w:space="0" w:color="auto"/>
          </w:divBdr>
        </w:div>
        <w:div w:id="772823326">
          <w:marLeft w:val="0"/>
          <w:marRight w:val="0"/>
          <w:marTop w:val="0"/>
          <w:marBottom w:val="0"/>
          <w:divBdr>
            <w:top w:val="none" w:sz="0" w:space="0" w:color="auto"/>
            <w:left w:val="none" w:sz="0" w:space="0" w:color="auto"/>
            <w:bottom w:val="none" w:sz="0" w:space="0" w:color="auto"/>
            <w:right w:val="none" w:sz="0" w:space="0" w:color="auto"/>
          </w:divBdr>
        </w:div>
        <w:div w:id="1706715880">
          <w:marLeft w:val="0"/>
          <w:marRight w:val="0"/>
          <w:marTop w:val="0"/>
          <w:marBottom w:val="0"/>
          <w:divBdr>
            <w:top w:val="none" w:sz="0" w:space="0" w:color="auto"/>
            <w:left w:val="none" w:sz="0" w:space="0" w:color="auto"/>
            <w:bottom w:val="none" w:sz="0" w:space="0" w:color="auto"/>
            <w:right w:val="none" w:sz="0" w:space="0" w:color="auto"/>
          </w:divBdr>
        </w:div>
        <w:div w:id="153026597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8834361">
      <w:bodyDiv w:val="1"/>
      <w:marLeft w:val="0"/>
      <w:marRight w:val="0"/>
      <w:marTop w:val="0"/>
      <w:marBottom w:val="0"/>
      <w:divBdr>
        <w:top w:val="none" w:sz="0" w:space="0" w:color="auto"/>
        <w:left w:val="none" w:sz="0" w:space="0" w:color="auto"/>
        <w:bottom w:val="none" w:sz="0" w:space="0" w:color="auto"/>
        <w:right w:val="none" w:sz="0" w:space="0" w:color="auto"/>
      </w:divBdr>
      <w:divsChild>
        <w:div w:id="1619216380">
          <w:marLeft w:val="0"/>
          <w:marRight w:val="0"/>
          <w:marTop w:val="0"/>
          <w:marBottom w:val="0"/>
          <w:divBdr>
            <w:top w:val="none" w:sz="0" w:space="0" w:color="auto"/>
            <w:left w:val="none" w:sz="0" w:space="0" w:color="auto"/>
            <w:bottom w:val="none" w:sz="0" w:space="0" w:color="auto"/>
            <w:right w:val="none" w:sz="0" w:space="0" w:color="auto"/>
          </w:divBdr>
        </w:div>
        <w:div w:id="851576027">
          <w:marLeft w:val="0"/>
          <w:marRight w:val="0"/>
          <w:marTop w:val="0"/>
          <w:marBottom w:val="0"/>
          <w:divBdr>
            <w:top w:val="none" w:sz="0" w:space="0" w:color="auto"/>
            <w:left w:val="none" w:sz="0" w:space="0" w:color="auto"/>
            <w:bottom w:val="none" w:sz="0" w:space="0" w:color="auto"/>
            <w:right w:val="none" w:sz="0" w:space="0" w:color="auto"/>
          </w:divBdr>
        </w:div>
        <w:div w:id="1533608913">
          <w:marLeft w:val="0"/>
          <w:marRight w:val="0"/>
          <w:marTop w:val="0"/>
          <w:marBottom w:val="0"/>
          <w:divBdr>
            <w:top w:val="none" w:sz="0" w:space="0" w:color="auto"/>
            <w:left w:val="none" w:sz="0" w:space="0" w:color="auto"/>
            <w:bottom w:val="none" w:sz="0" w:space="0" w:color="auto"/>
            <w:right w:val="none" w:sz="0" w:space="0" w:color="auto"/>
          </w:divBdr>
        </w:div>
        <w:div w:id="1622105841">
          <w:marLeft w:val="0"/>
          <w:marRight w:val="0"/>
          <w:marTop w:val="0"/>
          <w:marBottom w:val="0"/>
          <w:divBdr>
            <w:top w:val="none" w:sz="0" w:space="0" w:color="auto"/>
            <w:left w:val="none" w:sz="0" w:space="0" w:color="auto"/>
            <w:bottom w:val="none" w:sz="0" w:space="0" w:color="auto"/>
            <w:right w:val="none" w:sz="0" w:space="0" w:color="auto"/>
          </w:divBdr>
        </w:div>
        <w:div w:id="1797331641">
          <w:marLeft w:val="0"/>
          <w:marRight w:val="0"/>
          <w:marTop w:val="0"/>
          <w:marBottom w:val="0"/>
          <w:divBdr>
            <w:top w:val="none" w:sz="0" w:space="0" w:color="auto"/>
            <w:left w:val="none" w:sz="0" w:space="0" w:color="auto"/>
            <w:bottom w:val="none" w:sz="0" w:space="0" w:color="auto"/>
            <w:right w:val="none" w:sz="0" w:space="0" w:color="auto"/>
          </w:divBdr>
        </w:div>
        <w:div w:id="693194848">
          <w:marLeft w:val="0"/>
          <w:marRight w:val="0"/>
          <w:marTop w:val="0"/>
          <w:marBottom w:val="0"/>
          <w:divBdr>
            <w:top w:val="none" w:sz="0" w:space="0" w:color="auto"/>
            <w:left w:val="none" w:sz="0" w:space="0" w:color="auto"/>
            <w:bottom w:val="none" w:sz="0" w:space="0" w:color="auto"/>
            <w:right w:val="none" w:sz="0" w:space="0" w:color="auto"/>
          </w:divBdr>
        </w:div>
        <w:div w:id="228611164">
          <w:marLeft w:val="0"/>
          <w:marRight w:val="0"/>
          <w:marTop w:val="0"/>
          <w:marBottom w:val="0"/>
          <w:divBdr>
            <w:top w:val="none" w:sz="0" w:space="0" w:color="auto"/>
            <w:left w:val="none" w:sz="0" w:space="0" w:color="auto"/>
            <w:bottom w:val="none" w:sz="0" w:space="0" w:color="auto"/>
            <w:right w:val="none" w:sz="0" w:space="0" w:color="auto"/>
          </w:divBdr>
        </w:div>
        <w:div w:id="2065638643">
          <w:marLeft w:val="0"/>
          <w:marRight w:val="0"/>
          <w:marTop w:val="0"/>
          <w:marBottom w:val="0"/>
          <w:divBdr>
            <w:top w:val="none" w:sz="0" w:space="0" w:color="auto"/>
            <w:left w:val="none" w:sz="0" w:space="0" w:color="auto"/>
            <w:bottom w:val="none" w:sz="0" w:space="0" w:color="auto"/>
            <w:right w:val="none" w:sz="0" w:space="0" w:color="auto"/>
          </w:divBdr>
        </w:div>
        <w:div w:id="2120642424">
          <w:marLeft w:val="0"/>
          <w:marRight w:val="0"/>
          <w:marTop w:val="0"/>
          <w:marBottom w:val="0"/>
          <w:divBdr>
            <w:top w:val="none" w:sz="0" w:space="0" w:color="auto"/>
            <w:left w:val="none" w:sz="0" w:space="0" w:color="auto"/>
            <w:bottom w:val="none" w:sz="0" w:space="0" w:color="auto"/>
            <w:right w:val="none" w:sz="0" w:space="0" w:color="auto"/>
          </w:divBdr>
        </w:div>
        <w:div w:id="1774859452">
          <w:marLeft w:val="0"/>
          <w:marRight w:val="0"/>
          <w:marTop w:val="0"/>
          <w:marBottom w:val="0"/>
          <w:divBdr>
            <w:top w:val="none" w:sz="0" w:space="0" w:color="auto"/>
            <w:left w:val="none" w:sz="0" w:space="0" w:color="auto"/>
            <w:bottom w:val="none" w:sz="0" w:space="0" w:color="auto"/>
            <w:right w:val="none" w:sz="0" w:space="0" w:color="auto"/>
          </w:divBdr>
        </w:div>
        <w:div w:id="484782733">
          <w:marLeft w:val="0"/>
          <w:marRight w:val="0"/>
          <w:marTop w:val="0"/>
          <w:marBottom w:val="0"/>
          <w:divBdr>
            <w:top w:val="none" w:sz="0" w:space="0" w:color="auto"/>
            <w:left w:val="none" w:sz="0" w:space="0" w:color="auto"/>
            <w:bottom w:val="none" w:sz="0" w:space="0" w:color="auto"/>
            <w:right w:val="none" w:sz="0" w:space="0" w:color="auto"/>
          </w:divBdr>
        </w:div>
        <w:div w:id="1546520600">
          <w:marLeft w:val="0"/>
          <w:marRight w:val="0"/>
          <w:marTop w:val="0"/>
          <w:marBottom w:val="0"/>
          <w:divBdr>
            <w:top w:val="none" w:sz="0" w:space="0" w:color="auto"/>
            <w:left w:val="none" w:sz="0" w:space="0" w:color="auto"/>
            <w:bottom w:val="none" w:sz="0" w:space="0" w:color="auto"/>
            <w:right w:val="none" w:sz="0" w:space="0" w:color="auto"/>
          </w:divBdr>
        </w:div>
        <w:div w:id="2088916744">
          <w:marLeft w:val="0"/>
          <w:marRight w:val="0"/>
          <w:marTop w:val="0"/>
          <w:marBottom w:val="0"/>
          <w:divBdr>
            <w:top w:val="none" w:sz="0" w:space="0" w:color="auto"/>
            <w:left w:val="none" w:sz="0" w:space="0" w:color="auto"/>
            <w:bottom w:val="none" w:sz="0" w:space="0" w:color="auto"/>
            <w:right w:val="none" w:sz="0" w:space="0" w:color="auto"/>
          </w:divBdr>
        </w:div>
        <w:div w:id="1763994039">
          <w:marLeft w:val="0"/>
          <w:marRight w:val="0"/>
          <w:marTop w:val="0"/>
          <w:marBottom w:val="0"/>
          <w:divBdr>
            <w:top w:val="none" w:sz="0" w:space="0" w:color="auto"/>
            <w:left w:val="none" w:sz="0" w:space="0" w:color="auto"/>
            <w:bottom w:val="none" w:sz="0" w:space="0" w:color="auto"/>
            <w:right w:val="none" w:sz="0" w:space="0" w:color="auto"/>
          </w:divBdr>
        </w:div>
        <w:div w:id="1168791776">
          <w:marLeft w:val="0"/>
          <w:marRight w:val="0"/>
          <w:marTop w:val="0"/>
          <w:marBottom w:val="0"/>
          <w:divBdr>
            <w:top w:val="none" w:sz="0" w:space="0" w:color="auto"/>
            <w:left w:val="none" w:sz="0" w:space="0" w:color="auto"/>
            <w:bottom w:val="none" w:sz="0" w:space="0" w:color="auto"/>
            <w:right w:val="none" w:sz="0" w:space="0" w:color="auto"/>
          </w:divBdr>
        </w:div>
        <w:div w:id="779375563">
          <w:marLeft w:val="0"/>
          <w:marRight w:val="0"/>
          <w:marTop w:val="0"/>
          <w:marBottom w:val="0"/>
          <w:divBdr>
            <w:top w:val="none" w:sz="0" w:space="0" w:color="auto"/>
            <w:left w:val="none" w:sz="0" w:space="0" w:color="auto"/>
            <w:bottom w:val="none" w:sz="0" w:space="0" w:color="auto"/>
            <w:right w:val="none" w:sz="0" w:space="0" w:color="auto"/>
          </w:divBdr>
        </w:div>
        <w:div w:id="939534253">
          <w:marLeft w:val="0"/>
          <w:marRight w:val="0"/>
          <w:marTop w:val="0"/>
          <w:marBottom w:val="0"/>
          <w:divBdr>
            <w:top w:val="none" w:sz="0" w:space="0" w:color="auto"/>
            <w:left w:val="none" w:sz="0" w:space="0" w:color="auto"/>
            <w:bottom w:val="none" w:sz="0" w:space="0" w:color="auto"/>
            <w:right w:val="none" w:sz="0" w:space="0" w:color="auto"/>
          </w:divBdr>
        </w:div>
        <w:div w:id="497043414">
          <w:marLeft w:val="0"/>
          <w:marRight w:val="0"/>
          <w:marTop w:val="0"/>
          <w:marBottom w:val="0"/>
          <w:divBdr>
            <w:top w:val="none" w:sz="0" w:space="0" w:color="auto"/>
            <w:left w:val="none" w:sz="0" w:space="0" w:color="auto"/>
            <w:bottom w:val="none" w:sz="0" w:space="0" w:color="auto"/>
            <w:right w:val="none" w:sz="0" w:space="0" w:color="auto"/>
          </w:divBdr>
        </w:div>
        <w:div w:id="1854683277">
          <w:marLeft w:val="0"/>
          <w:marRight w:val="0"/>
          <w:marTop w:val="0"/>
          <w:marBottom w:val="0"/>
          <w:divBdr>
            <w:top w:val="none" w:sz="0" w:space="0" w:color="auto"/>
            <w:left w:val="none" w:sz="0" w:space="0" w:color="auto"/>
            <w:bottom w:val="none" w:sz="0" w:space="0" w:color="auto"/>
            <w:right w:val="none" w:sz="0" w:space="0" w:color="auto"/>
          </w:divBdr>
        </w:div>
        <w:div w:id="362901461">
          <w:marLeft w:val="0"/>
          <w:marRight w:val="0"/>
          <w:marTop w:val="0"/>
          <w:marBottom w:val="0"/>
          <w:divBdr>
            <w:top w:val="none" w:sz="0" w:space="0" w:color="auto"/>
            <w:left w:val="none" w:sz="0" w:space="0" w:color="auto"/>
            <w:bottom w:val="none" w:sz="0" w:space="0" w:color="auto"/>
            <w:right w:val="none" w:sz="0" w:space="0" w:color="auto"/>
          </w:divBdr>
        </w:div>
        <w:div w:id="1709142044">
          <w:marLeft w:val="0"/>
          <w:marRight w:val="0"/>
          <w:marTop w:val="0"/>
          <w:marBottom w:val="0"/>
          <w:divBdr>
            <w:top w:val="none" w:sz="0" w:space="0" w:color="auto"/>
            <w:left w:val="none" w:sz="0" w:space="0" w:color="auto"/>
            <w:bottom w:val="none" w:sz="0" w:space="0" w:color="auto"/>
            <w:right w:val="none" w:sz="0" w:space="0" w:color="auto"/>
          </w:divBdr>
        </w:div>
        <w:div w:id="2101758801">
          <w:marLeft w:val="0"/>
          <w:marRight w:val="0"/>
          <w:marTop w:val="0"/>
          <w:marBottom w:val="0"/>
          <w:divBdr>
            <w:top w:val="none" w:sz="0" w:space="0" w:color="auto"/>
            <w:left w:val="none" w:sz="0" w:space="0" w:color="auto"/>
            <w:bottom w:val="none" w:sz="0" w:space="0" w:color="auto"/>
            <w:right w:val="none" w:sz="0" w:space="0" w:color="auto"/>
          </w:divBdr>
        </w:div>
        <w:div w:id="104354324">
          <w:marLeft w:val="0"/>
          <w:marRight w:val="0"/>
          <w:marTop w:val="0"/>
          <w:marBottom w:val="0"/>
          <w:divBdr>
            <w:top w:val="none" w:sz="0" w:space="0" w:color="auto"/>
            <w:left w:val="none" w:sz="0" w:space="0" w:color="auto"/>
            <w:bottom w:val="none" w:sz="0" w:space="0" w:color="auto"/>
            <w:right w:val="none" w:sz="0" w:space="0" w:color="auto"/>
          </w:divBdr>
        </w:div>
        <w:div w:id="1801992680">
          <w:marLeft w:val="0"/>
          <w:marRight w:val="0"/>
          <w:marTop w:val="0"/>
          <w:marBottom w:val="0"/>
          <w:divBdr>
            <w:top w:val="none" w:sz="0" w:space="0" w:color="auto"/>
            <w:left w:val="none" w:sz="0" w:space="0" w:color="auto"/>
            <w:bottom w:val="none" w:sz="0" w:space="0" w:color="auto"/>
            <w:right w:val="none" w:sz="0" w:space="0" w:color="auto"/>
          </w:divBdr>
        </w:div>
        <w:div w:id="204951104">
          <w:marLeft w:val="0"/>
          <w:marRight w:val="0"/>
          <w:marTop w:val="0"/>
          <w:marBottom w:val="0"/>
          <w:divBdr>
            <w:top w:val="none" w:sz="0" w:space="0" w:color="auto"/>
            <w:left w:val="none" w:sz="0" w:space="0" w:color="auto"/>
            <w:bottom w:val="none" w:sz="0" w:space="0" w:color="auto"/>
            <w:right w:val="none" w:sz="0" w:space="0" w:color="auto"/>
          </w:divBdr>
        </w:div>
        <w:div w:id="523132147">
          <w:marLeft w:val="0"/>
          <w:marRight w:val="0"/>
          <w:marTop w:val="0"/>
          <w:marBottom w:val="0"/>
          <w:divBdr>
            <w:top w:val="none" w:sz="0" w:space="0" w:color="auto"/>
            <w:left w:val="none" w:sz="0" w:space="0" w:color="auto"/>
            <w:bottom w:val="none" w:sz="0" w:space="0" w:color="auto"/>
            <w:right w:val="none" w:sz="0" w:space="0" w:color="auto"/>
          </w:divBdr>
        </w:div>
        <w:div w:id="94982821">
          <w:marLeft w:val="0"/>
          <w:marRight w:val="0"/>
          <w:marTop w:val="0"/>
          <w:marBottom w:val="0"/>
          <w:divBdr>
            <w:top w:val="none" w:sz="0" w:space="0" w:color="auto"/>
            <w:left w:val="none" w:sz="0" w:space="0" w:color="auto"/>
            <w:bottom w:val="none" w:sz="0" w:space="0" w:color="auto"/>
            <w:right w:val="none" w:sz="0" w:space="0" w:color="auto"/>
          </w:divBdr>
        </w:div>
        <w:div w:id="483551316">
          <w:marLeft w:val="0"/>
          <w:marRight w:val="0"/>
          <w:marTop w:val="0"/>
          <w:marBottom w:val="0"/>
          <w:divBdr>
            <w:top w:val="none" w:sz="0" w:space="0" w:color="auto"/>
            <w:left w:val="none" w:sz="0" w:space="0" w:color="auto"/>
            <w:bottom w:val="none" w:sz="0" w:space="0" w:color="auto"/>
            <w:right w:val="none" w:sz="0" w:space="0" w:color="auto"/>
          </w:divBdr>
        </w:div>
        <w:div w:id="2829364">
          <w:marLeft w:val="0"/>
          <w:marRight w:val="0"/>
          <w:marTop w:val="0"/>
          <w:marBottom w:val="0"/>
          <w:divBdr>
            <w:top w:val="none" w:sz="0" w:space="0" w:color="auto"/>
            <w:left w:val="none" w:sz="0" w:space="0" w:color="auto"/>
            <w:bottom w:val="none" w:sz="0" w:space="0" w:color="auto"/>
            <w:right w:val="none" w:sz="0" w:space="0" w:color="auto"/>
          </w:divBdr>
        </w:div>
        <w:div w:id="1490094092">
          <w:marLeft w:val="0"/>
          <w:marRight w:val="0"/>
          <w:marTop w:val="0"/>
          <w:marBottom w:val="0"/>
          <w:divBdr>
            <w:top w:val="none" w:sz="0" w:space="0" w:color="auto"/>
            <w:left w:val="none" w:sz="0" w:space="0" w:color="auto"/>
            <w:bottom w:val="none" w:sz="0" w:space="0" w:color="auto"/>
            <w:right w:val="none" w:sz="0" w:space="0" w:color="auto"/>
          </w:divBdr>
        </w:div>
        <w:div w:id="86012319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2281191">
      <w:bodyDiv w:val="1"/>
      <w:marLeft w:val="0"/>
      <w:marRight w:val="0"/>
      <w:marTop w:val="0"/>
      <w:marBottom w:val="0"/>
      <w:divBdr>
        <w:top w:val="none" w:sz="0" w:space="0" w:color="auto"/>
        <w:left w:val="none" w:sz="0" w:space="0" w:color="auto"/>
        <w:bottom w:val="none" w:sz="0" w:space="0" w:color="auto"/>
        <w:right w:val="none" w:sz="0" w:space="0" w:color="auto"/>
      </w:divBdr>
      <w:divsChild>
        <w:div w:id="1493334477">
          <w:marLeft w:val="0"/>
          <w:marRight w:val="0"/>
          <w:marTop w:val="0"/>
          <w:marBottom w:val="0"/>
          <w:divBdr>
            <w:top w:val="none" w:sz="0" w:space="0" w:color="auto"/>
            <w:left w:val="none" w:sz="0" w:space="0" w:color="auto"/>
            <w:bottom w:val="none" w:sz="0" w:space="0" w:color="auto"/>
            <w:right w:val="none" w:sz="0" w:space="0" w:color="auto"/>
          </w:divBdr>
        </w:div>
        <w:div w:id="1463813370">
          <w:marLeft w:val="0"/>
          <w:marRight w:val="0"/>
          <w:marTop w:val="0"/>
          <w:marBottom w:val="0"/>
          <w:divBdr>
            <w:top w:val="none" w:sz="0" w:space="0" w:color="auto"/>
            <w:left w:val="none" w:sz="0" w:space="0" w:color="auto"/>
            <w:bottom w:val="none" w:sz="0" w:space="0" w:color="auto"/>
            <w:right w:val="none" w:sz="0" w:space="0" w:color="auto"/>
          </w:divBdr>
        </w:div>
        <w:div w:id="2072993033">
          <w:marLeft w:val="0"/>
          <w:marRight w:val="0"/>
          <w:marTop w:val="0"/>
          <w:marBottom w:val="0"/>
          <w:divBdr>
            <w:top w:val="none" w:sz="0" w:space="0" w:color="auto"/>
            <w:left w:val="none" w:sz="0" w:space="0" w:color="auto"/>
            <w:bottom w:val="none" w:sz="0" w:space="0" w:color="auto"/>
            <w:right w:val="none" w:sz="0" w:space="0" w:color="auto"/>
          </w:divBdr>
        </w:div>
        <w:div w:id="1478691613">
          <w:marLeft w:val="0"/>
          <w:marRight w:val="0"/>
          <w:marTop w:val="0"/>
          <w:marBottom w:val="0"/>
          <w:divBdr>
            <w:top w:val="none" w:sz="0" w:space="0" w:color="auto"/>
            <w:left w:val="none" w:sz="0" w:space="0" w:color="auto"/>
            <w:bottom w:val="none" w:sz="0" w:space="0" w:color="auto"/>
            <w:right w:val="none" w:sz="0" w:space="0" w:color="auto"/>
          </w:divBdr>
        </w:div>
        <w:div w:id="1809736512">
          <w:marLeft w:val="0"/>
          <w:marRight w:val="0"/>
          <w:marTop w:val="0"/>
          <w:marBottom w:val="0"/>
          <w:divBdr>
            <w:top w:val="none" w:sz="0" w:space="0" w:color="auto"/>
            <w:left w:val="none" w:sz="0" w:space="0" w:color="auto"/>
            <w:bottom w:val="none" w:sz="0" w:space="0" w:color="auto"/>
            <w:right w:val="none" w:sz="0" w:space="0" w:color="auto"/>
          </w:divBdr>
        </w:div>
        <w:div w:id="808942203">
          <w:marLeft w:val="0"/>
          <w:marRight w:val="0"/>
          <w:marTop w:val="0"/>
          <w:marBottom w:val="0"/>
          <w:divBdr>
            <w:top w:val="none" w:sz="0" w:space="0" w:color="auto"/>
            <w:left w:val="none" w:sz="0" w:space="0" w:color="auto"/>
            <w:bottom w:val="none" w:sz="0" w:space="0" w:color="auto"/>
            <w:right w:val="none" w:sz="0" w:space="0" w:color="auto"/>
          </w:divBdr>
        </w:div>
        <w:div w:id="1781218619">
          <w:marLeft w:val="0"/>
          <w:marRight w:val="0"/>
          <w:marTop w:val="0"/>
          <w:marBottom w:val="0"/>
          <w:divBdr>
            <w:top w:val="none" w:sz="0" w:space="0" w:color="auto"/>
            <w:left w:val="none" w:sz="0" w:space="0" w:color="auto"/>
            <w:bottom w:val="none" w:sz="0" w:space="0" w:color="auto"/>
            <w:right w:val="none" w:sz="0" w:space="0" w:color="auto"/>
          </w:divBdr>
        </w:div>
        <w:div w:id="278218607">
          <w:marLeft w:val="0"/>
          <w:marRight w:val="0"/>
          <w:marTop w:val="0"/>
          <w:marBottom w:val="0"/>
          <w:divBdr>
            <w:top w:val="none" w:sz="0" w:space="0" w:color="auto"/>
            <w:left w:val="none" w:sz="0" w:space="0" w:color="auto"/>
            <w:bottom w:val="none" w:sz="0" w:space="0" w:color="auto"/>
            <w:right w:val="none" w:sz="0" w:space="0" w:color="auto"/>
          </w:divBdr>
        </w:div>
        <w:div w:id="378212835">
          <w:marLeft w:val="0"/>
          <w:marRight w:val="0"/>
          <w:marTop w:val="0"/>
          <w:marBottom w:val="0"/>
          <w:divBdr>
            <w:top w:val="none" w:sz="0" w:space="0" w:color="auto"/>
            <w:left w:val="none" w:sz="0" w:space="0" w:color="auto"/>
            <w:bottom w:val="none" w:sz="0" w:space="0" w:color="auto"/>
            <w:right w:val="none" w:sz="0" w:space="0" w:color="auto"/>
          </w:divBdr>
        </w:div>
        <w:div w:id="909146905">
          <w:marLeft w:val="0"/>
          <w:marRight w:val="0"/>
          <w:marTop w:val="0"/>
          <w:marBottom w:val="0"/>
          <w:divBdr>
            <w:top w:val="none" w:sz="0" w:space="0" w:color="auto"/>
            <w:left w:val="none" w:sz="0" w:space="0" w:color="auto"/>
            <w:bottom w:val="none" w:sz="0" w:space="0" w:color="auto"/>
            <w:right w:val="none" w:sz="0" w:space="0" w:color="auto"/>
          </w:divBdr>
        </w:div>
        <w:div w:id="172451278">
          <w:marLeft w:val="0"/>
          <w:marRight w:val="0"/>
          <w:marTop w:val="0"/>
          <w:marBottom w:val="0"/>
          <w:divBdr>
            <w:top w:val="none" w:sz="0" w:space="0" w:color="auto"/>
            <w:left w:val="none" w:sz="0" w:space="0" w:color="auto"/>
            <w:bottom w:val="none" w:sz="0" w:space="0" w:color="auto"/>
            <w:right w:val="none" w:sz="0" w:space="0" w:color="auto"/>
          </w:divBdr>
        </w:div>
        <w:div w:id="589896512">
          <w:marLeft w:val="0"/>
          <w:marRight w:val="0"/>
          <w:marTop w:val="0"/>
          <w:marBottom w:val="0"/>
          <w:divBdr>
            <w:top w:val="none" w:sz="0" w:space="0" w:color="auto"/>
            <w:left w:val="none" w:sz="0" w:space="0" w:color="auto"/>
            <w:bottom w:val="none" w:sz="0" w:space="0" w:color="auto"/>
            <w:right w:val="none" w:sz="0" w:space="0" w:color="auto"/>
          </w:divBdr>
        </w:div>
        <w:div w:id="1926766946">
          <w:marLeft w:val="0"/>
          <w:marRight w:val="0"/>
          <w:marTop w:val="0"/>
          <w:marBottom w:val="0"/>
          <w:divBdr>
            <w:top w:val="none" w:sz="0" w:space="0" w:color="auto"/>
            <w:left w:val="none" w:sz="0" w:space="0" w:color="auto"/>
            <w:bottom w:val="none" w:sz="0" w:space="0" w:color="auto"/>
            <w:right w:val="none" w:sz="0" w:space="0" w:color="auto"/>
          </w:divBdr>
        </w:div>
        <w:div w:id="1274944856">
          <w:marLeft w:val="0"/>
          <w:marRight w:val="0"/>
          <w:marTop w:val="0"/>
          <w:marBottom w:val="0"/>
          <w:divBdr>
            <w:top w:val="none" w:sz="0" w:space="0" w:color="auto"/>
            <w:left w:val="none" w:sz="0" w:space="0" w:color="auto"/>
            <w:bottom w:val="none" w:sz="0" w:space="0" w:color="auto"/>
            <w:right w:val="none" w:sz="0" w:space="0" w:color="auto"/>
          </w:divBdr>
        </w:div>
        <w:div w:id="1240099163">
          <w:marLeft w:val="0"/>
          <w:marRight w:val="0"/>
          <w:marTop w:val="0"/>
          <w:marBottom w:val="0"/>
          <w:divBdr>
            <w:top w:val="none" w:sz="0" w:space="0" w:color="auto"/>
            <w:left w:val="none" w:sz="0" w:space="0" w:color="auto"/>
            <w:bottom w:val="none" w:sz="0" w:space="0" w:color="auto"/>
            <w:right w:val="none" w:sz="0" w:space="0" w:color="auto"/>
          </w:divBdr>
        </w:div>
        <w:div w:id="1649819088">
          <w:marLeft w:val="0"/>
          <w:marRight w:val="0"/>
          <w:marTop w:val="0"/>
          <w:marBottom w:val="0"/>
          <w:divBdr>
            <w:top w:val="none" w:sz="0" w:space="0" w:color="auto"/>
            <w:left w:val="none" w:sz="0" w:space="0" w:color="auto"/>
            <w:bottom w:val="none" w:sz="0" w:space="0" w:color="auto"/>
            <w:right w:val="none" w:sz="0" w:space="0" w:color="auto"/>
          </w:divBdr>
        </w:div>
        <w:div w:id="1983149090">
          <w:marLeft w:val="0"/>
          <w:marRight w:val="0"/>
          <w:marTop w:val="0"/>
          <w:marBottom w:val="0"/>
          <w:divBdr>
            <w:top w:val="none" w:sz="0" w:space="0" w:color="auto"/>
            <w:left w:val="none" w:sz="0" w:space="0" w:color="auto"/>
            <w:bottom w:val="none" w:sz="0" w:space="0" w:color="auto"/>
            <w:right w:val="none" w:sz="0" w:space="0" w:color="auto"/>
          </w:divBdr>
        </w:div>
        <w:div w:id="1428113189">
          <w:marLeft w:val="0"/>
          <w:marRight w:val="0"/>
          <w:marTop w:val="0"/>
          <w:marBottom w:val="0"/>
          <w:divBdr>
            <w:top w:val="none" w:sz="0" w:space="0" w:color="auto"/>
            <w:left w:val="none" w:sz="0" w:space="0" w:color="auto"/>
            <w:bottom w:val="none" w:sz="0" w:space="0" w:color="auto"/>
            <w:right w:val="none" w:sz="0" w:space="0" w:color="auto"/>
          </w:divBdr>
        </w:div>
        <w:div w:id="1834755364">
          <w:marLeft w:val="0"/>
          <w:marRight w:val="0"/>
          <w:marTop w:val="0"/>
          <w:marBottom w:val="0"/>
          <w:divBdr>
            <w:top w:val="none" w:sz="0" w:space="0" w:color="auto"/>
            <w:left w:val="none" w:sz="0" w:space="0" w:color="auto"/>
            <w:bottom w:val="none" w:sz="0" w:space="0" w:color="auto"/>
            <w:right w:val="none" w:sz="0" w:space="0" w:color="auto"/>
          </w:divBdr>
        </w:div>
        <w:div w:id="1934122356">
          <w:marLeft w:val="0"/>
          <w:marRight w:val="0"/>
          <w:marTop w:val="0"/>
          <w:marBottom w:val="0"/>
          <w:divBdr>
            <w:top w:val="none" w:sz="0" w:space="0" w:color="auto"/>
            <w:left w:val="none" w:sz="0" w:space="0" w:color="auto"/>
            <w:bottom w:val="none" w:sz="0" w:space="0" w:color="auto"/>
            <w:right w:val="none" w:sz="0" w:space="0" w:color="auto"/>
          </w:divBdr>
        </w:div>
        <w:div w:id="1257250919">
          <w:marLeft w:val="0"/>
          <w:marRight w:val="0"/>
          <w:marTop w:val="0"/>
          <w:marBottom w:val="0"/>
          <w:divBdr>
            <w:top w:val="none" w:sz="0" w:space="0" w:color="auto"/>
            <w:left w:val="none" w:sz="0" w:space="0" w:color="auto"/>
            <w:bottom w:val="none" w:sz="0" w:space="0" w:color="auto"/>
            <w:right w:val="none" w:sz="0" w:space="0" w:color="auto"/>
          </w:divBdr>
        </w:div>
        <w:div w:id="739250807">
          <w:marLeft w:val="0"/>
          <w:marRight w:val="0"/>
          <w:marTop w:val="0"/>
          <w:marBottom w:val="0"/>
          <w:divBdr>
            <w:top w:val="none" w:sz="0" w:space="0" w:color="auto"/>
            <w:left w:val="none" w:sz="0" w:space="0" w:color="auto"/>
            <w:bottom w:val="none" w:sz="0" w:space="0" w:color="auto"/>
            <w:right w:val="none" w:sz="0" w:space="0" w:color="auto"/>
          </w:divBdr>
        </w:div>
        <w:div w:id="1848711645">
          <w:marLeft w:val="0"/>
          <w:marRight w:val="0"/>
          <w:marTop w:val="0"/>
          <w:marBottom w:val="0"/>
          <w:divBdr>
            <w:top w:val="none" w:sz="0" w:space="0" w:color="auto"/>
            <w:left w:val="none" w:sz="0" w:space="0" w:color="auto"/>
            <w:bottom w:val="none" w:sz="0" w:space="0" w:color="auto"/>
            <w:right w:val="none" w:sz="0" w:space="0" w:color="auto"/>
          </w:divBdr>
        </w:div>
        <w:div w:id="904492945">
          <w:marLeft w:val="0"/>
          <w:marRight w:val="0"/>
          <w:marTop w:val="0"/>
          <w:marBottom w:val="0"/>
          <w:divBdr>
            <w:top w:val="none" w:sz="0" w:space="0" w:color="auto"/>
            <w:left w:val="none" w:sz="0" w:space="0" w:color="auto"/>
            <w:bottom w:val="none" w:sz="0" w:space="0" w:color="auto"/>
            <w:right w:val="none" w:sz="0" w:space="0" w:color="auto"/>
          </w:divBdr>
        </w:div>
        <w:div w:id="642778703">
          <w:marLeft w:val="0"/>
          <w:marRight w:val="0"/>
          <w:marTop w:val="0"/>
          <w:marBottom w:val="0"/>
          <w:divBdr>
            <w:top w:val="none" w:sz="0" w:space="0" w:color="auto"/>
            <w:left w:val="none" w:sz="0" w:space="0" w:color="auto"/>
            <w:bottom w:val="none" w:sz="0" w:space="0" w:color="auto"/>
            <w:right w:val="none" w:sz="0" w:space="0" w:color="auto"/>
          </w:divBdr>
        </w:div>
        <w:div w:id="252472343">
          <w:marLeft w:val="0"/>
          <w:marRight w:val="0"/>
          <w:marTop w:val="0"/>
          <w:marBottom w:val="0"/>
          <w:divBdr>
            <w:top w:val="none" w:sz="0" w:space="0" w:color="auto"/>
            <w:left w:val="none" w:sz="0" w:space="0" w:color="auto"/>
            <w:bottom w:val="none" w:sz="0" w:space="0" w:color="auto"/>
            <w:right w:val="none" w:sz="0" w:space="0" w:color="auto"/>
          </w:divBdr>
        </w:div>
        <w:div w:id="1584413711">
          <w:marLeft w:val="0"/>
          <w:marRight w:val="0"/>
          <w:marTop w:val="0"/>
          <w:marBottom w:val="0"/>
          <w:divBdr>
            <w:top w:val="none" w:sz="0" w:space="0" w:color="auto"/>
            <w:left w:val="none" w:sz="0" w:space="0" w:color="auto"/>
            <w:bottom w:val="none" w:sz="0" w:space="0" w:color="auto"/>
            <w:right w:val="none" w:sz="0" w:space="0" w:color="auto"/>
          </w:divBdr>
        </w:div>
        <w:div w:id="462967086">
          <w:marLeft w:val="0"/>
          <w:marRight w:val="0"/>
          <w:marTop w:val="0"/>
          <w:marBottom w:val="0"/>
          <w:divBdr>
            <w:top w:val="none" w:sz="0" w:space="0" w:color="auto"/>
            <w:left w:val="none" w:sz="0" w:space="0" w:color="auto"/>
            <w:bottom w:val="none" w:sz="0" w:space="0" w:color="auto"/>
            <w:right w:val="none" w:sz="0" w:space="0" w:color="auto"/>
          </w:divBdr>
        </w:div>
        <w:div w:id="1683818612">
          <w:marLeft w:val="0"/>
          <w:marRight w:val="0"/>
          <w:marTop w:val="0"/>
          <w:marBottom w:val="0"/>
          <w:divBdr>
            <w:top w:val="none" w:sz="0" w:space="0" w:color="auto"/>
            <w:left w:val="none" w:sz="0" w:space="0" w:color="auto"/>
            <w:bottom w:val="none" w:sz="0" w:space="0" w:color="auto"/>
            <w:right w:val="none" w:sz="0" w:space="0" w:color="auto"/>
          </w:divBdr>
        </w:div>
        <w:div w:id="1701126787">
          <w:marLeft w:val="0"/>
          <w:marRight w:val="0"/>
          <w:marTop w:val="0"/>
          <w:marBottom w:val="0"/>
          <w:divBdr>
            <w:top w:val="none" w:sz="0" w:space="0" w:color="auto"/>
            <w:left w:val="none" w:sz="0" w:space="0" w:color="auto"/>
            <w:bottom w:val="none" w:sz="0" w:space="0" w:color="auto"/>
            <w:right w:val="none" w:sz="0" w:space="0" w:color="auto"/>
          </w:divBdr>
        </w:div>
        <w:div w:id="159084267">
          <w:marLeft w:val="0"/>
          <w:marRight w:val="0"/>
          <w:marTop w:val="0"/>
          <w:marBottom w:val="0"/>
          <w:divBdr>
            <w:top w:val="none" w:sz="0" w:space="0" w:color="auto"/>
            <w:left w:val="none" w:sz="0" w:space="0" w:color="auto"/>
            <w:bottom w:val="none" w:sz="0" w:space="0" w:color="auto"/>
            <w:right w:val="none" w:sz="0" w:space="0" w:color="auto"/>
          </w:divBdr>
        </w:div>
      </w:divsChild>
    </w:div>
    <w:div w:id="1222600898">
      <w:bodyDiv w:val="1"/>
      <w:marLeft w:val="0"/>
      <w:marRight w:val="0"/>
      <w:marTop w:val="0"/>
      <w:marBottom w:val="0"/>
      <w:divBdr>
        <w:top w:val="none" w:sz="0" w:space="0" w:color="auto"/>
        <w:left w:val="none" w:sz="0" w:space="0" w:color="auto"/>
        <w:bottom w:val="none" w:sz="0" w:space="0" w:color="auto"/>
        <w:right w:val="none" w:sz="0" w:space="0" w:color="auto"/>
      </w:divBdr>
      <w:divsChild>
        <w:div w:id="122698676">
          <w:marLeft w:val="0"/>
          <w:marRight w:val="0"/>
          <w:marTop w:val="0"/>
          <w:marBottom w:val="0"/>
          <w:divBdr>
            <w:top w:val="none" w:sz="0" w:space="0" w:color="auto"/>
            <w:left w:val="none" w:sz="0" w:space="0" w:color="auto"/>
            <w:bottom w:val="none" w:sz="0" w:space="0" w:color="auto"/>
            <w:right w:val="none" w:sz="0" w:space="0" w:color="auto"/>
          </w:divBdr>
        </w:div>
        <w:div w:id="2002347661">
          <w:marLeft w:val="0"/>
          <w:marRight w:val="0"/>
          <w:marTop w:val="0"/>
          <w:marBottom w:val="0"/>
          <w:divBdr>
            <w:top w:val="none" w:sz="0" w:space="0" w:color="auto"/>
            <w:left w:val="none" w:sz="0" w:space="0" w:color="auto"/>
            <w:bottom w:val="none" w:sz="0" w:space="0" w:color="auto"/>
            <w:right w:val="none" w:sz="0" w:space="0" w:color="auto"/>
          </w:divBdr>
        </w:div>
        <w:div w:id="1118841601">
          <w:marLeft w:val="0"/>
          <w:marRight w:val="0"/>
          <w:marTop w:val="0"/>
          <w:marBottom w:val="0"/>
          <w:divBdr>
            <w:top w:val="none" w:sz="0" w:space="0" w:color="auto"/>
            <w:left w:val="none" w:sz="0" w:space="0" w:color="auto"/>
            <w:bottom w:val="none" w:sz="0" w:space="0" w:color="auto"/>
            <w:right w:val="none" w:sz="0" w:space="0" w:color="auto"/>
          </w:divBdr>
        </w:div>
        <w:div w:id="1498809082">
          <w:marLeft w:val="0"/>
          <w:marRight w:val="0"/>
          <w:marTop w:val="0"/>
          <w:marBottom w:val="0"/>
          <w:divBdr>
            <w:top w:val="none" w:sz="0" w:space="0" w:color="auto"/>
            <w:left w:val="none" w:sz="0" w:space="0" w:color="auto"/>
            <w:bottom w:val="none" w:sz="0" w:space="0" w:color="auto"/>
            <w:right w:val="none" w:sz="0" w:space="0" w:color="auto"/>
          </w:divBdr>
        </w:div>
        <w:div w:id="932477571">
          <w:marLeft w:val="0"/>
          <w:marRight w:val="0"/>
          <w:marTop w:val="0"/>
          <w:marBottom w:val="0"/>
          <w:divBdr>
            <w:top w:val="none" w:sz="0" w:space="0" w:color="auto"/>
            <w:left w:val="none" w:sz="0" w:space="0" w:color="auto"/>
            <w:bottom w:val="none" w:sz="0" w:space="0" w:color="auto"/>
            <w:right w:val="none" w:sz="0" w:space="0" w:color="auto"/>
          </w:divBdr>
        </w:div>
        <w:div w:id="855534245">
          <w:marLeft w:val="0"/>
          <w:marRight w:val="0"/>
          <w:marTop w:val="0"/>
          <w:marBottom w:val="0"/>
          <w:divBdr>
            <w:top w:val="none" w:sz="0" w:space="0" w:color="auto"/>
            <w:left w:val="none" w:sz="0" w:space="0" w:color="auto"/>
            <w:bottom w:val="none" w:sz="0" w:space="0" w:color="auto"/>
            <w:right w:val="none" w:sz="0" w:space="0" w:color="auto"/>
          </w:divBdr>
        </w:div>
        <w:div w:id="1566797189">
          <w:marLeft w:val="0"/>
          <w:marRight w:val="0"/>
          <w:marTop w:val="0"/>
          <w:marBottom w:val="0"/>
          <w:divBdr>
            <w:top w:val="none" w:sz="0" w:space="0" w:color="auto"/>
            <w:left w:val="none" w:sz="0" w:space="0" w:color="auto"/>
            <w:bottom w:val="none" w:sz="0" w:space="0" w:color="auto"/>
            <w:right w:val="none" w:sz="0" w:space="0" w:color="auto"/>
          </w:divBdr>
        </w:div>
        <w:div w:id="554896067">
          <w:marLeft w:val="0"/>
          <w:marRight w:val="0"/>
          <w:marTop w:val="0"/>
          <w:marBottom w:val="0"/>
          <w:divBdr>
            <w:top w:val="none" w:sz="0" w:space="0" w:color="auto"/>
            <w:left w:val="none" w:sz="0" w:space="0" w:color="auto"/>
            <w:bottom w:val="none" w:sz="0" w:space="0" w:color="auto"/>
            <w:right w:val="none" w:sz="0" w:space="0" w:color="auto"/>
          </w:divBdr>
        </w:div>
        <w:div w:id="1740445191">
          <w:marLeft w:val="0"/>
          <w:marRight w:val="0"/>
          <w:marTop w:val="0"/>
          <w:marBottom w:val="0"/>
          <w:divBdr>
            <w:top w:val="none" w:sz="0" w:space="0" w:color="auto"/>
            <w:left w:val="none" w:sz="0" w:space="0" w:color="auto"/>
            <w:bottom w:val="none" w:sz="0" w:space="0" w:color="auto"/>
            <w:right w:val="none" w:sz="0" w:space="0" w:color="auto"/>
          </w:divBdr>
        </w:div>
        <w:div w:id="476383620">
          <w:marLeft w:val="0"/>
          <w:marRight w:val="0"/>
          <w:marTop w:val="0"/>
          <w:marBottom w:val="0"/>
          <w:divBdr>
            <w:top w:val="none" w:sz="0" w:space="0" w:color="auto"/>
            <w:left w:val="none" w:sz="0" w:space="0" w:color="auto"/>
            <w:bottom w:val="none" w:sz="0" w:space="0" w:color="auto"/>
            <w:right w:val="none" w:sz="0" w:space="0" w:color="auto"/>
          </w:divBdr>
        </w:div>
        <w:div w:id="206138354">
          <w:marLeft w:val="0"/>
          <w:marRight w:val="0"/>
          <w:marTop w:val="0"/>
          <w:marBottom w:val="0"/>
          <w:divBdr>
            <w:top w:val="none" w:sz="0" w:space="0" w:color="auto"/>
            <w:left w:val="none" w:sz="0" w:space="0" w:color="auto"/>
            <w:bottom w:val="none" w:sz="0" w:space="0" w:color="auto"/>
            <w:right w:val="none" w:sz="0" w:space="0" w:color="auto"/>
          </w:divBdr>
        </w:div>
        <w:div w:id="1170682858">
          <w:marLeft w:val="0"/>
          <w:marRight w:val="0"/>
          <w:marTop w:val="0"/>
          <w:marBottom w:val="0"/>
          <w:divBdr>
            <w:top w:val="none" w:sz="0" w:space="0" w:color="auto"/>
            <w:left w:val="none" w:sz="0" w:space="0" w:color="auto"/>
            <w:bottom w:val="none" w:sz="0" w:space="0" w:color="auto"/>
            <w:right w:val="none" w:sz="0" w:space="0" w:color="auto"/>
          </w:divBdr>
        </w:div>
        <w:div w:id="912590939">
          <w:marLeft w:val="0"/>
          <w:marRight w:val="0"/>
          <w:marTop w:val="0"/>
          <w:marBottom w:val="0"/>
          <w:divBdr>
            <w:top w:val="none" w:sz="0" w:space="0" w:color="auto"/>
            <w:left w:val="none" w:sz="0" w:space="0" w:color="auto"/>
            <w:bottom w:val="none" w:sz="0" w:space="0" w:color="auto"/>
            <w:right w:val="none" w:sz="0" w:space="0" w:color="auto"/>
          </w:divBdr>
        </w:div>
        <w:div w:id="144317121">
          <w:marLeft w:val="0"/>
          <w:marRight w:val="0"/>
          <w:marTop w:val="0"/>
          <w:marBottom w:val="0"/>
          <w:divBdr>
            <w:top w:val="none" w:sz="0" w:space="0" w:color="auto"/>
            <w:left w:val="none" w:sz="0" w:space="0" w:color="auto"/>
            <w:bottom w:val="none" w:sz="0" w:space="0" w:color="auto"/>
            <w:right w:val="none" w:sz="0" w:space="0" w:color="auto"/>
          </w:divBdr>
        </w:div>
        <w:div w:id="2024628775">
          <w:marLeft w:val="0"/>
          <w:marRight w:val="0"/>
          <w:marTop w:val="0"/>
          <w:marBottom w:val="0"/>
          <w:divBdr>
            <w:top w:val="none" w:sz="0" w:space="0" w:color="auto"/>
            <w:left w:val="none" w:sz="0" w:space="0" w:color="auto"/>
            <w:bottom w:val="none" w:sz="0" w:space="0" w:color="auto"/>
            <w:right w:val="none" w:sz="0" w:space="0" w:color="auto"/>
          </w:divBdr>
        </w:div>
        <w:div w:id="547685292">
          <w:marLeft w:val="0"/>
          <w:marRight w:val="0"/>
          <w:marTop w:val="0"/>
          <w:marBottom w:val="0"/>
          <w:divBdr>
            <w:top w:val="none" w:sz="0" w:space="0" w:color="auto"/>
            <w:left w:val="none" w:sz="0" w:space="0" w:color="auto"/>
            <w:bottom w:val="none" w:sz="0" w:space="0" w:color="auto"/>
            <w:right w:val="none" w:sz="0" w:space="0" w:color="auto"/>
          </w:divBdr>
        </w:div>
        <w:div w:id="1589576023">
          <w:marLeft w:val="0"/>
          <w:marRight w:val="0"/>
          <w:marTop w:val="0"/>
          <w:marBottom w:val="0"/>
          <w:divBdr>
            <w:top w:val="none" w:sz="0" w:space="0" w:color="auto"/>
            <w:left w:val="none" w:sz="0" w:space="0" w:color="auto"/>
            <w:bottom w:val="none" w:sz="0" w:space="0" w:color="auto"/>
            <w:right w:val="none" w:sz="0" w:space="0" w:color="auto"/>
          </w:divBdr>
        </w:div>
        <w:div w:id="1952319025">
          <w:marLeft w:val="0"/>
          <w:marRight w:val="0"/>
          <w:marTop w:val="0"/>
          <w:marBottom w:val="0"/>
          <w:divBdr>
            <w:top w:val="none" w:sz="0" w:space="0" w:color="auto"/>
            <w:left w:val="none" w:sz="0" w:space="0" w:color="auto"/>
            <w:bottom w:val="none" w:sz="0" w:space="0" w:color="auto"/>
            <w:right w:val="none" w:sz="0" w:space="0" w:color="auto"/>
          </w:divBdr>
        </w:div>
        <w:div w:id="225998059">
          <w:marLeft w:val="0"/>
          <w:marRight w:val="0"/>
          <w:marTop w:val="0"/>
          <w:marBottom w:val="0"/>
          <w:divBdr>
            <w:top w:val="none" w:sz="0" w:space="0" w:color="auto"/>
            <w:left w:val="none" w:sz="0" w:space="0" w:color="auto"/>
            <w:bottom w:val="none" w:sz="0" w:space="0" w:color="auto"/>
            <w:right w:val="none" w:sz="0" w:space="0" w:color="auto"/>
          </w:divBdr>
        </w:div>
        <w:div w:id="2034765918">
          <w:marLeft w:val="0"/>
          <w:marRight w:val="0"/>
          <w:marTop w:val="0"/>
          <w:marBottom w:val="0"/>
          <w:divBdr>
            <w:top w:val="none" w:sz="0" w:space="0" w:color="auto"/>
            <w:left w:val="none" w:sz="0" w:space="0" w:color="auto"/>
            <w:bottom w:val="none" w:sz="0" w:space="0" w:color="auto"/>
            <w:right w:val="none" w:sz="0" w:space="0" w:color="auto"/>
          </w:divBdr>
        </w:div>
        <w:div w:id="1683581749">
          <w:marLeft w:val="0"/>
          <w:marRight w:val="0"/>
          <w:marTop w:val="0"/>
          <w:marBottom w:val="0"/>
          <w:divBdr>
            <w:top w:val="none" w:sz="0" w:space="0" w:color="auto"/>
            <w:left w:val="none" w:sz="0" w:space="0" w:color="auto"/>
            <w:bottom w:val="none" w:sz="0" w:space="0" w:color="auto"/>
            <w:right w:val="none" w:sz="0" w:space="0" w:color="auto"/>
          </w:divBdr>
        </w:div>
        <w:div w:id="46925944">
          <w:marLeft w:val="0"/>
          <w:marRight w:val="0"/>
          <w:marTop w:val="0"/>
          <w:marBottom w:val="0"/>
          <w:divBdr>
            <w:top w:val="none" w:sz="0" w:space="0" w:color="auto"/>
            <w:left w:val="none" w:sz="0" w:space="0" w:color="auto"/>
            <w:bottom w:val="none" w:sz="0" w:space="0" w:color="auto"/>
            <w:right w:val="none" w:sz="0" w:space="0" w:color="auto"/>
          </w:divBdr>
        </w:div>
        <w:div w:id="1628390123">
          <w:marLeft w:val="0"/>
          <w:marRight w:val="0"/>
          <w:marTop w:val="0"/>
          <w:marBottom w:val="0"/>
          <w:divBdr>
            <w:top w:val="none" w:sz="0" w:space="0" w:color="auto"/>
            <w:left w:val="none" w:sz="0" w:space="0" w:color="auto"/>
            <w:bottom w:val="none" w:sz="0" w:space="0" w:color="auto"/>
            <w:right w:val="none" w:sz="0" w:space="0" w:color="auto"/>
          </w:divBdr>
        </w:div>
        <w:div w:id="1161625775">
          <w:marLeft w:val="0"/>
          <w:marRight w:val="0"/>
          <w:marTop w:val="0"/>
          <w:marBottom w:val="0"/>
          <w:divBdr>
            <w:top w:val="none" w:sz="0" w:space="0" w:color="auto"/>
            <w:left w:val="none" w:sz="0" w:space="0" w:color="auto"/>
            <w:bottom w:val="none" w:sz="0" w:space="0" w:color="auto"/>
            <w:right w:val="none" w:sz="0" w:space="0" w:color="auto"/>
          </w:divBdr>
        </w:div>
        <w:div w:id="961157736">
          <w:marLeft w:val="0"/>
          <w:marRight w:val="0"/>
          <w:marTop w:val="0"/>
          <w:marBottom w:val="0"/>
          <w:divBdr>
            <w:top w:val="none" w:sz="0" w:space="0" w:color="auto"/>
            <w:left w:val="none" w:sz="0" w:space="0" w:color="auto"/>
            <w:bottom w:val="none" w:sz="0" w:space="0" w:color="auto"/>
            <w:right w:val="none" w:sz="0" w:space="0" w:color="auto"/>
          </w:divBdr>
        </w:div>
        <w:div w:id="141851005">
          <w:marLeft w:val="0"/>
          <w:marRight w:val="0"/>
          <w:marTop w:val="0"/>
          <w:marBottom w:val="0"/>
          <w:divBdr>
            <w:top w:val="none" w:sz="0" w:space="0" w:color="auto"/>
            <w:left w:val="none" w:sz="0" w:space="0" w:color="auto"/>
            <w:bottom w:val="none" w:sz="0" w:space="0" w:color="auto"/>
            <w:right w:val="none" w:sz="0" w:space="0" w:color="auto"/>
          </w:divBdr>
        </w:div>
        <w:div w:id="1569144051">
          <w:marLeft w:val="0"/>
          <w:marRight w:val="0"/>
          <w:marTop w:val="0"/>
          <w:marBottom w:val="0"/>
          <w:divBdr>
            <w:top w:val="none" w:sz="0" w:space="0" w:color="auto"/>
            <w:left w:val="none" w:sz="0" w:space="0" w:color="auto"/>
            <w:bottom w:val="none" w:sz="0" w:space="0" w:color="auto"/>
            <w:right w:val="none" w:sz="0" w:space="0" w:color="auto"/>
          </w:divBdr>
        </w:div>
        <w:div w:id="1632321527">
          <w:marLeft w:val="0"/>
          <w:marRight w:val="0"/>
          <w:marTop w:val="0"/>
          <w:marBottom w:val="0"/>
          <w:divBdr>
            <w:top w:val="none" w:sz="0" w:space="0" w:color="auto"/>
            <w:left w:val="none" w:sz="0" w:space="0" w:color="auto"/>
            <w:bottom w:val="none" w:sz="0" w:space="0" w:color="auto"/>
            <w:right w:val="none" w:sz="0" w:space="0" w:color="auto"/>
          </w:divBdr>
        </w:div>
        <w:div w:id="142704330">
          <w:marLeft w:val="0"/>
          <w:marRight w:val="0"/>
          <w:marTop w:val="0"/>
          <w:marBottom w:val="0"/>
          <w:divBdr>
            <w:top w:val="none" w:sz="0" w:space="0" w:color="auto"/>
            <w:left w:val="none" w:sz="0" w:space="0" w:color="auto"/>
            <w:bottom w:val="none" w:sz="0" w:space="0" w:color="auto"/>
            <w:right w:val="none" w:sz="0" w:space="0" w:color="auto"/>
          </w:divBdr>
        </w:div>
        <w:div w:id="1160191030">
          <w:marLeft w:val="0"/>
          <w:marRight w:val="0"/>
          <w:marTop w:val="0"/>
          <w:marBottom w:val="0"/>
          <w:divBdr>
            <w:top w:val="none" w:sz="0" w:space="0" w:color="auto"/>
            <w:left w:val="none" w:sz="0" w:space="0" w:color="auto"/>
            <w:bottom w:val="none" w:sz="0" w:space="0" w:color="auto"/>
            <w:right w:val="none" w:sz="0" w:space="0" w:color="auto"/>
          </w:divBdr>
        </w:div>
      </w:divsChild>
    </w:div>
    <w:div w:id="1327436970">
      <w:bodyDiv w:val="1"/>
      <w:marLeft w:val="0"/>
      <w:marRight w:val="0"/>
      <w:marTop w:val="0"/>
      <w:marBottom w:val="0"/>
      <w:divBdr>
        <w:top w:val="none" w:sz="0" w:space="0" w:color="auto"/>
        <w:left w:val="none" w:sz="0" w:space="0" w:color="auto"/>
        <w:bottom w:val="none" w:sz="0" w:space="0" w:color="auto"/>
        <w:right w:val="none" w:sz="0" w:space="0" w:color="auto"/>
      </w:divBdr>
      <w:divsChild>
        <w:div w:id="1231497619">
          <w:marLeft w:val="0"/>
          <w:marRight w:val="0"/>
          <w:marTop w:val="0"/>
          <w:marBottom w:val="0"/>
          <w:divBdr>
            <w:top w:val="none" w:sz="0" w:space="0" w:color="auto"/>
            <w:left w:val="none" w:sz="0" w:space="0" w:color="auto"/>
            <w:bottom w:val="none" w:sz="0" w:space="0" w:color="auto"/>
            <w:right w:val="none" w:sz="0" w:space="0" w:color="auto"/>
          </w:divBdr>
        </w:div>
        <w:div w:id="1903419">
          <w:marLeft w:val="0"/>
          <w:marRight w:val="0"/>
          <w:marTop w:val="0"/>
          <w:marBottom w:val="0"/>
          <w:divBdr>
            <w:top w:val="none" w:sz="0" w:space="0" w:color="auto"/>
            <w:left w:val="none" w:sz="0" w:space="0" w:color="auto"/>
            <w:bottom w:val="none" w:sz="0" w:space="0" w:color="auto"/>
            <w:right w:val="none" w:sz="0" w:space="0" w:color="auto"/>
          </w:divBdr>
        </w:div>
        <w:div w:id="1787582999">
          <w:marLeft w:val="0"/>
          <w:marRight w:val="0"/>
          <w:marTop w:val="0"/>
          <w:marBottom w:val="0"/>
          <w:divBdr>
            <w:top w:val="none" w:sz="0" w:space="0" w:color="auto"/>
            <w:left w:val="none" w:sz="0" w:space="0" w:color="auto"/>
            <w:bottom w:val="none" w:sz="0" w:space="0" w:color="auto"/>
            <w:right w:val="none" w:sz="0" w:space="0" w:color="auto"/>
          </w:divBdr>
        </w:div>
        <w:div w:id="1021467242">
          <w:marLeft w:val="0"/>
          <w:marRight w:val="0"/>
          <w:marTop w:val="0"/>
          <w:marBottom w:val="0"/>
          <w:divBdr>
            <w:top w:val="none" w:sz="0" w:space="0" w:color="auto"/>
            <w:left w:val="none" w:sz="0" w:space="0" w:color="auto"/>
            <w:bottom w:val="none" w:sz="0" w:space="0" w:color="auto"/>
            <w:right w:val="none" w:sz="0" w:space="0" w:color="auto"/>
          </w:divBdr>
        </w:div>
        <w:div w:id="652638699">
          <w:marLeft w:val="0"/>
          <w:marRight w:val="0"/>
          <w:marTop w:val="0"/>
          <w:marBottom w:val="0"/>
          <w:divBdr>
            <w:top w:val="none" w:sz="0" w:space="0" w:color="auto"/>
            <w:left w:val="none" w:sz="0" w:space="0" w:color="auto"/>
            <w:bottom w:val="none" w:sz="0" w:space="0" w:color="auto"/>
            <w:right w:val="none" w:sz="0" w:space="0" w:color="auto"/>
          </w:divBdr>
        </w:div>
        <w:div w:id="1764916547">
          <w:marLeft w:val="0"/>
          <w:marRight w:val="0"/>
          <w:marTop w:val="0"/>
          <w:marBottom w:val="0"/>
          <w:divBdr>
            <w:top w:val="none" w:sz="0" w:space="0" w:color="auto"/>
            <w:left w:val="none" w:sz="0" w:space="0" w:color="auto"/>
            <w:bottom w:val="none" w:sz="0" w:space="0" w:color="auto"/>
            <w:right w:val="none" w:sz="0" w:space="0" w:color="auto"/>
          </w:divBdr>
        </w:div>
        <w:div w:id="528686462">
          <w:marLeft w:val="0"/>
          <w:marRight w:val="0"/>
          <w:marTop w:val="0"/>
          <w:marBottom w:val="0"/>
          <w:divBdr>
            <w:top w:val="none" w:sz="0" w:space="0" w:color="auto"/>
            <w:left w:val="none" w:sz="0" w:space="0" w:color="auto"/>
            <w:bottom w:val="none" w:sz="0" w:space="0" w:color="auto"/>
            <w:right w:val="none" w:sz="0" w:space="0" w:color="auto"/>
          </w:divBdr>
        </w:div>
        <w:div w:id="1831947190">
          <w:marLeft w:val="0"/>
          <w:marRight w:val="0"/>
          <w:marTop w:val="0"/>
          <w:marBottom w:val="0"/>
          <w:divBdr>
            <w:top w:val="none" w:sz="0" w:space="0" w:color="auto"/>
            <w:left w:val="none" w:sz="0" w:space="0" w:color="auto"/>
            <w:bottom w:val="none" w:sz="0" w:space="0" w:color="auto"/>
            <w:right w:val="none" w:sz="0" w:space="0" w:color="auto"/>
          </w:divBdr>
        </w:div>
        <w:div w:id="855773950">
          <w:marLeft w:val="0"/>
          <w:marRight w:val="0"/>
          <w:marTop w:val="0"/>
          <w:marBottom w:val="0"/>
          <w:divBdr>
            <w:top w:val="none" w:sz="0" w:space="0" w:color="auto"/>
            <w:left w:val="none" w:sz="0" w:space="0" w:color="auto"/>
            <w:bottom w:val="none" w:sz="0" w:space="0" w:color="auto"/>
            <w:right w:val="none" w:sz="0" w:space="0" w:color="auto"/>
          </w:divBdr>
        </w:div>
        <w:div w:id="738945839">
          <w:marLeft w:val="0"/>
          <w:marRight w:val="0"/>
          <w:marTop w:val="0"/>
          <w:marBottom w:val="0"/>
          <w:divBdr>
            <w:top w:val="none" w:sz="0" w:space="0" w:color="auto"/>
            <w:left w:val="none" w:sz="0" w:space="0" w:color="auto"/>
            <w:bottom w:val="none" w:sz="0" w:space="0" w:color="auto"/>
            <w:right w:val="none" w:sz="0" w:space="0" w:color="auto"/>
          </w:divBdr>
        </w:div>
        <w:div w:id="409040095">
          <w:marLeft w:val="0"/>
          <w:marRight w:val="0"/>
          <w:marTop w:val="0"/>
          <w:marBottom w:val="0"/>
          <w:divBdr>
            <w:top w:val="none" w:sz="0" w:space="0" w:color="auto"/>
            <w:left w:val="none" w:sz="0" w:space="0" w:color="auto"/>
            <w:bottom w:val="none" w:sz="0" w:space="0" w:color="auto"/>
            <w:right w:val="none" w:sz="0" w:space="0" w:color="auto"/>
          </w:divBdr>
        </w:div>
        <w:div w:id="1237395680">
          <w:marLeft w:val="0"/>
          <w:marRight w:val="0"/>
          <w:marTop w:val="0"/>
          <w:marBottom w:val="0"/>
          <w:divBdr>
            <w:top w:val="none" w:sz="0" w:space="0" w:color="auto"/>
            <w:left w:val="none" w:sz="0" w:space="0" w:color="auto"/>
            <w:bottom w:val="none" w:sz="0" w:space="0" w:color="auto"/>
            <w:right w:val="none" w:sz="0" w:space="0" w:color="auto"/>
          </w:divBdr>
        </w:div>
        <w:div w:id="1005747286">
          <w:marLeft w:val="0"/>
          <w:marRight w:val="0"/>
          <w:marTop w:val="0"/>
          <w:marBottom w:val="0"/>
          <w:divBdr>
            <w:top w:val="none" w:sz="0" w:space="0" w:color="auto"/>
            <w:left w:val="none" w:sz="0" w:space="0" w:color="auto"/>
            <w:bottom w:val="none" w:sz="0" w:space="0" w:color="auto"/>
            <w:right w:val="none" w:sz="0" w:space="0" w:color="auto"/>
          </w:divBdr>
        </w:div>
        <w:div w:id="565577024">
          <w:marLeft w:val="0"/>
          <w:marRight w:val="0"/>
          <w:marTop w:val="0"/>
          <w:marBottom w:val="0"/>
          <w:divBdr>
            <w:top w:val="none" w:sz="0" w:space="0" w:color="auto"/>
            <w:left w:val="none" w:sz="0" w:space="0" w:color="auto"/>
            <w:bottom w:val="none" w:sz="0" w:space="0" w:color="auto"/>
            <w:right w:val="none" w:sz="0" w:space="0" w:color="auto"/>
          </w:divBdr>
        </w:div>
        <w:div w:id="2130470585">
          <w:marLeft w:val="0"/>
          <w:marRight w:val="0"/>
          <w:marTop w:val="0"/>
          <w:marBottom w:val="0"/>
          <w:divBdr>
            <w:top w:val="none" w:sz="0" w:space="0" w:color="auto"/>
            <w:left w:val="none" w:sz="0" w:space="0" w:color="auto"/>
            <w:bottom w:val="none" w:sz="0" w:space="0" w:color="auto"/>
            <w:right w:val="none" w:sz="0" w:space="0" w:color="auto"/>
          </w:divBdr>
        </w:div>
        <w:div w:id="1640497181">
          <w:marLeft w:val="0"/>
          <w:marRight w:val="0"/>
          <w:marTop w:val="0"/>
          <w:marBottom w:val="0"/>
          <w:divBdr>
            <w:top w:val="none" w:sz="0" w:space="0" w:color="auto"/>
            <w:left w:val="none" w:sz="0" w:space="0" w:color="auto"/>
            <w:bottom w:val="none" w:sz="0" w:space="0" w:color="auto"/>
            <w:right w:val="none" w:sz="0" w:space="0" w:color="auto"/>
          </w:divBdr>
        </w:div>
        <w:div w:id="1811365154">
          <w:marLeft w:val="0"/>
          <w:marRight w:val="0"/>
          <w:marTop w:val="0"/>
          <w:marBottom w:val="0"/>
          <w:divBdr>
            <w:top w:val="none" w:sz="0" w:space="0" w:color="auto"/>
            <w:left w:val="none" w:sz="0" w:space="0" w:color="auto"/>
            <w:bottom w:val="none" w:sz="0" w:space="0" w:color="auto"/>
            <w:right w:val="none" w:sz="0" w:space="0" w:color="auto"/>
          </w:divBdr>
        </w:div>
        <w:div w:id="1343972140">
          <w:marLeft w:val="0"/>
          <w:marRight w:val="0"/>
          <w:marTop w:val="0"/>
          <w:marBottom w:val="0"/>
          <w:divBdr>
            <w:top w:val="none" w:sz="0" w:space="0" w:color="auto"/>
            <w:left w:val="none" w:sz="0" w:space="0" w:color="auto"/>
            <w:bottom w:val="none" w:sz="0" w:space="0" w:color="auto"/>
            <w:right w:val="none" w:sz="0" w:space="0" w:color="auto"/>
          </w:divBdr>
        </w:div>
        <w:div w:id="899830737">
          <w:marLeft w:val="0"/>
          <w:marRight w:val="0"/>
          <w:marTop w:val="0"/>
          <w:marBottom w:val="0"/>
          <w:divBdr>
            <w:top w:val="none" w:sz="0" w:space="0" w:color="auto"/>
            <w:left w:val="none" w:sz="0" w:space="0" w:color="auto"/>
            <w:bottom w:val="none" w:sz="0" w:space="0" w:color="auto"/>
            <w:right w:val="none" w:sz="0" w:space="0" w:color="auto"/>
          </w:divBdr>
        </w:div>
        <w:div w:id="291444098">
          <w:marLeft w:val="0"/>
          <w:marRight w:val="0"/>
          <w:marTop w:val="0"/>
          <w:marBottom w:val="0"/>
          <w:divBdr>
            <w:top w:val="none" w:sz="0" w:space="0" w:color="auto"/>
            <w:left w:val="none" w:sz="0" w:space="0" w:color="auto"/>
            <w:bottom w:val="none" w:sz="0" w:space="0" w:color="auto"/>
            <w:right w:val="none" w:sz="0" w:space="0" w:color="auto"/>
          </w:divBdr>
        </w:div>
        <w:div w:id="824009475">
          <w:marLeft w:val="0"/>
          <w:marRight w:val="0"/>
          <w:marTop w:val="0"/>
          <w:marBottom w:val="0"/>
          <w:divBdr>
            <w:top w:val="none" w:sz="0" w:space="0" w:color="auto"/>
            <w:left w:val="none" w:sz="0" w:space="0" w:color="auto"/>
            <w:bottom w:val="none" w:sz="0" w:space="0" w:color="auto"/>
            <w:right w:val="none" w:sz="0" w:space="0" w:color="auto"/>
          </w:divBdr>
        </w:div>
        <w:div w:id="205064780">
          <w:marLeft w:val="0"/>
          <w:marRight w:val="0"/>
          <w:marTop w:val="0"/>
          <w:marBottom w:val="0"/>
          <w:divBdr>
            <w:top w:val="none" w:sz="0" w:space="0" w:color="auto"/>
            <w:left w:val="none" w:sz="0" w:space="0" w:color="auto"/>
            <w:bottom w:val="none" w:sz="0" w:space="0" w:color="auto"/>
            <w:right w:val="none" w:sz="0" w:space="0" w:color="auto"/>
          </w:divBdr>
        </w:div>
        <w:div w:id="64767755">
          <w:marLeft w:val="0"/>
          <w:marRight w:val="0"/>
          <w:marTop w:val="0"/>
          <w:marBottom w:val="0"/>
          <w:divBdr>
            <w:top w:val="none" w:sz="0" w:space="0" w:color="auto"/>
            <w:left w:val="none" w:sz="0" w:space="0" w:color="auto"/>
            <w:bottom w:val="none" w:sz="0" w:space="0" w:color="auto"/>
            <w:right w:val="none" w:sz="0" w:space="0" w:color="auto"/>
          </w:divBdr>
        </w:div>
        <w:div w:id="246153629">
          <w:marLeft w:val="0"/>
          <w:marRight w:val="0"/>
          <w:marTop w:val="0"/>
          <w:marBottom w:val="0"/>
          <w:divBdr>
            <w:top w:val="none" w:sz="0" w:space="0" w:color="auto"/>
            <w:left w:val="none" w:sz="0" w:space="0" w:color="auto"/>
            <w:bottom w:val="none" w:sz="0" w:space="0" w:color="auto"/>
            <w:right w:val="none" w:sz="0" w:space="0" w:color="auto"/>
          </w:divBdr>
        </w:div>
        <w:div w:id="1514689447">
          <w:marLeft w:val="0"/>
          <w:marRight w:val="0"/>
          <w:marTop w:val="0"/>
          <w:marBottom w:val="0"/>
          <w:divBdr>
            <w:top w:val="none" w:sz="0" w:space="0" w:color="auto"/>
            <w:left w:val="none" w:sz="0" w:space="0" w:color="auto"/>
            <w:bottom w:val="none" w:sz="0" w:space="0" w:color="auto"/>
            <w:right w:val="none" w:sz="0" w:space="0" w:color="auto"/>
          </w:divBdr>
        </w:div>
        <w:div w:id="1040594364">
          <w:marLeft w:val="0"/>
          <w:marRight w:val="0"/>
          <w:marTop w:val="0"/>
          <w:marBottom w:val="0"/>
          <w:divBdr>
            <w:top w:val="none" w:sz="0" w:space="0" w:color="auto"/>
            <w:left w:val="none" w:sz="0" w:space="0" w:color="auto"/>
            <w:bottom w:val="none" w:sz="0" w:space="0" w:color="auto"/>
            <w:right w:val="none" w:sz="0" w:space="0" w:color="auto"/>
          </w:divBdr>
        </w:div>
        <w:div w:id="1914706205">
          <w:marLeft w:val="0"/>
          <w:marRight w:val="0"/>
          <w:marTop w:val="0"/>
          <w:marBottom w:val="0"/>
          <w:divBdr>
            <w:top w:val="none" w:sz="0" w:space="0" w:color="auto"/>
            <w:left w:val="none" w:sz="0" w:space="0" w:color="auto"/>
            <w:bottom w:val="none" w:sz="0" w:space="0" w:color="auto"/>
            <w:right w:val="none" w:sz="0" w:space="0" w:color="auto"/>
          </w:divBdr>
        </w:div>
        <w:div w:id="1915779619">
          <w:marLeft w:val="0"/>
          <w:marRight w:val="0"/>
          <w:marTop w:val="0"/>
          <w:marBottom w:val="0"/>
          <w:divBdr>
            <w:top w:val="none" w:sz="0" w:space="0" w:color="auto"/>
            <w:left w:val="none" w:sz="0" w:space="0" w:color="auto"/>
            <w:bottom w:val="none" w:sz="0" w:space="0" w:color="auto"/>
            <w:right w:val="none" w:sz="0" w:space="0" w:color="auto"/>
          </w:divBdr>
        </w:div>
        <w:div w:id="1330406798">
          <w:marLeft w:val="0"/>
          <w:marRight w:val="0"/>
          <w:marTop w:val="0"/>
          <w:marBottom w:val="0"/>
          <w:divBdr>
            <w:top w:val="none" w:sz="0" w:space="0" w:color="auto"/>
            <w:left w:val="none" w:sz="0" w:space="0" w:color="auto"/>
            <w:bottom w:val="none" w:sz="0" w:space="0" w:color="auto"/>
            <w:right w:val="none" w:sz="0" w:space="0" w:color="auto"/>
          </w:divBdr>
        </w:div>
        <w:div w:id="731587041">
          <w:marLeft w:val="0"/>
          <w:marRight w:val="0"/>
          <w:marTop w:val="0"/>
          <w:marBottom w:val="0"/>
          <w:divBdr>
            <w:top w:val="none" w:sz="0" w:space="0" w:color="auto"/>
            <w:left w:val="none" w:sz="0" w:space="0" w:color="auto"/>
            <w:bottom w:val="none" w:sz="0" w:space="0" w:color="auto"/>
            <w:right w:val="none" w:sz="0" w:space="0" w:color="auto"/>
          </w:divBdr>
        </w:div>
      </w:divsChild>
    </w:div>
    <w:div w:id="1332949501">
      <w:bodyDiv w:val="1"/>
      <w:marLeft w:val="0"/>
      <w:marRight w:val="0"/>
      <w:marTop w:val="0"/>
      <w:marBottom w:val="0"/>
      <w:divBdr>
        <w:top w:val="none" w:sz="0" w:space="0" w:color="auto"/>
        <w:left w:val="none" w:sz="0" w:space="0" w:color="auto"/>
        <w:bottom w:val="none" w:sz="0" w:space="0" w:color="auto"/>
        <w:right w:val="none" w:sz="0" w:space="0" w:color="auto"/>
      </w:divBdr>
      <w:divsChild>
        <w:div w:id="505249423">
          <w:marLeft w:val="0"/>
          <w:marRight w:val="0"/>
          <w:marTop w:val="0"/>
          <w:marBottom w:val="0"/>
          <w:divBdr>
            <w:top w:val="none" w:sz="0" w:space="0" w:color="auto"/>
            <w:left w:val="none" w:sz="0" w:space="0" w:color="auto"/>
            <w:bottom w:val="none" w:sz="0" w:space="0" w:color="auto"/>
            <w:right w:val="none" w:sz="0" w:space="0" w:color="auto"/>
          </w:divBdr>
        </w:div>
      </w:divsChild>
    </w:div>
    <w:div w:id="1613316407">
      <w:bodyDiv w:val="1"/>
      <w:marLeft w:val="0"/>
      <w:marRight w:val="0"/>
      <w:marTop w:val="0"/>
      <w:marBottom w:val="0"/>
      <w:divBdr>
        <w:top w:val="none" w:sz="0" w:space="0" w:color="auto"/>
        <w:left w:val="none" w:sz="0" w:space="0" w:color="auto"/>
        <w:bottom w:val="none" w:sz="0" w:space="0" w:color="auto"/>
        <w:right w:val="none" w:sz="0" w:space="0" w:color="auto"/>
      </w:divBdr>
      <w:divsChild>
        <w:div w:id="1964800138">
          <w:marLeft w:val="0"/>
          <w:marRight w:val="0"/>
          <w:marTop w:val="0"/>
          <w:marBottom w:val="0"/>
          <w:divBdr>
            <w:top w:val="none" w:sz="0" w:space="0" w:color="auto"/>
            <w:left w:val="none" w:sz="0" w:space="0" w:color="auto"/>
            <w:bottom w:val="none" w:sz="0" w:space="0" w:color="auto"/>
            <w:right w:val="none" w:sz="0" w:space="0" w:color="auto"/>
          </w:divBdr>
        </w:div>
        <w:div w:id="2086105409">
          <w:marLeft w:val="0"/>
          <w:marRight w:val="0"/>
          <w:marTop w:val="0"/>
          <w:marBottom w:val="0"/>
          <w:divBdr>
            <w:top w:val="none" w:sz="0" w:space="0" w:color="auto"/>
            <w:left w:val="none" w:sz="0" w:space="0" w:color="auto"/>
            <w:bottom w:val="none" w:sz="0" w:space="0" w:color="auto"/>
            <w:right w:val="none" w:sz="0" w:space="0" w:color="auto"/>
          </w:divBdr>
        </w:div>
        <w:div w:id="1761833857">
          <w:marLeft w:val="0"/>
          <w:marRight w:val="0"/>
          <w:marTop w:val="0"/>
          <w:marBottom w:val="0"/>
          <w:divBdr>
            <w:top w:val="none" w:sz="0" w:space="0" w:color="auto"/>
            <w:left w:val="none" w:sz="0" w:space="0" w:color="auto"/>
            <w:bottom w:val="none" w:sz="0" w:space="0" w:color="auto"/>
            <w:right w:val="none" w:sz="0" w:space="0" w:color="auto"/>
          </w:divBdr>
        </w:div>
        <w:div w:id="946623725">
          <w:marLeft w:val="0"/>
          <w:marRight w:val="0"/>
          <w:marTop w:val="0"/>
          <w:marBottom w:val="0"/>
          <w:divBdr>
            <w:top w:val="none" w:sz="0" w:space="0" w:color="auto"/>
            <w:left w:val="none" w:sz="0" w:space="0" w:color="auto"/>
            <w:bottom w:val="none" w:sz="0" w:space="0" w:color="auto"/>
            <w:right w:val="none" w:sz="0" w:space="0" w:color="auto"/>
          </w:divBdr>
        </w:div>
        <w:div w:id="413284333">
          <w:marLeft w:val="0"/>
          <w:marRight w:val="0"/>
          <w:marTop w:val="0"/>
          <w:marBottom w:val="0"/>
          <w:divBdr>
            <w:top w:val="none" w:sz="0" w:space="0" w:color="auto"/>
            <w:left w:val="none" w:sz="0" w:space="0" w:color="auto"/>
            <w:bottom w:val="none" w:sz="0" w:space="0" w:color="auto"/>
            <w:right w:val="none" w:sz="0" w:space="0" w:color="auto"/>
          </w:divBdr>
        </w:div>
        <w:div w:id="288434701">
          <w:marLeft w:val="0"/>
          <w:marRight w:val="0"/>
          <w:marTop w:val="0"/>
          <w:marBottom w:val="0"/>
          <w:divBdr>
            <w:top w:val="none" w:sz="0" w:space="0" w:color="auto"/>
            <w:left w:val="none" w:sz="0" w:space="0" w:color="auto"/>
            <w:bottom w:val="none" w:sz="0" w:space="0" w:color="auto"/>
            <w:right w:val="none" w:sz="0" w:space="0" w:color="auto"/>
          </w:divBdr>
        </w:div>
        <w:div w:id="1168600074">
          <w:marLeft w:val="0"/>
          <w:marRight w:val="0"/>
          <w:marTop w:val="0"/>
          <w:marBottom w:val="0"/>
          <w:divBdr>
            <w:top w:val="none" w:sz="0" w:space="0" w:color="auto"/>
            <w:left w:val="none" w:sz="0" w:space="0" w:color="auto"/>
            <w:bottom w:val="none" w:sz="0" w:space="0" w:color="auto"/>
            <w:right w:val="none" w:sz="0" w:space="0" w:color="auto"/>
          </w:divBdr>
        </w:div>
        <w:div w:id="1912933605">
          <w:marLeft w:val="0"/>
          <w:marRight w:val="0"/>
          <w:marTop w:val="0"/>
          <w:marBottom w:val="0"/>
          <w:divBdr>
            <w:top w:val="none" w:sz="0" w:space="0" w:color="auto"/>
            <w:left w:val="none" w:sz="0" w:space="0" w:color="auto"/>
            <w:bottom w:val="none" w:sz="0" w:space="0" w:color="auto"/>
            <w:right w:val="none" w:sz="0" w:space="0" w:color="auto"/>
          </w:divBdr>
        </w:div>
        <w:div w:id="717822764">
          <w:marLeft w:val="0"/>
          <w:marRight w:val="0"/>
          <w:marTop w:val="0"/>
          <w:marBottom w:val="0"/>
          <w:divBdr>
            <w:top w:val="none" w:sz="0" w:space="0" w:color="auto"/>
            <w:left w:val="none" w:sz="0" w:space="0" w:color="auto"/>
            <w:bottom w:val="none" w:sz="0" w:space="0" w:color="auto"/>
            <w:right w:val="none" w:sz="0" w:space="0" w:color="auto"/>
          </w:divBdr>
        </w:div>
        <w:div w:id="2145661964">
          <w:marLeft w:val="0"/>
          <w:marRight w:val="0"/>
          <w:marTop w:val="0"/>
          <w:marBottom w:val="0"/>
          <w:divBdr>
            <w:top w:val="none" w:sz="0" w:space="0" w:color="auto"/>
            <w:left w:val="none" w:sz="0" w:space="0" w:color="auto"/>
            <w:bottom w:val="none" w:sz="0" w:space="0" w:color="auto"/>
            <w:right w:val="none" w:sz="0" w:space="0" w:color="auto"/>
          </w:divBdr>
        </w:div>
        <w:div w:id="977078314">
          <w:marLeft w:val="0"/>
          <w:marRight w:val="0"/>
          <w:marTop w:val="0"/>
          <w:marBottom w:val="0"/>
          <w:divBdr>
            <w:top w:val="none" w:sz="0" w:space="0" w:color="auto"/>
            <w:left w:val="none" w:sz="0" w:space="0" w:color="auto"/>
            <w:bottom w:val="none" w:sz="0" w:space="0" w:color="auto"/>
            <w:right w:val="none" w:sz="0" w:space="0" w:color="auto"/>
          </w:divBdr>
        </w:div>
        <w:div w:id="744840864">
          <w:marLeft w:val="0"/>
          <w:marRight w:val="0"/>
          <w:marTop w:val="0"/>
          <w:marBottom w:val="0"/>
          <w:divBdr>
            <w:top w:val="none" w:sz="0" w:space="0" w:color="auto"/>
            <w:left w:val="none" w:sz="0" w:space="0" w:color="auto"/>
            <w:bottom w:val="none" w:sz="0" w:space="0" w:color="auto"/>
            <w:right w:val="none" w:sz="0" w:space="0" w:color="auto"/>
          </w:divBdr>
        </w:div>
        <w:div w:id="1182475043">
          <w:marLeft w:val="0"/>
          <w:marRight w:val="0"/>
          <w:marTop w:val="0"/>
          <w:marBottom w:val="0"/>
          <w:divBdr>
            <w:top w:val="none" w:sz="0" w:space="0" w:color="auto"/>
            <w:left w:val="none" w:sz="0" w:space="0" w:color="auto"/>
            <w:bottom w:val="none" w:sz="0" w:space="0" w:color="auto"/>
            <w:right w:val="none" w:sz="0" w:space="0" w:color="auto"/>
          </w:divBdr>
        </w:div>
        <w:div w:id="43021956">
          <w:marLeft w:val="0"/>
          <w:marRight w:val="0"/>
          <w:marTop w:val="0"/>
          <w:marBottom w:val="0"/>
          <w:divBdr>
            <w:top w:val="none" w:sz="0" w:space="0" w:color="auto"/>
            <w:left w:val="none" w:sz="0" w:space="0" w:color="auto"/>
            <w:bottom w:val="none" w:sz="0" w:space="0" w:color="auto"/>
            <w:right w:val="none" w:sz="0" w:space="0" w:color="auto"/>
          </w:divBdr>
        </w:div>
        <w:div w:id="1405949437">
          <w:marLeft w:val="0"/>
          <w:marRight w:val="0"/>
          <w:marTop w:val="0"/>
          <w:marBottom w:val="0"/>
          <w:divBdr>
            <w:top w:val="none" w:sz="0" w:space="0" w:color="auto"/>
            <w:left w:val="none" w:sz="0" w:space="0" w:color="auto"/>
            <w:bottom w:val="none" w:sz="0" w:space="0" w:color="auto"/>
            <w:right w:val="none" w:sz="0" w:space="0" w:color="auto"/>
          </w:divBdr>
        </w:div>
        <w:div w:id="300696612">
          <w:marLeft w:val="0"/>
          <w:marRight w:val="0"/>
          <w:marTop w:val="0"/>
          <w:marBottom w:val="0"/>
          <w:divBdr>
            <w:top w:val="none" w:sz="0" w:space="0" w:color="auto"/>
            <w:left w:val="none" w:sz="0" w:space="0" w:color="auto"/>
            <w:bottom w:val="none" w:sz="0" w:space="0" w:color="auto"/>
            <w:right w:val="none" w:sz="0" w:space="0" w:color="auto"/>
          </w:divBdr>
        </w:div>
        <w:div w:id="860506586">
          <w:marLeft w:val="0"/>
          <w:marRight w:val="0"/>
          <w:marTop w:val="0"/>
          <w:marBottom w:val="0"/>
          <w:divBdr>
            <w:top w:val="none" w:sz="0" w:space="0" w:color="auto"/>
            <w:left w:val="none" w:sz="0" w:space="0" w:color="auto"/>
            <w:bottom w:val="none" w:sz="0" w:space="0" w:color="auto"/>
            <w:right w:val="none" w:sz="0" w:space="0" w:color="auto"/>
          </w:divBdr>
        </w:div>
        <w:div w:id="1304626444">
          <w:marLeft w:val="0"/>
          <w:marRight w:val="0"/>
          <w:marTop w:val="0"/>
          <w:marBottom w:val="0"/>
          <w:divBdr>
            <w:top w:val="none" w:sz="0" w:space="0" w:color="auto"/>
            <w:left w:val="none" w:sz="0" w:space="0" w:color="auto"/>
            <w:bottom w:val="none" w:sz="0" w:space="0" w:color="auto"/>
            <w:right w:val="none" w:sz="0" w:space="0" w:color="auto"/>
          </w:divBdr>
        </w:div>
        <w:div w:id="573394540">
          <w:marLeft w:val="0"/>
          <w:marRight w:val="0"/>
          <w:marTop w:val="0"/>
          <w:marBottom w:val="0"/>
          <w:divBdr>
            <w:top w:val="none" w:sz="0" w:space="0" w:color="auto"/>
            <w:left w:val="none" w:sz="0" w:space="0" w:color="auto"/>
            <w:bottom w:val="none" w:sz="0" w:space="0" w:color="auto"/>
            <w:right w:val="none" w:sz="0" w:space="0" w:color="auto"/>
          </w:divBdr>
        </w:div>
        <w:div w:id="790905707">
          <w:marLeft w:val="0"/>
          <w:marRight w:val="0"/>
          <w:marTop w:val="0"/>
          <w:marBottom w:val="0"/>
          <w:divBdr>
            <w:top w:val="none" w:sz="0" w:space="0" w:color="auto"/>
            <w:left w:val="none" w:sz="0" w:space="0" w:color="auto"/>
            <w:bottom w:val="none" w:sz="0" w:space="0" w:color="auto"/>
            <w:right w:val="none" w:sz="0" w:space="0" w:color="auto"/>
          </w:divBdr>
        </w:div>
        <w:div w:id="1968972593">
          <w:marLeft w:val="0"/>
          <w:marRight w:val="0"/>
          <w:marTop w:val="0"/>
          <w:marBottom w:val="0"/>
          <w:divBdr>
            <w:top w:val="none" w:sz="0" w:space="0" w:color="auto"/>
            <w:left w:val="none" w:sz="0" w:space="0" w:color="auto"/>
            <w:bottom w:val="none" w:sz="0" w:space="0" w:color="auto"/>
            <w:right w:val="none" w:sz="0" w:space="0" w:color="auto"/>
          </w:divBdr>
        </w:div>
        <w:div w:id="559556781">
          <w:marLeft w:val="0"/>
          <w:marRight w:val="0"/>
          <w:marTop w:val="0"/>
          <w:marBottom w:val="0"/>
          <w:divBdr>
            <w:top w:val="none" w:sz="0" w:space="0" w:color="auto"/>
            <w:left w:val="none" w:sz="0" w:space="0" w:color="auto"/>
            <w:bottom w:val="none" w:sz="0" w:space="0" w:color="auto"/>
            <w:right w:val="none" w:sz="0" w:space="0" w:color="auto"/>
          </w:divBdr>
        </w:div>
        <w:div w:id="416053918">
          <w:marLeft w:val="0"/>
          <w:marRight w:val="0"/>
          <w:marTop w:val="0"/>
          <w:marBottom w:val="0"/>
          <w:divBdr>
            <w:top w:val="none" w:sz="0" w:space="0" w:color="auto"/>
            <w:left w:val="none" w:sz="0" w:space="0" w:color="auto"/>
            <w:bottom w:val="none" w:sz="0" w:space="0" w:color="auto"/>
            <w:right w:val="none" w:sz="0" w:space="0" w:color="auto"/>
          </w:divBdr>
        </w:div>
        <w:div w:id="656156971">
          <w:marLeft w:val="0"/>
          <w:marRight w:val="0"/>
          <w:marTop w:val="0"/>
          <w:marBottom w:val="0"/>
          <w:divBdr>
            <w:top w:val="none" w:sz="0" w:space="0" w:color="auto"/>
            <w:left w:val="none" w:sz="0" w:space="0" w:color="auto"/>
            <w:bottom w:val="none" w:sz="0" w:space="0" w:color="auto"/>
            <w:right w:val="none" w:sz="0" w:space="0" w:color="auto"/>
          </w:divBdr>
        </w:div>
        <w:div w:id="1720589422">
          <w:marLeft w:val="0"/>
          <w:marRight w:val="0"/>
          <w:marTop w:val="0"/>
          <w:marBottom w:val="0"/>
          <w:divBdr>
            <w:top w:val="none" w:sz="0" w:space="0" w:color="auto"/>
            <w:left w:val="none" w:sz="0" w:space="0" w:color="auto"/>
            <w:bottom w:val="none" w:sz="0" w:space="0" w:color="auto"/>
            <w:right w:val="none" w:sz="0" w:space="0" w:color="auto"/>
          </w:divBdr>
        </w:div>
        <w:div w:id="1253120939">
          <w:marLeft w:val="0"/>
          <w:marRight w:val="0"/>
          <w:marTop w:val="0"/>
          <w:marBottom w:val="0"/>
          <w:divBdr>
            <w:top w:val="none" w:sz="0" w:space="0" w:color="auto"/>
            <w:left w:val="none" w:sz="0" w:space="0" w:color="auto"/>
            <w:bottom w:val="none" w:sz="0" w:space="0" w:color="auto"/>
            <w:right w:val="none" w:sz="0" w:space="0" w:color="auto"/>
          </w:divBdr>
        </w:div>
        <w:div w:id="1891458660">
          <w:marLeft w:val="0"/>
          <w:marRight w:val="0"/>
          <w:marTop w:val="0"/>
          <w:marBottom w:val="0"/>
          <w:divBdr>
            <w:top w:val="none" w:sz="0" w:space="0" w:color="auto"/>
            <w:left w:val="none" w:sz="0" w:space="0" w:color="auto"/>
            <w:bottom w:val="none" w:sz="0" w:space="0" w:color="auto"/>
            <w:right w:val="none" w:sz="0" w:space="0" w:color="auto"/>
          </w:divBdr>
        </w:div>
        <w:div w:id="1372992307">
          <w:marLeft w:val="0"/>
          <w:marRight w:val="0"/>
          <w:marTop w:val="0"/>
          <w:marBottom w:val="0"/>
          <w:divBdr>
            <w:top w:val="none" w:sz="0" w:space="0" w:color="auto"/>
            <w:left w:val="none" w:sz="0" w:space="0" w:color="auto"/>
            <w:bottom w:val="none" w:sz="0" w:space="0" w:color="auto"/>
            <w:right w:val="none" w:sz="0" w:space="0" w:color="auto"/>
          </w:divBdr>
        </w:div>
        <w:div w:id="1140536543">
          <w:marLeft w:val="0"/>
          <w:marRight w:val="0"/>
          <w:marTop w:val="0"/>
          <w:marBottom w:val="0"/>
          <w:divBdr>
            <w:top w:val="none" w:sz="0" w:space="0" w:color="auto"/>
            <w:left w:val="none" w:sz="0" w:space="0" w:color="auto"/>
            <w:bottom w:val="none" w:sz="0" w:space="0" w:color="auto"/>
            <w:right w:val="none" w:sz="0" w:space="0" w:color="auto"/>
          </w:divBdr>
        </w:div>
        <w:div w:id="1751348819">
          <w:marLeft w:val="0"/>
          <w:marRight w:val="0"/>
          <w:marTop w:val="0"/>
          <w:marBottom w:val="0"/>
          <w:divBdr>
            <w:top w:val="none" w:sz="0" w:space="0" w:color="auto"/>
            <w:left w:val="none" w:sz="0" w:space="0" w:color="auto"/>
            <w:bottom w:val="none" w:sz="0" w:space="0" w:color="auto"/>
            <w:right w:val="none" w:sz="0" w:space="0" w:color="auto"/>
          </w:divBdr>
        </w:div>
        <w:div w:id="1962222737">
          <w:marLeft w:val="0"/>
          <w:marRight w:val="0"/>
          <w:marTop w:val="0"/>
          <w:marBottom w:val="0"/>
          <w:divBdr>
            <w:top w:val="none" w:sz="0" w:space="0" w:color="auto"/>
            <w:left w:val="none" w:sz="0" w:space="0" w:color="auto"/>
            <w:bottom w:val="none" w:sz="0" w:space="0" w:color="auto"/>
            <w:right w:val="none" w:sz="0" w:space="0" w:color="auto"/>
          </w:divBdr>
        </w:div>
      </w:divsChild>
    </w:div>
    <w:div w:id="1914699850">
      <w:bodyDiv w:val="1"/>
      <w:marLeft w:val="0"/>
      <w:marRight w:val="0"/>
      <w:marTop w:val="0"/>
      <w:marBottom w:val="0"/>
      <w:divBdr>
        <w:top w:val="none" w:sz="0" w:space="0" w:color="auto"/>
        <w:left w:val="none" w:sz="0" w:space="0" w:color="auto"/>
        <w:bottom w:val="none" w:sz="0" w:space="0" w:color="auto"/>
        <w:right w:val="none" w:sz="0" w:space="0" w:color="auto"/>
      </w:divBdr>
      <w:divsChild>
        <w:div w:id="2058891653">
          <w:marLeft w:val="0"/>
          <w:marRight w:val="0"/>
          <w:marTop w:val="0"/>
          <w:marBottom w:val="0"/>
          <w:divBdr>
            <w:top w:val="none" w:sz="0" w:space="0" w:color="auto"/>
            <w:left w:val="none" w:sz="0" w:space="0" w:color="auto"/>
            <w:bottom w:val="none" w:sz="0" w:space="0" w:color="auto"/>
            <w:right w:val="none" w:sz="0" w:space="0" w:color="auto"/>
          </w:divBdr>
        </w:div>
        <w:div w:id="1225681594">
          <w:marLeft w:val="0"/>
          <w:marRight w:val="0"/>
          <w:marTop w:val="0"/>
          <w:marBottom w:val="0"/>
          <w:divBdr>
            <w:top w:val="none" w:sz="0" w:space="0" w:color="auto"/>
            <w:left w:val="none" w:sz="0" w:space="0" w:color="auto"/>
            <w:bottom w:val="none" w:sz="0" w:space="0" w:color="auto"/>
            <w:right w:val="none" w:sz="0" w:space="0" w:color="auto"/>
          </w:divBdr>
        </w:div>
        <w:div w:id="312566225">
          <w:marLeft w:val="0"/>
          <w:marRight w:val="0"/>
          <w:marTop w:val="0"/>
          <w:marBottom w:val="0"/>
          <w:divBdr>
            <w:top w:val="none" w:sz="0" w:space="0" w:color="auto"/>
            <w:left w:val="none" w:sz="0" w:space="0" w:color="auto"/>
            <w:bottom w:val="none" w:sz="0" w:space="0" w:color="auto"/>
            <w:right w:val="none" w:sz="0" w:space="0" w:color="auto"/>
          </w:divBdr>
        </w:div>
        <w:div w:id="596791711">
          <w:marLeft w:val="0"/>
          <w:marRight w:val="0"/>
          <w:marTop w:val="0"/>
          <w:marBottom w:val="0"/>
          <w:divBdr>
            <w:top w:val="none" w:sz="0" w:space="0" w:color="auto"/>
            <w:left w:val="none" w:sz="0" w:space="0" w:color="auto"/>
            <w:bottom w:val="none" w:sz="0" w:space="0" w:color="auto"/>
            <w:right w:val="none" w:sz="0" w:space="0" w:color="auto"/>
          </w:divBdr>
        </w:div>
        <w:div w:id="1779375713">
          <w:marLeft w:val="0"/>
          <w:marRight w:val="0"/>
          <w:marTop w:val="0"/>
          <w:marBottom w:val="0"/>
          <w:divBdr>
            <w:top w:val="none" w:sz="0" w:space="0" w:color="auto"/>
            <w:left w:val="none" w:sz="0" w:space="0" w:color="auto"/>
            <w:bottom w:val="none" w:sz="0" w:space="0" w:color="auto"/>
            <w:right w:val="none" w:sz="0" w:space="0" w:color="auto"/>
          </w:divBdr>
        </w:div>
        <w:div w:id="297490245">
          <w:marLeft w:val="0"/>
          <w:marRight w:val="0"/>
          <w:marTop w:val="0"/>
          <w:marBottom w:val="0"/>
          <w:divBdr>
            <w:top w:val="none" w:sz="0" w:space="0" w:color="auto"/>
            <w:left w:val="none" w:sz="0" w:space="0" w:color="auto"/>
            <w:bottom w:val="none" w:sz="0" w:space="0" w:color="auto"/>
            <w:right w:val="none" w:sz="0" w:space="0" w:color="auto"/>
          </w:divBdr>
        </w:div>
        <w:div w:id="332101442">
          <w:marLeft w:val="0"/>
          <w:marRight w:val="0"/>
          <w:marTop w:val="0"/>
          <w:marBottom w:val="0"/>
          <w:divBdr>
            <w:top w:val="none" w:sz="0" w:space="0" w:color="auto"/>
            <w:left w:val="none" w:sz="0" w:space="0" w:color="auto"/>
            <w:bottom w:val="none" w:sz="0" w:space="0" w:color="auto"/>
            <w:right w:val="none" w:sz="0" w:space="0" w:color="auto"/>
          </w:divBdr>
        </w:div>
        <w:div w:id="1109397790">
          <w:marLeft w:val="0"/>
          <w:marRight w:val="0"/>
          <w:marTop w:val="0"/>
          <w:marBottom w:val="0"/>
          <w:divBdr>
            <w:top w:val="none" w:sz="0" w:space="0" w:color="auto"/>
            <w:left w:val="none" w:sz="0" w:space="0" w:color="auto"/>
            <w:bottom w:val="none" w:sz="0" w:space="0" w:color="auto"/>
            <w:right w:val="none" w:sz="0" w:space="0" w:color="auto"/>
          </w:divBdr>
        </w:div>
        <w:div w:id="1155217696">
          <w:marLeft w:val="0"/>
          <w:marRight w:val="0"/>
          <w:marTop w:val="0"/>
          <w:marBottom w:val="0"/>
          <w:divBdr>
            <w:top w:val="none" w:sz="0" w:space="0" w:color="auto"/>
            <w:left w:val="none" w:sz="0" w:space="0" w:color="auto"/>
            <w:bottom w:val="none" w:sz="0" w:space="0" w:color="auto"/>
            <w:right w:val="none" w:sz="0" w:space="0" w:color="auto"/>
          </w:divBdr>
        </w:div>
        <w:div w:id="637029213">
          <w:marLeft w:val="0"/>
          <w:marRight w:val="0"/>
          <w:marTop w:val="0"/>
          <w:marBottom w:val="0"/>
          <w:divBdr>
            <w:top w:val="none" w:sz="0" w:space="0" w:color="auto"/>
            <w:left w:val="none" w:sz="0" w:space="0" w:color="auto"/>
            <w:bottom w:val="none" w:sz="0" w:space="0" w:color="auto"/>
            <w:right w:val="none" w:sz="0" w:space="0" w:color="auto"/>
          </w:divBdr>
        </w:div>
        <w:div w:id="1261572006">
          <w:marLeft w:val="0"/>
          <w:marRight w:val="0"/>
          <w:marTop w:val="0"/>
          <w:marBottom w:val="0"/>
          <w:divBdr>
            <w:top w:val="none" w:sz="0" w:space="0" w:color="auto"/>
            <w:left w:val="none" w:sz="0" w:space="0" w:color="auto"/>
            <w:bottom w:val="none" w:sz="0" w:space="0" w:color="auto"/>
            <w:right w:val="none" w:sz="0" w:space="0" w:color="auto"/>
          </w:divBdr>
        </w:div>
        <w:div w:id="1592424142">
          <w:marLeft w:val="0"/>
          <w:marRight w:val="0"/>
          <w:marTop w:val="0"/>
          <w:marBottom w:val="0"/>
          <w:divBdr>
            <w:top w:val="none" w:sz="0" w:space="0" w:color="auto"/>
            <w:left w:val="none" w:sz="0" w:space="0" w:color="auto"/>
            <w:bottom w:val="none" w:sz="0" w:space="0" w:color="auto"/>
            <w:right w:val="none" w:sz="0" w:space="0" w:color="auto"/>
          </w:divBdr>
        </w:div>
        <w:div w:id="1921131971">
          <w:marLeft w:val="0"/>
          <w:marRight w:val="0"/>
          <w:marTop w:val="0"/>
          <w:marBottom w:val="0"/>
          <w:divBdr>
            <w:top w:val="none" w:sz="0" w:space="0" w:color="auto"/>
            <w:left w:val="none" w:sz="0" w:space="0" w:color="auto"/>
            <w:bottom w:val="none" w:sz="0" w:space="0" w:color="auto"/>
            <w:right w:val="none" w:sz="0" w:space="0" w:color="auto"/>
          </w:divBdr>
        </w:div>
        <w:div w:id="1087532055">
          <w:marLeft w:val="0"/>
          <w:marRight w:val="0"/>
          <w:marTop w:val="0"/>
          <w:marBottom w:val="0"/>
          <w:divBdr>
            <w:top w:val="none" w:sz="0" w:space="0" w:color="auto"/>
            <w:left w:val="none" w:sz="0" w:space="0" w:color="auto"/>
            <w:bottom w:val="none" w:sz="0" w:space="0" w:color="auto"/>
            <w:right w:val="none" w:sz="0" w:space="0" w:color="auto"/>
          </w:divBdr>
        </w:div>
        <w:div w:id="1222792481">
          <w:marLeft w:val="0"/>
          <w:marRight w:val="0"/>
          <w:marTop w:val="0"/>
          <w:marBottom w:val="0"/>
          <w:divBdr>
            <w:top w:val="none" w:sz="0" w:space="0" w:color="auto"/>
            <w:left w:val="none" w:sz="0" w:space="0" w:color="auto"/>
            <w:bottom w:val="none" w:sz="0" w:space="0" w:color="auto"/>
            <w:right w:val="none" w:sz="0" w:space="0" w:color="auto"/>
          </w:divBdr>
        </w:div>
        <w:div w:id="2044357305">
          <w:marLeft w:val="0"/>
          <w:marRight w:val="0"/>
          <w:marTop w:val="0"/>
          <w:marBottom w:val="0"/>
          <w:divBdr>
            <w:top w:val="none" w:sz="0" w:space="0" w:color="auto"/>
            <w:left w:val="none" w:sz="0" w:space="0" w:color="auto"/>
            <w:bottom w:val="none" w:sz="0" w:space="0" w:color="auto"/>
            <w:right w:val="none" w:sz="0" w:space="0" w:color="auto"/>
          </w:divBdr>
        </w:div>
        <w:div w:id="1409840901">
          <w:marLeft w:val="0"/>
          <w:marRight w:val="0"/>
          <w:marTop w:val="0"/>
          <w:marBottom w:val="0"/>
          <w:divBdr>
            <w:top w:val="none" w:sz="0" w:space="0" w:color="auto"/>
            <w:left w:val="none" w:sz="0" w:space="0" w:color="auto"/>
            <w:bottom w:val="none" w:sz="0" w:space="0" w:color="auto"/>
            <w:right w:val="none" w:sz="0" w:space="0" w:color="auto"/>
          </w:divBdr>
        </w:div>
        <w:div w:id="535896969">
          <w:marLeft w:val="0"/>
          <w:marRight w:val="0"/>
          <w:marTop w:val="0"/>
          <w:marBottom w:val="0"/>
          <w:divBdr>
            <w:top w:val="none" w:sz="0" w:space="0" w:color="auto"/>
            <w:left w:val="none" w:sz="0" w:space="0" w:color="auto"/>
            <w:bottom w:val="none" w:sz="0" w:space="0" w:color="auto"/>
            <w:right w:val="none" w:sz="0" w:space="0" w:color="auto"/>
          </w:divBdr>
        </w:div>
        <w:div w:id="1329672593">
          <w:marLeft w:val="0"/>
          <w:marRight w:val="0"/>
          <w:marTop w:val="0"/>
          <w:marBottom w:val="0"/>
          <w:divBdr>
            <w:top w:val="none" w:sz="0" w:space="0" w:color="auto"/>
            <w:left w:val="none" w:sz="0" w:space="0" w:color="auto"/>
            <w:bottom w:val="none" w:sz="0" w:space="0" w:color="auto"/>
            <w:right w:val="none" w:sz="0" w:space="0" w:color="auto"/>
          </w:divBdr>
        </w:div>
        <w:div w:id="646934097">
          <w:marLeft w:val="0"/>
          <w:marRight w:val="0"/>
          <w:marTop w:val="0"/>
          <w:marBottom w:val="0"/>
          <w:divBdr>
            <w:top w:val="none" w:sz="0" w:space="0" w:color="auto"/>
            <w:left w:val="none" w:sz="0" w:space="0" w:color="auto"/>
            <w:bottom w:val="none" w:sz="0" w:space="0" w:color="auto"/>
            <w:right w:val="none" w:sz="0" w:space="0" w:color="auto"/>
          </w:divBdr>
        </w:div>
        <w:div w:id="1194005338">
          <w:marLeft w:val="0"/>
          <w:marRight w:val="0"/>
          <w:marTop w:val="0"/>
          <w:marBottom w:val="0"/>
          <w:divBdr>
            <w:top w:val="none" w:sz="0" w:space="0" w:color="auto"/>
            <w:left w:val="none" w:sz="0" w:space="0" w:color="auto"/>
            <w:bottom w:val="none" w:sz="0" w:space="0" w:color="auto"/>
            <w:right w:val="none" w:sz="0" w:space="0" w:color="auto"/>
          </w:divBdr>
        </w:div>
        <w:div w:id="2071876170">
          <w:marLeft w:val="0"/>
          <w:marRight w:val="0"/>
          <w:marTop w:val="0"/>
          <w:marBottom w:val="0"/>
          <w:divBdr>
            <w:top w:val="none" w:sz="0" w:space="0" w:color="auto"/>
            <w:left w:val="none" w:sz="0" w:space="0" w:color="auto"/>
            <w:bottom w:val="none" w:sz="0" w:space="0" w:color="auto"/>
            <w:right w:val="none" w:sz="0" w:space="0" w:color="auto"/>
          </w:divBdr>
        </w:div>
        <w:div w:id="99961550">
          <w:marLeft w:val="0"/>
          <w:marRight w:val="0"/>
          <w:marTop w:val="0"/>
          <w:marBottom w:val="0"/>
          <w:divBdr>
            <w:top w:val="none" w:sz="0" w:space="0" w:color="auto"/>
            <w:left w:val="none" w:sz="0" w:space="0" w:color="auto"/>
            <w:bottom w:val="none" w:sz="0" w:space="0" w:color="auto"/>
            <w:right w:val="none" w:sz="0" w:space="0" w:color="auto"/>
          </w:divBdr>
        </w:div>
        <w:div w:id="1651252352">
          <w:marLeft w:val="0"/>
          <w:marRight w:val="0"/>
          <w:marTop w:val="0"/>
          <w:marBottom w:val="0"/>
          <w:divBdr>
            <w:top w:val="none" w:sz="0" w:space="0" w:color="auto"/>
            <w:left w:val="none" w:sz="0" w:space="0" w:color="auto"/>
            <w:bottom w:val="none" w:sz="0" w:space="0" w:color="auto"/>
            <w:right w:val="none" w:sz="0" w:space="0" w:color="auto"/>
          </w:divBdr>
        </w:div>
        <w:div w:id="1646202034">
          <w:marLeft w:val="0"/>
          <w:marRight w:val="0"/>
          <w:marTop w:val="0"/>
          <w:marBottom w:val="0"/>
          <w:divBdr>
            <w:top w:val="none" w:sz="0" w:space="0" w:color="auto"/>
            <w:left w:val="none" w:sz="0" w:space="0" w:color="auto"/>
            <w:bottom w:val="none" w:sz="0" w:space="0" w:color="auto"/>
            <w:right w:val="none" w:sz="0" w:space="0" w:color="auto"/>
          </w:divBdr>
        </w:div>
        <w:div w:id="82339325">
          <w:marLeft w:val="0"/>
          <w:marRight w:val="0"/>
          <w:marTop w:val="0"/>
          <w:marBottom w:val="0"/>
          <w:divBdr>
            <w:top w:val="none" w:sz="0" w:space="0" w:color="auto"/>
            <w:left w:val="none" w:sz="0" w:space="0" w:color="auto"/>
            <w:bottom w:val="none" w:sz="0" w:space="0" w:color="auto"/>
            <w:right w:val="none" w:sz="0" w:space="0" w:color="auto"/>
          </w:divBdr>
        </w:div>
        <w:div w:id="1033073513">
          <w:marLeft w:val="0"/>
          <w:marRight w:val="0"/>
          <w:marTop w:val="0"/>
          <w:marBottom w:val="0"/>
          <w:divBdr>
            <w:top w:val="none" w:sz="0" w:space="0" w:color="auto"/>
            <w:left w:val="none" w:sz="0" w:space="0" w:color="auto"/>
            <w:bottom w:val="none" w:sz="0" w:space="0" w:color="auto"/>
            <w:right w:val="none" w:sz="0" w:space="0" w:color="auto"/>
          </w:divBdr>
        </w:div>
        <w:div w:id="571088696">
          <w:marLeft w:val="0"/>
          <w:marRight w:val="0"/>
          <w:marTop w:val="0"/>
          <w:marBottom w:val="0"/>
          <w:divBdr>
            <w:top w:val="none" w:sz="0" w:space="0" w:color="auto"/>
            <w:left w:val="none" w:sz="0" w:space="0" w:color="auto"/>
            <w:bottom w:val="none" w:sz="0" w:space="0" w:color="auto"/>
            <w:right w:val="none" w:sz="0" w:space="0" w:color="auto"/>
          </w:divBdr>
        </w:div>
        <w:div w:id="676348808">
          <w:marLeft w:val="0"/>
          <w:marRight w:val="0"/>
          <w:marTop w:val="0"/>
          <w:marBottom w:val="0"/>
          <w:divBdr>
            <w:top w:val="none" w:sz="0" w:space="0" w:color="auto"/>
            <w:left w:val="none" w:sz="0" w:space="0" w:color="auto"/>
            <w:bottom w:val="none" w:sz="0" w:space="0" w:color="auto"/>
            <w:right w:val="none" w:sz="0" w:space="0" w:color="auto"/>
          </w:divBdr>
        </w:div>
        <w:div w:id="1152481519">
          <w:marLeft w:val="0"/>
          <w:marRight w:val="0"/>
          <w:marTop w:val="0"/>
          <w:marBottom w:val="0"/>
          <w:divBdr>
            <w:top w:val="none" w:sz="0" w:space="0" w:color="auto"/>
            <w:left w:val="none" w:sz="0" w:space="0" w:color="auto"/>
            <w:bottom w:val="none" w:sz="0" w:space="0" w:color="auto"/>
            <w:right w:val="none" w:sz="0" w:space="0" w:color="auto"/>
          </w:divBdr>
        </w:div>
        <w:div w:id="161119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261</Pages>
  <Words>129800</Words>
  <Characters>817747</Characters>
  <Application>Microsoft Office Word</Application>
  <DocSecurity>0</DocSecurity>
  <Lines>6814</Lines>
  <Paragraphs>1891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945656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2020-10-31T09:28:00Z</dcterms:created>
  <dcterms:modified xsi:type="dcterms:W3CDTF">2020-11-01T08:51:00Z</dcterms:modified>
  <dc:title>Buch der Andachten</dc:title>
  <dc:creator>Schlatter, Adolf</dc:creator>
  <cp:keywords>Andachten</cp:keywords>
  <dc:language>de</dc:language>
</cp:coreProperties>
</file>