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91371" w14:textId="31F7B0F8" w:rsidR="007166CE" w:rsidRDefault="00397B57" w:rsidP="00753410">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64CDE5B" wp14:editId="20637CE0">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2B8E79" w14:textId="77777777" w:rsidR="00493B65" w:rsidRDefault="007166CE" w:rsidP="00753410">
      <w:pPr>
        <w:pStyle w:val="berschrift1"/>
      </w:pPr>
      <w:r>
        <w:br w:type="page"/>
      </w:r>
      <w:r w:rsidR="00493B65">
        <w:lastRenderedPageBreak/>
        <w:t>Vorwort</w:t>
      </w:r>
    </w:p>
    <w:p w14:paraId="0405892F" w14:textId="77777777" w:rsidR="00493B65" w:rsidRDefault="00493B65" w:rsidP="00753410">
      <w:r>
        <w:t>2022 –</w:t>
      </w:r>
      <w:r w:rsidR="009F720B">
        <w:t xml:space="preserve"> und ich mache weiter damit</w:t>
      </w:r>
      <w:r w:rsidR="00F62EE2">
        <w:t>, neue Bücher zusammenzustellen in der Hoffnung, dass in ihnen etwas ist, was Euch in Eurem Glauben weiterbringt</w:t>
      </w:r>
      <w:r>
        <w:t>.</w:t>
      </w:r>
    </w:p>
    <w:p w14:paraId="636C7FA7" w14:textId="77777777" w:rsidR="00F62EE2" w:rsidRDefault="00F62EE2" w:rsidP="00753410">
      <w:r>
        <w:t>Dabei werden zum Teil alte Bücher überarbeitet, neue angeboten oder thematische erstellt, zum Beispiel für die christlichen Feiertage.</w:t>
      </w:r>
    </w:p>
    <w:p w14:paraId="546A109E" w14:textId="77777777" w:rsidR="00493B65" w:rsidRDefault="00493B65" w:rsidP="00753410">
      <w:r>
        <w:t>Euch allen wünsche ich Gottes reichen Segen und dass Ihr für Euch interessante Texte hier findet. Für Anregungen bin ich immer dankbar.</w:t>
      </w:r>
    </w:p>
    <w:p w14:paraId="040C6D45" w14:textId="77777777" w:rsidR="00493B65" w:rsidRDefault="00493B65" w:rsidP="00753410">
      <w:r>
        <w:t>Gruß &amp; Segen,</w:t>
      </w:r>
    </w:p>
    <w:p w14:paraId="6BC8AACF" w14:textId="77777777" w:rsidR="007166CE" w:rsidRDefault="00493B65" w:rsidP="00753410">
      <w:r>
        <w:t>Andreas</w:t>
      </w:r>
    </w:p>
    <w:p w14:paraId="0C4DB0A0" w14:textId="77777777" w:rsidR="0022039F" w:rsidRDefault="007166CE" w:rsidP="00753410">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7DB37B" w14:textId="0B3A0908" w:rsidR="00BD71A4" w:rsidRDefault="00753410" w:rsidP="00753410">
      <w:pPr>
        <w:spacing w:after="0" w:line="240" w:lineRule="auto"/>
      </w:pPr>
      <w:r>
        <w:rPr>
          <w:noProof/>
        </w:rPr>
        <w:drawing>
          <wp:inline distT="0" distB="0" distL="0" distR="0" wp14:anchorId="4C793532" wp14:editId="0C252680">
            <wp:extent cx="3524250" cy="4343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524250" cy="4343400"/>
                    </a:xfrm>
                    <a:prstGeom prst="rect">
                      <a:avLst/>
                    </a:prstGeom>
                  </pic:spPr>
                </pic:pic>
              </a:graphicData>
            </a:graphic>
          </wp:inline>
        </w:drawing>
      </w:r>
    </w:p>
    <w:p w14:paraId="405B48DB" w14:textId="77777777" w:rsidR="00BD71A4" w:rsidRDefault="00BD71A4" w:rsidP="00753410">
      <w:pPr>
        <w:spacing w:after="0" w:line="240" w:lineRule="auto"/>
        <w:rPr>
          <w:rFonts w:eastAsia="Times New Roman"/>
          <w:b/>
          <w:bCs/>
          <w:color w:val="000000"/>
          <w:kern w:val="36"/>
          <w:sz w:val="36"/>
          <w:szCs w:val="48"/>
          <w:lang w:eastAsia="de-DE"/>
        </w:rPr>
      </w:pPr>
      <w:r>
        <w:br w:type="page"/>
      </w:r>
    </w:p>
    <w:p w14:paraId="0906C4DD" w14:textId="34554EDE" w:rsidR="00BD71A4" w:rsidRDefault="00753410" w:rsidP="00753410">
      <w:pPr>
        <w:pStyle w:val="berschrift1"/>
      </w:pPr>
      <w:r>
        <w:t>Biographie</w:t>
      </w:r>
    </w:p>
    <w:p w14:paraId="726449DB" w14:textId="46C5BE49" w:rsidR="00753410" w:rsidRDefault="00753410" w:rsidP="00753410">
      <w:pPr>
        <w:pStyle w:val="StandardWeb"/>
      </w:pPr>
      <w:r>
        <w:t xml:space="preserve">Je weniger die evangelische Kirche, auch nur die deutsche, eine äußerlich geeinigte ist, was sie zum Teil auch nicht sein kann und will, um so mehr Aufforderung hat sie, alles das, was zu geistigen Einheitsbändern geeignet ist, </w:t>
      </w:r>
      <w:proofErr w:type="spellStart"/>
      <w:r>
        <w:t>sorgfältigst</w:t>
      </w:r>
      <w:proofErr w:type="spellEnd"/>
      <w:r>
        <w:t xml:space="preserve"> zu pflegen. Vor Anderem wichtig, namentlich viel bedeutsamer als Gleichmäßigkeit der gottesdienstlichen Formen, wird wohl hierfür sein: Übereinstimmung in den Quellen der Erbauung für die Gemeinde. Unter diesen nicht die erste Stelle, welche ewig dem teuren Bibelworte gebührt, aber wohl die zweite nimmt das Lied ein. Und es ist ja wahrlich etwas Großes, dass die evangelischen Gemeinden Deutschlands wie mit einem Munde Luthers, Gerhardts, Heermanns, Neanders Lieder singen. Mit ihnen ist es Gottlob dahin gediehen, dass ihr sächsischer, schlesischer, bremischer, ihr lutherischer oder reformirter Ursprung vergessen ist, und sie deutsche evangelische Gemeindekleinodien geworden sind.</w:t>
      </w:r>
    </w:p>
    <w:p w14:paraId="0C724BE6" w14:textId="236AF038" w:rsidR="00753410" w:rsidRDefault="00753410" w:rsidP="00753410">
      <w:pPr>
        <w:pStyle w:val="StandardWeb"/>
      </w:pPr>
      <w:r>
        <w:t xml:space="preserve">Aber es gibt auch treffliche evangelische Liederdichter, welche provinziell geblieben sind. So ist Phil. </w:t>
      </w:r>
      <w:proofErr w:type="spellStart"/>
      <w:r>
        <w:t>Friedr</w:t>
      </w:r>
      <w:proofErr w:type="spellEnd"/>
      <w:r>
        <w:t xml:space="preserve">. Hiller, welchen G. Schwab den größten Kirchendichter des 18. Jahrhunderts nennt, über Württemberg hinaus den Gemeinden wenig bekannt. Und mit Tersteegens innigen Liedern, mit </w:t>
      </w:r>
      <w:proofErr w:type="spellStart"/>
      <w:r>
        <w:t>Lampes</w:t>
      </w:r>
      <w:proofErr w:type="spellEnd"/>
      <w:r>
        <w:t xml:space="preserve"> schwunghaften Hymnen ist wohl auch außerhalb der </w:t>
      </w:r>
      <w:proofErr w:type="spellStart"/>
      <w:r>
        <w:t>reformirten</w:t>
      </w:r>
      <w:proofErr w:type="spellEnd"/>
      <w:r>
        <w:t xml:space="preserve"> Kirche mancher fromme Christ vertraut, aber schwerlich sind sie irgendwo im östlichen und nördlichen Deutschland bei </w:t>
      </w:r>
      <w:proofErr w:type="spellStart"/>
      <w:r>
        <w:t>Nichtreformirten</w:t>
      </w:r>
      <w:proofErr w:type="spellEnd"/>
      <w:r>
        <w:t xml:space="preserve"> im Gemeindegebrauch. Auch Simon Dach, der preußische Sänger, ist einer von denen, deren Lieder viel zu sehr ihrem Heimatlande überlassen worden sind. Es entspricht dem Wert, den sie haben, nicht, dass aus der Zahl von 150 nur ein und das andere Gemeingut des evangelischen Deutschlands geworden; immerhin mag eine landsmannschaftliche Vorliebe für den liebenswürdigen Dichter einer Auswahl von 40 seiner Lieder in den preußischen Gesangbüchern bis heute eine Stelle eingeräumt haben, aber nicht wenige derselben werden den außerpreußischen Gemeinden mit Unrecht vorenthalten. An diesem Urteil wenigstens hat landsmannschaftliches Interesse hoffentlich keinen Teil.</w:t>
      </w:r>
    </w:p>
    <w:p w14:paraId="17D67B6B" w14:textId="54F25F20" w:rsidR="00753410" w:rsidRDefault="00753410" w:rsidP="00753410">
      <w:pPr>
        <w:pStyle w:val="StandardWeb"/>
      </w:pPr>
      <w:r>
        <w:t xml:space="preserve">Simon Dach ist ein Kind der Schreckenszeit des dreißigjährigen Krieges, die unerfreulich und verderblich nach allen Seiten, dennoch eine Blüthe hervorgetrieben hat, und zwar diejenige, in welcher das Beste auch seines Lebens und Wirkens eingeschlossen ist, die Blüthe des evangelischen Kirchenliedes. Dreizehn Kinderjahre vor, und elf reifere Mannesjahre nach dem Kriege waren ihm zugemessen. Er wurde 1605 am 29. Juli in Memel geboren, und starb am 15. April 1659 in Königsberg. Sein Leben ist durch Wechsel des Geschickes keineswegs ausgezeichnet, bewegt sich vielmehr in einfachen, sich gleichbleibenden Verhältnissen. Die Jugendjahre verlebte er in seiner Geburtsstadt, wo der Vater gerichtlicher Dolmetscher der </w:t>
      </w:r>
      <w:proofErr w:type="spellStart"/>
      <w:r>
        <w:t>littauischen</w:t>
      </w:r>
      <w:proofErr w:type="spellEnd"/>
      <w:r>
        <w:t xml:space="preserve"> Sprache war. Hervorstechendes Talent zeigte der Knabe für Musik. In seinem vierzehnten Lebensjahre wurde er auf die Domschule nach Königsberg gebracht, die er mit einer durch eine Pestseuche im J. 1620 veranlassten Unterbrechung ein paar Jahre besuchte. Seine weitere Bildung empfing er auf der Stadtschule zu Wittenberg, wohin er einen jungen Prediger als Famulus begleitete. Nach dreijährigem Aufenthalt in Wittenberg macht er den Schluss seiner Schülerlaufbahn in Magdeburg. Aber Pest und Krieg vertreiben den Jüngling von dort; im Jahre 1626 finden wir ihn als Studiosus der Theologie in Königsberg wieder. Seitdem hat er diesen Ort nicht mehr verlassen, sondern daselbst seit 1633 als Lehrer an derselben Domschule, deren Zögling er ehedem gewesen, und seit 1639 als Professor der Dichtkunst an der Universität bis an seinen Tod gewirkt.</w:t>
      </w:r>
    </w:p>
    <w:p w14:paraId="1A496894" w14:textId="7672BB80" w:rsidR="00753410" w:rsidRDefault="00753410" w:rsidP="00753410">
      <w:pPr>
        <w:pStyle w:val="StandardWeb"/>
      </w:pPr>
      <w:r>
        <w:t xml:space="preserve">Aber es ist nicht die aus seiner amtlichen Stellung hervorgehende Wirksamkeit, wie treu und gewissenhaft er auch in derselben war, welche uns seinen Namen ehrwürdig und teuer macht; nicht der akademische Lehrer der Dichtkunst, sondern der Dichter Dach ist es, dem ein dankbares Gedächtnis gebührt. Der Dichter ist aber von dem Menschen und Christen nicht zu trennen. Ihn schildern wir in kurzen Zügen. Simon Dach war, wie wir teils aus schriftlichen Mitteilungen, teils aus einem in Königsberg erhaltenen Portrait erkennen, ein hagerer Mann von mittlerer Größe; die Gesichtszüge verrieten Milde und Gelassenheit; das Auge war brennend; dünnes Haar bedeckte seinen Scheitel; die ganze Erscheinung machte einen wohltuend wehmütigen Eindruck; er scheint auch äußerlich das Gegenbild seines Freundes und Studiengenossen, des breitschultrigen Abraham </w:t>
      </w:r>
      <w:proofErr w:type="spellStart"/>
      <w:r>
        <w:t>Calov</w:t>
      </w:r>
      <w:proofErr w:type="spellEnd"/>
      <w:r>
        <w:t xml:space="preserve"> gewesen zu sein. Brustbeschwerde, Kurzatmigkeit hat ihm schon in jüngeren Jahren, als er noch </w:t>
      </w:r>
      <w:proofErr w:type="spellStart"/>
      <w:r>
        <w:t>Collaborator</w:t>
      </w:r>
      <w:proofErr w:type="spellEnd"/>
      <w:r>
        <w:rPr>
          <w:rStyle w:val="Funotenzeichen"/>
        </w:rPr>
        <w:footnoteReference w:id="1"/>
      </w:r>
      <w:r>
        <w:t xml:space="preserve"> an der Domschule war, verbunden mit äußerster Kärglichkeit des Einkommens seinen Lebensweg sauer gemacht; und ganz ist dieser doppelte Druck nie von ihm gewichen; nach mehrmaligen bedrohlichen Anfällen erlag der vierundfünfzigjährige Mann der Lungenschwindsucht, und seine Vermögensverhältnisse waren, wie sehr sie sich auch seit der Professur gebessert hatten, doch bei einem Hausstande von sieben Kindern der Art, dass er nicht viele Jahre vor seinem Tode seinen gnädigen Kurfürsten, der ihm allezeit hold gewesen ist, da er „mit berühmter Zungen seinem Haus und ihm gesungen, was kein Rost der Zeit verzehrt,“ in einem allerdings launig gehaltenen Gedichte so ansingt:</w:t>
      </w:r>
    </w:p>
    <w:p w14:paraId="0D3DABCB" w14:textId="19980BB4" w:rsidR="00753410" w:rsidRDefault="00753410" w:rsidP="00753410">
      <w:pPr>
        <w:pStyle w:val="StandardWeb"/>
      </w:pPr>
      <w:r>
        <w:t>Held, zu welches Herrschaft Füßen</w:t>
      </w:r>
      <w:r>
        <w:br/>
        <w:t>Länder liegen, Ströme fließen</w:t>
      </w:r>
      <w:r>
        <w:br/>
        <w:t>Lass auch mich nur Futter kriegen</w:t>
      </w:r>
      <w:r>
        <w:br/>
        <w:t>Bis der Tod mich heißt erliegen.</w:t>
      </w:r>
    </w:p>
    <w:p w14:paraId="11F43CCD" w14:textId="77777777" w:rsidR="00753410" w:rsidRDefault="00753410" w:rsidP="00753410">
      <w:pPr>
        <w:pStyle w:val="StandardWeb"/>
      </w:pPr>
      <w:r>
        <w:t>Und er kann wirklich an dem fürstlichen Geburtstage (6. Februar) 1658 seinem Landesherrn danken:</w:t>
      </w:r>
    </w:p>
    <w:p w14:paraId="61CD44D6" w14:textId="77777777" w:rsidR="00753410" w:rsidRDefault="00753410" w:rsidP="00753410">
      <w:pPr>
        <w:pStyle w:val="StandardWeb"/>
      </w:pPr>
      <w:r>
        <w:t>Der aus sonderlicher Güte</w:t>
      </w:r>
      <w:r>
        <w:br/>
        <w:t>Mit dem Felde mich begabt</w:t>
      </w:r>
      <w:r>
        <w:br/>
        <w:t>So mein Alter hat begehrt</w:t>
      </w:r>
      <w:r>
        <w:br/>
        <w:t>Nun mich Krankheit oft beschwert.</w:t>
      </w:r>
    </w:p>
    <w:p w14:paraId="1AD6A0B5" w14:textId="68AAE050" w:rsidR="00753410" w:rsidRDefault="00753410" w:rsidP="00753410">
      <w:pPr>
        <w:pStyle w:val="StandardWeb"/>
      </w:pPr>
      <w:r>
        <w:t>Aber es lastete auf ihm nicht bloß dieses persönliche und häusliche Kreuz; trotz desselben war dem Magister Dach sein Haus doch eine süße Friedensstätte; das drückendere Leid trat ihm entgegen, wenn er die Schwelle seines in der Magisterstraße gelegenen Hauses überschritt. Er war eine weiche, friedliebende, der Freundschaft tief bedürftige, auf unbefangene Geselligkeit angelegte, allem Menschlichen geöffnete Natur, die sich unter anderem zu erkennen gibt in dem bekannten Gedicht:</w:t>
      </w:r>
    </w:p>
    <w:p w14:paraId="36E006DD" w14:textId="7A3BA34C" w:rsidR="00753410" w:rsidRDefault="00753410" w:rsidP="00753410">
      <w:pPr>
        <w:pStyle w:val="StandardWeb"/>
      </w:pPr>
      <w:r>
        <w:t>Der Mensch hat nichts so eigen.</w:t>
      </w:r>
      <w:r>
        <w:br/>
        <w:t>So wohl steht ihm nichts an,</w:t>
      </w:r>
      <w:r>
        <w:br/>
        <w:t>Als dass er Treu erzeigen</w:t>
      </w:r>
      <w:r>
        <w:br/>
        <w:t>Und Freundschaft halten kann u. s. w.</w:t>
      </w:r>
    </w:p>
    <w:p w14:paraId="4B740E39" w14:textId="0CB75B7B" w:rsidR="00753410" w:rsidRDefault="00753410" w:rsidP="00753410">
      <w:pPr>
        <w:pStyle w:val="StandardWeb"/>
      </w:pPr>
      <w:r>
        <w:t xml:space="preserve">und in dem reizenden, ursprünglich plattdeutschen Hochzeitsliede „Ännchen von Tharau“, von welchem Herder eine das Original keineswegs erreichende unvollständige Übersetzung gegeben hat. Aber sein Leben fiel in eine Zeit, die mehr als andere eine Zeit des Krieges, des Haders, der Untreue und der Herzlosigkeit war. Das war noch nicht Alles, dass die Furie des Religions- und Bürgerkrieges über ganz Deutschland losgelassen war, wovon doch auch das entlegene Preußen nicht unberührt blieb, welches überdies bei dem schwedisch-polnischen Kriege auch unmittelbar beteiligt war; erlebte doch Königsberg im J. 1626 nicht eben freundliche Durchmärsche schwedischer Truppen, so dass die Stadt sich veranlasst sah, damals zuerst ernstlich auf ihre Befestigung bedacht zu werden; war doch der Hafen von Königsberg, </w:t>
      </w:r>
      <w:proofErr w:type="spellStart"/>
      <w:r>
        <w:t>Pillau</w:t>
      </w:r>
      <w:proofErr w:type="spellEnd"/>
      <w:r>
        <w:t xml:space="preserve">, damals zehn Jahre lang durch die Schweden besetzt, und sowohl dadurch als durch ein Handelsverbot des preußischen Lehnsherrn, des Königs von Polen, der Handel aufs Äußerste beeinträchtigt; erneuerte sich doch, als für Deutschland durch den Westfälischen Frieden längst der Kriegslärm zum Schweigen gebracht war, die Kriegsnot für Preußen wiederum in den fünfziger Jahren, da zwischen Polen und Schweden abermals der Kampf entbrannte, wobei das erst aufstrebende Preußen bald auf der einen, bald auf der anderen Seite eine Stellung einzunehmen genötigt war, und </w:t>
      </w:r>
      <w:proofErr w:type="spellStart"/>
      <w:r>
        <w:t>obenein</w:t>
      </w:r>
      <w:proofErr w:type="spellEnd"/>
      <w:r>
        <w:t xml:space="preserve"> durch einbrechende </w:t>
      </w:r>
      <w:proofErr w:type="spellStart"/>
      <w:r>
        <w:t>Tartarenhorden</w:t>
      </w:r>
      <w:proofErr w:type="spellEnd"/>
      <w:r>
        <w:t xml:space="preserve"> schreckliche Verwüstungen erlitt. Hand in Hand mit diesen Kriegsnöten und Handelsstockungen gingen dann Verarmung, Hungersnot und Seuchen. Die Pest suchte Königsberg in der ersten Hälfte des Jahrhunderts mehrfach grässlich heim. Durch einzelne dieser Pestepidemien wurden über 10,000 Menschen hingerafft, die Seuche des Jahres 1649 räumte namentlich unter Universitätslehrern und Studenten entsetzlich auf. Auch die inneren bürgerlichen Verhältnisse jener Zeit waren durch andauernde Zwistigkeiten zwischen den Ständen, sowohl dem Adel als den Städten, und dem Churfürsten vielfach unerfreulich. Die Bürger Königsbergs, aufgereizt durch unruhige Führer und durch Abgaben und Einquartierung gedrückt, harmonierten mit dem Landesherrn so wenig, dass sie, für ihre Privilegien besorgt, seinen Bemühungen um die Souveränität unpatriotisch genug widerstrebten; die Feste Friedrichsburg scheint mehr zu ihrer Einschüchterung als zur Abwehr feindlicher Angriffe im J. 1657 angelegt zu sein. Da gab es Tage, in welchen Viele den Untergang des Vaterlandes nahe glaubten. Aber am unerfreulichsten sah es auf dem Gebiete aus, von welchem in solcher wirren Zeit am meisten hätte Frieden und Erhebung der Gemüter ausgehen sollen, auf dem kirchlichen; und man mag sich leicht vorstellen, dass ein Mann wie Dach daran besonders schwer zu tragen gehabt hat. Widerwärtiger, bitterer, tödlicher ist der theologische Parteihader in jenem Blütezeitalter protestantischer Kirchenfehden schwerlich irgendwo zu Tage getreten, als in Königsberg; hier hassten Lutheraner nicht bloß Calvinisten also, dass sie sich davor entsetzten, einen solchen „Bruder in Christo“ zu nennen, und der Professor Primarius der theologischen </w:t>
      </w:r>
      <w:proofErr w:type="spellStart"/>
      <w:r>
        <w:t>Facultät</w:t>
      </w:r>
      <w:proofErr w:type="spellEnd"/>
      <w:r>
        <w:t xml:space="preserve"> dem ersten </w:t>
      </w:r>
      <w:proofErr w:type="spellStart"/>
      <w:r>
        <w:t>reformirten</w:t>
      </w:r>
      <w:proofErr w:type="spellEnd"/>
      <w:r>
        <w:t xml:space="preserve"> Gottesdienste, welchen Churfürst Sigismund in seinem Privatgemach auf dem Schloss hielt, mit einer Predigt über Amos 8, 10. antwortete: „ich will eure Feiertage in Trauer und alle eure Lieder in Wehklagen verwandeln“; sondern hier verfolgten auch Lutheraner die Genossen der eigenen Kirche wegen abweichender Meinungen, welche die eigentlichen Heilsartikel kaum streiften, nicht bloß im Leben, sondern auch im Tode, wie denn der theologische Professor </w:t>
      </w:r>
      <w:proofErr w:type="spellStart"/>
      <w:r>
        <w:t>Myslenta</w:t>
      </w:r>
      <w:proofErr w:type="spellEnd"/>
      <w:r>
        <w:t xml:space="preserve">, einer der vornehmsten akademischen Lehrer </w:t>
      </w:r>
      <w:proofErr w:type="spellStart"/>
      <w:r>
        <w:t>Dach’s</w:t>
      </w:r>
      <w:proofErr w:type="spellEnd"/>
      <w:r>
        <w:t xml:space="preserve">, seinem Kollegen dem Professor Mich. Behm, wegen „Verrats an der Religion“ zuerst beim Wechsel des Dekanats das Fakultätssiegel und bald darauf bei seinem Tode das christliche Begräbnis in der Domkirche verweigerte. Es ist eine Zeit, in welcher Dach in einem Liede auf den Tod eines </w:t>
      </w:r>
      <w:proofErr w:type="spellStart"/>
      <w:r>
        <w:t>29jährigen</w:t>
      </w:r>
      <w:proofErr w:type="spellEnd"/>
      <w:r>
        <w:t xml:space="preserve"> Dozenten der medizinischen Fakultät singt:</w:t>
      </w:r>
    </w:p>
    <w:p w14:paraId="3E52748D" w14:textId="1A1C663C" w:rsidR="00753410" w:rsidRDefault="00753410" w:rsidP="00753410">
      <w:pPr>
        <w:pStyle w:val="StandardWeb"/>
      </w:pPr>
      <w:r>
        <w:t xml:space="preserve">Sund und </w:t>
      </w:r>
      <w:proofErr w:type="spellStart"/>
      <w:r>
        <w:t>Schand</w:t>
      </w:r>
      <w:proofErr w:type="spellEnd"/>
      <w:r>
        <w:t xml:space="preserve"> ist ausgelassen,</w:t>
      </w:r>
      <w:r>
        <w:br/>
        <w:t>Und steht ihm kein Ziel gesetzt;</w:t>
      </w:r>
      <w:r>
        <w:br/>
        <w:t>Mündlich lieben, herzlich hassen.</w:t>
      </w:r>
      <w:r>
        <w:br/>
        <w:t>Wird für große Kunst geschätzt.</w:t>
      </w:r>
      <w:r>
        <w:br/>
        <w:t>Glaube findet nirgend statt.</w:t>
      </w:r>
      <w:r>
        <w:br/>
        <w:t>Treu und Liebe sind erfroren,</w:t>
      </w:r>
      <w:r>
        <w:br/>
        <w:t>Dass Betrug die Herrschaft hat,</w:t>
      </w:r>
      <w:r>
        <w:br/>
        <w:t>Und für Tugend wird erkoren.</w:t>
      </w:r>
    </w:p>
    <w:p w14:paraId="7C4E28E0" w14:textId="626DCB94" w:rsidR="00753410" w:rsidRDefault="00753410" w:rsidP="00753410">
      <w:pPr>
        <w:pStyle w:val="StandardWeb"/>
      </w:pPr>
      <w:r>
        <w:t xml:space="preserve">In solcher politischen und kirchlichen Stickluft zu atmen, wurde der Brust </w:t>
      </w:r>
      <w:proofErr w:type="spellStart"/>
      <w:r>
        <w:t>Dach’s</w:t>
      </w:r>
      <w:proofErr w:type="spellEnd"/>
      <w:r>
        <w:t xml:space="preserve"> nicht eben leicht; er entzog sich ihr, so gut er konnte; er suchte und fand einen harmonischen Freundeskreis. Seit den Tagen des trefflichen Joh. </w:t>
      </w:r>
      <w:proofErr w:type="spellStart"/>
      <w:r>
        <w:t>Eccard</w:t>
      </w:r>
      <w:proofErr w:type="spellEnd"/>
      <w:r>
        <w:t xml:space="preserve">, der dreißig Jahre hindurch, am Schluss des vorigen bis in den Anfang des siebzehnten Jahrhunderts in Königsberg als herzoglicher Kapellmeister gelebt hatte, dessen Lebensbild hier (Nr. 345) voran steht, war ein reges Interesse für edle, namentlich heilige Musik und für die damit schwesterlich verbundene Poesie in Königsberg nicht ausgegangen. </w:t>
      </w:r>
      <w:proofErr w:type="spellStart"/>
      <w:r>
        <w:t>Eccard’s</w:t>
      </w:r>
      <w:proofErr w:type="spellEnd"/>
      <w:r>
        <w:t xml:space="preserve"> Schüler, Joh. </w:t>
      </w:r>
      <w:proofErr w:type="spellStart"/>
      <w:r>
        <w:t>Stobäus</w:t>
      </w:r>
      <w:proofErr w:type="spellEnd"/>
      <w:r>
        <w:t xml:space="preserve">, erhielt es wach, und es konnte an Vorhandenes ohne Schwierigkeit angeknüpft werden, als in den dreißiger Jahren besonders durch die Bemühungen des kurfürstlichen Raths Robert </w:t>
      </w:r>
      <w:proofErr w:type="spellStart"/>
      <w:r>
        <w:t>Roberthin</w:t>
      </w:r>
      <w:proofErr w:type="spellEnd"/>
      <w:r>
        <w:t xml:space="preserve">, eines Mannes von seiner Bildung, eines Gönners und Freundes des jungen Dach, welchem dieser seine Beförderung aus dem kärglichen Schulamt zur Professur vorzüglich verdankte, ein Sängerbund gestiftet wurde, dessen Seele Simon Dach wurde. Neben den Genannten, </w:t>
      </w:r>
      <w:proofErr w:type="spellStart"/>
      <w:r>
        <w:t>Roberthin</w:t>
      </w:r>
      <w:proofErr w:type="spellEnd"/>
      <w:r>
        <w:t xml:space="preserve"> und </w:t>
      </w:r>
      <w:proofErr w:type="spellStart"/>
      <w:r>
        <w:t>Stobäus</w:t>
      </w:r>
      <w:proofErr w:type="spellEnd"/>
      <w:r>
        <w:t xml:space="preserve">, waren die vornehmsten Glieder: Heinrich Albert, der Organist an der Domkirche (s. das folgende Lebensbild), dessen Lieder „Gott des Himmels und der Erde“ und „Einen guten Kampf hab ich auf der Welt gekämpft“ der evangelischen Gemeinde Deutschlands wohl bekannt sind, und Val. Thilo, Professor der Beredsamkeit, von dessen Adventsgesängen „Mit Ernst ihr Menschenkinder“ und „Such wer da will ein </w:t>
      </w:r>
      <w:proofErr w:type="spellStart"/>
      <w:r>
        <w:t>ander</w:t>
      </w:r>
      <w:proofErr w:type="spellEnd"/>
      <w:r>
        <w:t xml:space="preserve"> Ziel“ Gleiches gilt. Dieser Freundeskreis, und besonders Dach in ihm, hat manches Lied der Freundschaft, des Scherzes, der Liebe, des frommen Christenglaubens, vorzüglich aber der Sehnsucht aus der Welt hinaus in das ewige Leben ausgehen lassen. Es ist wahr, die Zahl der </w:t>
      </w:r>
      <w:proofErr w:type="spellStart"/>
      <w:r>
        <w:t>Dach’schen</w:t>
      </w:r>
      <w:proofErr w:type="spellEnd"/>
      <w:r>
        <w:t xml:space="preserve"> Lieder, welche nach hergebrachter Rubrizierung in die Rubrik „vom Tode“ hineingehören, ist außerordentlich groß. Man hat darauf hin die Anklage der Grämlichkeit, der Hypochondrie erhoben. Die Anklage ist in aller Weise ungerecht. In Sterbenszeiten Sterbelieder zu dichten, meistens von betrübten Eltern, Gatten, Freunden bei dem Dichter erbeten, sollte wohl für natürlich gelten. Und eine Sterbenszeit war die damalige Kriegs- und Pestzeit. Man vergleiche die Lebensjahre damaliger namhafter Leute, etwa aus den zunächst sich darbietenden akademischen Kreisen: es ist auffallend wie spärlich die Zahl der Jubilare, wie groß die Menge der „in der Hälfte der Tage“ Hinweggenommenen ist. Und abgesehen von der Sterblichkeit jener Zeit in Königsberg, soll das Gebet Mosis, des Mannes Gottes, „lehre uns unsere Tage richtig zählen, dass wir ein weises Herz erlangen,“ nicht ewig Geltung haben? Oder hat denn der Königsberger Sänger des Todes schlecht, glaubenslos, traurig wie die, die keine Hoffnung haben, vom Tode gesungen? – Er weiß vom Tode nicht anders als:</w:t>
      </w:r>
    </w:p>
    <w:p w14:paraId="5D83098B" w14:textId="164C2EFE" w:rsidR="00753410" w:rsidRDefault="00753410" w:rsidP="00753410">
      <w:pPr>
        <w:pStyle w:val="StandardWeb"/>
      </w:pPr>
      <w:r>
        <w:t>Wer, o Jesu, deine Wunden</w:t>
      </w:r>
      <w:r>
        <w:br/>
        <w:t xml:space="preserve">Stets für seine </w:t>
      </w:r>
      <w:proofErr w:type="spellStart"/>
      <w:r>
        <w:t>Ruhstatt</w:t>
      </w:r>
      <w:proofErr w:type="spellEnd"/>
      <w:r>
        <w:t xml:space="preserve"> hält,</w:t>
      </w:r>
      <w:r>
        <w:br/>
        <w:t>Hat den größten Schatz gefunden.</w:t>
      </w:r>
      <w:r>
        <w:br/>
        <w:t>Er verachtet diese Welt,</w:t>
      </w:r>
      <w:r>
        <w:br/>
        <w:t>Ihm ist Sterben eine Lust,</w:t>
      </w:r>
      <w:r>
        <w:br/>
        <w:t>Weil ihm Himmelsfreud bewusst.</w:t>
      </w:r>
    </w:p>
    <w:p w14:paraId="0711F031" w14:textId="0D44B6F5" w:rsidR="00753410" w:rsidRDefault="00753410" w:rsidP="00753410">
      <w:pPr>
        <w:pStyle w:val="StandardWeb"/>
      </w:pPr>
      <w:r>
        <w:t xml:space="preserve">In dem Liede „Was willst du armes Leben dich </w:t>
      </w:r>
      <w:proofErr w:type="spellStart"/>
      <w:r>
        <w:t>trotziglich</w:t>
      </w:r>
      <w:proofErr w:type="spellEnd"/>
      <w:r>
        <w:t xml:space="preserve"> erheben“ ist der Himmel ihm ein Ort, darinnen Jesus „uns tausend Stellen aufgeräumt“, und er weiß es, dass auch</w:t>
      </w:r>
    </w:p>
    <w:p w14:paraId="56384158" w14:textId="77777777" w:rsidR="00753410" w:rsidRDefault="00753410" w:rsidP="00753410">
      <w:pPr>
        <w:pStyle w:val="StandardWeb"/>
      </w:pPr>
      <w:r>
        <w:t>er wird mit der Schaar der Frommen</w:t>
      </w:r>
      <w:r>
        <w:br/>
        <w:t>aus Sturm und Wellen kommen</w:t>
      </w:r>
      <w:r>
        <w:br/>
        <w:t>zu dem gewünschten Ort.</w:t>
      </w:r>
    </w:p>
    <w:p w14:paraId="472FB9FD" w14:textId="77777777" w:rsidR="00753410" w:rsidRDefault="00753410" w:rsidP="00753410">
      <w:pPr>
        <w:pStyle w:val="StandardWeb"/>
      </w:pPr>
      <w:r>
        <w:t>Ein „schöner Himmelssaal“ ist’s, auf den er hofft; und die Freude in demselben wird vor Allem in der Gemeinschaft mit Gott bestehen:</w:t>
      </w:r>
    </w:p>
    <w:p w14:paraId="0CFF03C4" w14:textId="77777777" w:rsidR="00753410" w:rsidRDefault="00753410" w:rsidP="00753410">
      <w:pPr>
        <w:pStyle w:val="StandardWeb"/>
      </w:pPr>
      <w:r>
        <w:t>O wie werd‘ ich mich</w:t>
      </w:r>
      <w:r>
        <w:br/>
        <w:t>Dort an dir erquicken.</w:t>
      </w:r>
      <w:r>
        <w:br/>
        <w:t>Du wirst mich, und ich</w:t>
      </w:r>
      <w:r>
        <w:br/>
        <w:t>Werde dich anblicken.</w:t>
      </w:r>
      <w:r>
        <w:br/>
        <w:t>Ewig, herrlich, reich,</w:t>
      </w:r>
      <w:r>
        <w:br/>
        <w:t>Und den Engeln gleich.</w:t>
      </w:r>
    </w:p>
    <w:p w14:paraId="2E403C6A" w14:textId="03B39121" w:rsidR="00753410" w:rsidRDefault="00753410" w:rsidP="00753410">
      <w:pPr>
        <w:pStyle w:val="StandardWeb"/>
      </w:pPr>
      <w:r>
        <w:t>Eine besondere Lust gewährt es ihm, dem Dichter und Musikliebhaber, sich den Himmel voll Liederklang zu denken. Häufig kehrt die Vorstellung wieder. So in dem Liede: „Wenn Gott von allem Bösen und dieser Lebensnot wird meine Seel‘ erlösen“:</w:t>
      </w:r>
    </w:p>
    <w:p w14:paraId="715A698C" w14:textId="77777777" w:rsidR="00753410" w:rsidRDefault="00753410" w:rsidP="00753410">
      <w:pPr>
        <w:pStyle w:val="StandardWeb"/>
      </w:pPr>
      <w:r>
        <w:t>Mein Mund wird nichts als lachen,</w:t>
      </w:r>
      <w:r>
        <w:br/>
        <w:t>Und meiner Zunge Klang</w:t>
      </w:r>
      <w:r>
        <w:br/>
        <w:t>Wird nichts als Lieder machen,</w:t>
      </w:r>
      <w:r>
        <w:br/>
        <w:t>Gott, unserm Heil, zum Dank;</w:t>
      </w:r>
      <w:r>
        <w:br/>
        <w:t>Ihm werd‘ ich Ehre bringen.</w:t>
      </w:r>
      <w:r>
        <w:br/>
        <w:t>Von seiner Werke Zahl</w:t>
      </w:r>
      <w:r>
        <w:br/>
        <w:t>Wird heilig wiederklingen</w:t>
      </w:r>
      <w:r>
        <w:br/>
        <w:t>Der ganze Himmelssaal.</w:t>
      </w:r>
    </w:p>
    <w:p w14:paraId="34902528" w14:textId="77777777" w:rsidR="00753410" w:rsidRDefault="00753410" w:rsidP="00753410">
      <w:pPr>
        <w:pStyle w:val="StandardWeb"/>
      </w:pPr>
      <w:r>
        <w:t>Und in dem Liede: „Was haben wir zu sorgen:“</w:t>
      </w:r>
    </w:p>
    <w:p w14:paraId="18EE4EC5" w14:textId="77777777" w:rsidR="00753410" w:rsidRDefault="00753410" w:rsidP="00753410">
      <w:pPr>
        <w:pStyle w:val="StandardWeb"/>
      </w:pPr>
      <w:r>
        <w:t>Da wollen wir, vom Leben</w:t>
      </w:r>
      <w:r>
        <w:br/>
        <w:t>Und Lust berauscht, erheben.</w:t>
      </w:r>
      <w:r>
        <w:br/>
        <w:t>Der Stimm‘ und Saiten Klang,</w:t>
      </w:r>
      <w:r>
        <w:br/>
        <w:t>Und singen Ihm gehöre</w:t>
      </w:r>
      <w:r>
        <w:br/>
        <w:t>Macht, Weisheit, Herrschaft, Ehre,</w:t>
      </w:r>
      <w:r>
        <w:br/>
        <w:t>Und aller Liebe Dank.</w:t>
      </w:r>
    </w:p>
    <w:p w14:paraId="095089E0" w14:textId="0476526F" w:rsidR="00753410" w:rsidRDefault="00753410" w:rsidP="00753410">
      <w:pPr>
        <w:pStyle w:val="StandardWeb"/>
      </w:pPr>
      <w:r>
        <w:t>Auch in dem bekanntesten unter allen seinen Liedern „O wie selig seid ihr doch, ihr Frommen“ preist er die Seligen darüber selig, dass ihnen wird gesungen.</w:t>
      </w:r>
    </w:p>
    <w:p w14:paraId="71C61397" w14:textId="77777777" w:rsidR="00753410" w:rsidRDefault="00753410" w:rsidP="00753410">
      <w:pPr>
        <w:pStyle w:val="StandardWeb"/>
      </w:pPr>
      <w:r>
        <w:t>Was in Keines Ohr allhier gedrungen.</w:t>
      </w:r>
    </w:p>
    <w:p w14:paraId="56EA710E" w14:textId="77777777" w:rsidR="00753410" w:rsidRDefault="00753410" w:rsidP="00753410">
      <w:pPr>
        <w:pStyle w:val="StandardWeb"/>
      </w:pPr>
      <w:r>
        <w:t>In der „</w:t>
      </w:r>
      <w:proofErr w:type="spellStart"/>
      <w:r>
        <w:t>sel’gen</w:t>
      </w:r>
      <w:proofErr w:type="spellEnd"/>
      <w:r>
        <w:t xml:space="preserve"> Ewigkeit“ zählt er unter den Gegenständen der himmlischen Freude nach dem</w:t>
      </w:r>
    </w:p>
    <w:p w14:paraId="7B0000D2" w14:textId="77777777" w:rsidR="00753410" w:rsidRDefault="00753410" w:rsidP="00753410">
      <w:pPr>
        <w:pStyle w:val="StandardWeb"/>
      </w:pPr>
      <w:r>
        <w:t>Gott von Angesicht, wie er ist, erkennen</w:t>
      </w:r>
      <w:r>
        <w:br/>
        <w:t>Durch das große Licht seiner Liebe brennen,</w:t>
      </w:r>
    </w:p>
    <w:p w14:paraId="4A2C7738" w14:textId="77777777" w:rsidR="00753410" w:rsidRDefault="00753410" w:rsidP="00753410">
      <w:pPr>
        <w:pStyle w:val="StandardWeb"/>
      </w:pPr>
      <w:r>
        <w:t>und nach dem</w:t>
      </w:r>
    </w:p>
    <w:p w14:paraId="26E66DCC" w14:textId="77777777" w:rsidR="00753410" w:rsidRDefault="00753410" w:rsidP="00753410">
      <w:pPr>
        <w:pStyle w:val="StandardWeb"/>
      </w:pPr>
      <w:r>
        <w:t>Aller Väter Schaar und die lieben Seinen</w:t>
      </w:r>
      <w:r>
        <w:br/>
        <w:t>Sprechen immerdar</w:t>
      </w:r>
    </w:p>
    <w:p w14:paraId="710EE567" w14:textId="77777777" w:rsidR="00753410" w:rsidRDefault="00753410" w:rsidP="00753410">
      <w:pPr>
        <w:pStyle w:val="StandardWeb"/>
      </w:pPr>
      <w:r>
        <w:t>auch dies auf:</w:t>
      </w:r>
    </w:p>
    <w:p w14:paraId="63838665" w14:textId="77777777" w:rsidR="00753410" w:rsidRDefault="00753410" w:rsidP="00753410">
      <w:pPr>
        <w:pStyle w:val="StandardWeb"/>
      </w:pPr>
      <w:r>
        <w:t>Seine Stimm‘ empor</w:t>
      </w:r>
      <w:r>
        <w:br/>
        <w:t>Mit den Engeln schwingen,</w:t>
      </w:r>
      <w:r>
        <w:br/>
        <w:t>Und in vollem Chor</w:t>
      </w:r>
      <w:r>
        <w:br/>
        <w:t>Unsrem Schöpfer singen:</w:t>
      </w:r>
      <w:r>
        <w:br/>
        <w:t>Heilig bist du, Gott,</w:t>
      </w:r>
      <w:r>
        <w:br/>
        <w:t>O Herr Zebaoth.</w:t>
      </w:r>
    </w:p>
    <w:p w14:paraId="47C7B2C6" w14:textId="77548EB4" w:rsidR="00753410" w:rsidRDefault="00753410" w:rsidP="00753410">
      <w:pPr>
        <w:pStyle w:val="StandardWeb"/>
      </w:pPr>
      <w:r>
        <w:t xml:space="preserve">Aber er weiß auch, dass diese Dinge würdig auszusprechen ihm „Witz und Hand, </w:t>
      </w:r>
      <w:proofErr w:type="spellStart"/>
      <w:r>
        <w:t>Zung</w:t>
      </w:r>
      <w:proofErr w:type="spellEnd"/>
      <w:r>
        <w:t xml:space="preserve"> und Mund“ gebrechen. Er macht deshalb sehr häufig Anwendung von dem apostolischen Wort: „Was kein Auge </w:t>
      </w:r>
      <w:proofErr w:type="spellStart"/>
      <w:r>
        <w:t>gesehn</w:t>
      </w:r>
      <w:proofErr w:type="spellEnd"/>
      <w:r>
        <w:t xml:space="preserve"> hat und kein Ohr gehöret hat“ u. s. w.</w:t>
      </w:r>
    </w:p>
    <w:p w14:paraId="532226DA" w14:textId="77777777" w:rsidR="00753410" w:rsidRDefault="00753410" w:rsidP="00753410">
      <w:pPr>
        <w:pStyle w:val="StandardWeb"/>
      </w:pPr>
      <w:r>
        <w:t>Wenn ihm im Lichtglanze der Ewigkeit dieses Leben auch mitunter sehr dunkel zu sein scheint, in welcher Art vielleicht das Schroffste bei einem seiner Freunde sich findet:</w:t>
      </w:r>
    </w:p>
    <w:p w14:paraId="603959A0" w14:textId="77777777" w:rsidR="00753410" w:rsidRDefault="00753410" w:rsidP="00753410">
      <w:pPr>
        <w:pStyle w:val="StandardWeb"/>
      </w:pPr>
      <w:r>
        <w:t>Die Welt ist nur ein Hospital</w:t>
      </w:r>
      <w:r>
        <w:br/>
        <w:t>Darin wir kranken müssen</w:t>
      </w:r>
      <w:r>
        <w:br/>
        <w:t>An Leibes- und der Seelen-Qual,</w:t>
      </w:r>
      <w:r>
        <w:br/>
        <w:t>Und unsre Sünde büßen;</w:t>
      </w:r>
    </w:p>
    <w:p w14:paraId="13304690" w14:textId="77777777" w:rsidR="00753410" w:rsidRDefault="00753410" w:rsidP="00753410">
      <w:pPr>
        <w:pStyle w:val="StandardWeb"/>
      </w:pPr>
      <w:r>
        <w:t>wenn er auch in einem Krankheitsliede einmal seufzt:</w:t>
      </w:r>
    </w:p>
    <w:p w14:paraId="3E0FCA52" w14:textId="77777777" w:rsidR="00753410" w:rsidRDefault="00753410" w:rsidP="00753410">
      <w:pPr>
        <w:pStyle w:val="StandardWeb"/>
      </w:pPr>
      <w:r>
        <w:t>Ach deine Hand ist mir zu schwer,</w:t>
      </w:r>
      <w:r>
        <w:br/>
        <w:t>Zermalmst du mich doch, wie ein Bär</w:t>
      </w:r>
      <w:r>
        <w:br/>
        <w:t>Dem Schäflein, seinem Raube,</w:t>
      </w:r>
      <w:r>
        <w:br/>
        <w:t>Des Löwen Muth</w:t>
      </w:r>
      <w:r>
        <w:br/>
        <w:t xml:space="preserve">Der Hindin </w:t>
      </w:r>
      <w:proofErr w:type="spellStart"/>
      <w:r>
        <w:t>thut</w:t>
      </w:r>
      <w:proofErr w:type="spellEnd"/>
      <w:r>
        <w:t>,</w:t>
      </w:r>
      <w:r>
        <w:br/>
        <w:t>Der Habicht einer Taube.</w:t>
      </w:r>
    </w:p>
    <w:p w14:paraId="7ED1749E" w14:textId="07DD6F94" w:rsidR="00753410" w:rsidRDefault="00753410" w:rsidP="00753410">
      <w:pPr>
        <w:pStyle w:val="StandardWeb"/>
      </w:pPr>
      <w:r>
        <w:t xml:space="preserve">so löst sich alle Klage doch in völlige Ergebung auf; er ist von der Notwendigkeit der Leiden zur christlichen Lebenszucht überzeugt, und spricht solche Überzeugung unter andern in dem schönen, merkwürdiger Weise in keines der gangbaren Preußischen Gesangbücher, wohl aber in das </w:t>
      </w:r>
      <w:proofErr w:type="spellStart"/>
      <w:r>
        <w:t>Freylinghausen’sche</w:t>
      </w:r>
      <w:proofErr w:type="spellEnd"/>
      <w:r>
        <w:t xml:space="preserve">, </w:t>
      </w:r>
      <w:proofErr w:type="spellStart"/>
      <w:r>
        <w:t>Porst’sche</w:t>
      </w:r>
      <w:proofErr w:type="spellEnd"/>
      <w:r>
        <w:t xml:space="preserve"> u. a. aufgenommenen Liede „Kein Christ soll ihm die Rechnung machen“ im Bilde so aus:</w:t>
      </w:r>
    </w:p>
    <w:p w14:paraId="4473C084" w14:textId="12CCD320" w:rsidR="00753410" w:rsidRDefault="00753410" w:rsidP="00753410">
      <w:pPr>
        <w:pStyle w:val="StandardWeb"/>
      </w:pPr>
      <w:r>
        <w:t>Der Wein muss erst gekeltert werden</w:t>
      </w:r>
      <w:r>
        <w:br/>
        <w:t>Eh‘ als sein süßer Saft</w:t>
      </w:r>
      <w:r>
        <w:br/>
        <w:t>Das Trauern von uns rafft.</w:t>
      </w:r>
      <w:r>
        <w:br/>
        <w:t>Der Weizen, so uns stärkt auf Erden,</w:t>
      </w:r>
      <w:r>
        <w:br/>
        <w:t>Kommt durch das Mahlen und durch Hitze</w:t>
      </w:r>
      <w:r>
        <w:br/>
        <w:t>Uns erst zu nütze.</w:t>
      </w:r>
    </w:p>
    <w:p w14:paraId="27AD702E" w14:textId="77777777" w:rsidR="00753410" w:rsidRDefault="00753410" w:rsidP="00753410">
      <w:pPr>
        <w:pStyle w:val="StandardWeb"/>
      </w:pPr>
      <w:r>
        <w:t xml:space="preserve">So gelingen ihm denn auch Lieder jener Gattung, in welcher P. Gerhardt der Meister ist, die im Tone des kindlichsten Vertrauens die vorsehungsvolle Güte Gottes preisen; dieser wohltuende, die </w:t>
      </w:r>
      <w:proofErr w:type="spellStart"/>
      <w:r>
        <w:t>geängstete</w:t>
      </w:r>
      <w:proofErr w:type="spellEnd"/>
      <w:r>
        <w:t xml:space="preserve"> Seele mit den Widerwärtigkeiten des Leidens aussöhnende Ton durchzieht z. B. das auf einen durch erschütternden Meuchelmord umgekommenen Jüngling gedichtete Lied: „Was soll ein Christ sich fressen“, und das andere auf den Tod einer früh Vollendeten: „Was </w:t>
      </w:r>
      <w:proofErr w:type="spellStart"/>
      <w:r>
        <w:t>stehn</w:t>
      </w:r>
      <w:proofErr w:type="spellEnd"/>
      <w:r>
        <w:t xml:space="preserve"> und weinen wir zu Hauf.“ Hier rühmt er:</w:t>
      </w:r>
    </w:p>
    <w:p w14:paraId="43B56196" w14:textId="56CC377C" w:rsidR="00753410" w:rsidRDefault="00753410" w:rsidP="00753410">
      <w:pPr>
        <w:pStyle w:val="StandardWeb"/>
      </w:pPr>
      <w:r>
        <w:t>Gott tut, wie ein getreuer Hirt,</w:t>
      </w:r>
      <w:r>
        <w:br/>
        <w:t>Der eines Wetters inne wird</w:t>
      </w:r>
      <w:r>
        <w:br/>
        <w:t>Und treibt sein Vieh zusammen</w:t>
      </w:r>
      <w:r>
        <w:br/>
        <w:t>Den Ställen zu</w:t>
      </w:r>
      <w:r>
        <w:br/>
        <w:t>In sichre Ruh</w:t>
      </w:r>
      <w:r>
        <w:br/>
        <w:t>Für Hagel, Sturm und Flammen,</w:t>
      </w:r>
    </w:p>
    <w:p w14:paraId="206D9F45" w14:textId="3F65BB6C" w:rsidR="00753410" w:rsidRDefault="00753410" w:rsidP="00753410">
      <w:pPr>
        <w:pStyle w:val="StandardWeb"/>
      </w:pPr>
      <w:r>
        <w:t xml:space="preserve">Mit eben so viel, oder eben so wenig Recht wie der Dichter von „Valet will ich dir geben“ Val. Herberger, oder der Sänger des Liedes „Ich bin ein Gast auf Erden“, P. Gerhardt grämlich und melancholisch genannt werden würden, trifft solcher Vorwurf den Dichter der Lieder: „Ich bin ja Herr in deiner Macht“ und „O wie selig seid ihr doch, ihr Frommen“, unseren Simon Dach. Es verhält sich auch durchaus nicht so, dass erst spätere schmerzliche Erfahrungen ihm, dem früher Heiteren, eine andere Richtung gegeben hätten; es sind sehr fröhliche und tief ernste Lieder aus allen Lebensperioden </w:t>
      </w:r>
      <w:proofErr w:type="spellStart"/>
      <w:r>
        <w:t>Dach’s</w:t>
      </w:r>
      <w:proofErr w:type="spellEnd"/>
      <w:r>
        <w:t xml:space="preserve"> vorhanden; sehnsuchtsvolle Sterbegesänge gehen Liedern voll launigen Humors voran, und letzterer ist ihm auch in der Nähe seines Lebenszieles noch nicht ausgegangen: er war allezeit ein Mensch des Heimwehs, auf dessen Wanderschaft die Gewissheit, dass er der Heimat sich nähere, einen die Mühen der Reise mildernden und erheiternden Einfluss ausübte. Ein todesbanges, kreuzesscheues, zur Schwermut geneigtes Gemüt wird ohne Bedenken auf </w:t>
      </w:r>
      <w:proofErr w:type="spellStart"/>
      <w:r>
        <w:t>Dach’sche</w:t>
      </w:r>
      <w:proofErr w:type="spellEnd"/>
      <w:r>
        <w:t xml:space="preserve"> Lieder hinzuweisen, und nicht Nahrung für dergleichen krankhaftes Wesen, sondern Erleichterung und Befreiung davon zu erwarten sein. Der Gedanken, welcher sie voll sind, ledig sein oder ihnen aus dem Wege gehen, kann nicht für einen dem Evangelium entsprechenden Gemütszustand gelten; vielmehr mit solchem Saitenspiel der Traurigkeit, dem Tode und dem Gericht begegnen und ihrer mächtig werden, ist das Zeichen einer Seele, welche rühmen mag: Gott sei Dank, der uns den Sieg gegeben hat, durch unsern Herrn Jesum Christum. Dass die Technik des </w:t>
      </w:r>
      <w:proofErr w:type="spellStart"/>
      <w:r>
        <w:t>Dach’schen</w:t>
      </w:r>
      <w:proofErr w:type="spellEnd"/>
      <w:r>
        <w:t xml:space="preserve"> Saitenspiels nach Verhältnis der Zeit, in welcher Opitz eben aufgetreten war, vorzüglich leicht, rein und korrekt ist, und wenn hier verglichen werden soll, von keinem andern jenes Jahrhunderts übertroffen wird, sei nur kurz angemerkt. Doch wird, außer der örtlichen Abgelegenheit der </w:t>
      </w:r>
      <w:proofErr w:type="spellStart"/>
      <w:r>
        <w:t>Pregelstadt</w:t>
      </w:r>
      <w:proofErr w:type="spellEnd"/>
      <w:r>
        <w:t xml:space="preserve">, besonders sie es veranlasst haben, namentlich die Neuheit der Versmaße und die dadurch geforderte Neuheit der übrigens trefflichen Melodien, dass </w:t>
      </w:r>
      <w:proofErr w:type="spellStart"/>
      <w:r>
        <w:t>Dach’s</w:t>
      </w:r>
      <w:proofErr w:type="spellEnd"/>
      <w:r>
        <w:t xml:space="preserve"> Lieder, mit Ausnahme weniger, provinziell geblieben sind, und selbst in ihrem Heimatlande wohl im Kämmerlein und auf dem Krankenbette, wie auf dem Sterbelager andächtig gelesen, inbrünstig gebetet, aber von den Gemeinden nicht sehr häufig gesungen werden. Dazu kommt, dass sie ihrem Inhalte nach in der Mehrheit wirklich weniger gemeindemäßig sind. Wenn aber Gesangbücher auch der Privaterbauung dienen sollen, so ist ihnen ein viel reicherer Anteil an den Liedern unseres Dichters zu wünschen, und immerhin würden sich auch mehrere finden, und nicht bloß Totenfestlieder, welche für evangelische Gemeinden zu einem würdigen Ausdruck ihres Glaubens und ihrer Hoffnung sich eignen würden.</w:t>
      </w:r>
    </w:p>
    <w:p w14:paraId="3CD3FA3F" w14:textId="77777777" w:rsidR="00753410" w:rsidRDefault="00753410" w:rsidP="00753410">
      <w:pPr>
        <w:spacing w:after="0" w:line="240" w:lineRule="auto"/>
        <w:rPr>
          <w:rFonts w:eastAsia="Times New Roman"/>
          <w:szCs w:val="24"/>
          <w:lang w:eastAsia="de-DE"/>
        </w:rPr>
      </w:pPr>
      <w:r>
        <w:br w:type="page"/>
      </w:r>
    </w:p>
    <w:p w14:paraId="26F0CA10" w14:textId="77777777" w:rsidR="0092288C" w:rsidRDefault="0092288C" w:rsidP="0092288C">
      <w:pPr>
        <w:pStyle w:val="berschrift1"/>
      </w:pPr>
      <w:r w:rsidRPr="0092288C">
        <w:t>Ach, lasst uns Gott doch einig leben,</w:t>
      </w:r>
    </w:p>
    <w:p w14:paraId="7E848E2B" w14:textId="77777777" w:rsidR="0092288C" w:rsidRDefault="0092288C" w:rsidP="0092288C">
      <w:pPr>
        <w:pStyle w:val="StandardWeb"/>
      </w:pPr>
      <w:r>
        <w:t>Ach, lasst uns Gott doch einig leben,</w:t>
      </w:r>
      <w:r>
        <w:br/>
        <w:t xml:space="preserve">So lange wir im leben </w:t>
      </w:r>
      <w:proofErr w:type="spellStart"/>
      <w:r>
        <w:t>seyn</w:t>
      </w:r>
      <w:proofErr w:type="spellEnd"/>
      <w:r>
        <w:t>!</w:t>
      </w:r>
      <w:r>
        <w:br/>
        <w:t xml:space="preserve">Vielleicht bricht jetzt der </w:t>
      </w:r>
      <w:proofErr w:type="spellStart"/>
      <w:r>
        <w:t>tod</w:t>
      </w:r>
      <w:proofErr w:type="spellEnd"/>
      <w:r>
        <w:t xml:space="preserve"> herein,</w:t>
      </w:r>
      <w:r>
        <w:br/>
        <w:t>Dann steht uns rechenschafft zu geben</w:t>
      </w:r>
      <w:r>
        <w:br/>
        <w:t xml:space="preserve">Von allem, was so </w:t>
      </w:r>
      <w:proofErr w:type="spellStart"/>
      <w:r>
        <w:t>wol</w:t>
      </w:r>
      <w:proofErr w:type="spellEnd"/>
      <w:r>
        <w:t xml:space="preserve"> uns </w:t>
      </w:r>
      <w:proofErr w:type="spellStart"/>
      <w:r>
        <w:t>that</w:t>
      </w:r>
      <w:proofErr w:type="spellEnd"/>
      <w:r>
        <w:t>,</w:t>
      </w:r>
      <w:r>
        <w:br/>
        <w:t xml:space="preserve">Uns </w:t>
      </w:r>
      <w:proofErr w:type="spellStart"/>
      <w:r>
        <w:t>ausser</w:t>
      </w:r>
      <w:proofErr w:type="spellEnd"/>
      <w:r>
        <w:t xml:space="preserve"> Gott gefallen hat. </w:t>
      </w:r>
    </w:p>
    <w:p w14:paraId="3E4EF6F7" w14:textId="77777777" w:rsidR="0092288C" w:rsidRDefault="0092288C" w:rsidP="0092288C">
      <w:pPr>
        <w:pStyle w:val="StandardWeb"/>
      </w:pPr>
      <w:r>
        <w:t xml:space="preserve">Der argen </w:t>
      </w:r>
      <w:proofErr w:type="spellStart"/>
      <w:r>
        <w:t>welt</w:t>
      </w:r>
      <w:proofErr w:type="spellEnd"/>
      <w:r>
        <w:t xml:space="preserve"> verkehrtes scherzen</w:t>
      </w:r>
      <w:r>
        <w:br/>
        <w:t xml:space="preserve">Und was durch </w:t>
      </w:r>
      <w:proofErr w:type="spellStart"/>
      <w:r>
        <w:t>tücke</w:t>
      </w:r>
      <w:proofErr w:type="spellEnd"/>
      <w:r>
        <w:t xml:space="preserve"> </w:t>
      </w:r>
      <w:proofErr w:type="spellStart"/>
      <w:r>
        <w:t>mancherhand</w:t>
      </w:r>
      <w:proofErr w:type="spellEnd"/>
      <w:r>
        <w:br/>
        <w:t xml:space="preserve">Uns bringt </w:t>
      </w:r>
      <w:proofErr w:type="spellStart"/>
      <w:r>
        <w:t>umb</w:t>
      </w:r>
      <w:proofErr w:type="spellEnd"/>
      <w:r>
        <w:t xml:space="preserve"> </w:t>
      </w:r>
      <w:proofErr w:type="spellStart"/>
      <w:r>
        <w:t>urtheil</w:t>
      </w:r>
      <w:proofErr w:type="spellEnd"/>
      <w:r>
        <w:t xml:space="preserve"> und verstand</w:t>
      </w:r>
      <w:r>
        <w:br/>
        <w:t xml:space="preserve">Und </w:t>
      </w:r>
      <w:proofErr w:type="spellStart"/>
      <w:r>
        <w:t>offt</w:t>
      </w:r>
      <w:proofErr w:type="spellEnd"/>
      <w:r>
        <w:t xml:space="preserve"> zum </w:t>
      </w:r>
      <w:proofErr w:type="spellStart"/>
      <w:r>
        <w:t>hencker</w:t>
      </w:r>
      <w:proofErr w:type="spellEnd"/>
      <w:r>
        <w:t xml:space="preserve"> wird im </w:t>
      </w:r>
      <w:proofErr w:type="spellStart"/>
      <w:r>
        <w:t>hertzen</w:t>
      </w:r>
      <w:proofErr w:type="spellEnd"/>
      <w:r>
        <w:t>,</w:t>
      </w:r>
      <w:r>
        <w:br/>
        <w:t xml:space="preserve">Wird wie ein rauch und </w:t>
      </w:r>
      <w:proofErr w:type="spellStart"/>
      <w:r>
        <w:t>dampff</w:t>
      </w:r>
      <w:proofErr w:type="spellEnd"/>
      <w:r>
        <w:t xml:space="preserve"> zu nicht,</w:t>
      </w:r>
      <w:r>
        <w:br/>
        <w:t xml:space="preserve">Eh‘ als der </w:t>
      </w:r>
      <w:proofErr w:type="spellStart"/>
      <w:r>
        <w:t>athem</w:t>
      </w:r>
      <w:proofErr w:type="spellEnd"/>
      <w:r>
        <w:t xml:space="preserve"> uns gebricht. </w:t>
      </w:r>
    </w:p>
    <w:p w14:paraId="76653892" w14:textId="77777777" w:rsidR="0092288C" w:rsidRDefault="0092288C" w:rsidP="0092288C">
      <w:pPr>
        <w:pStyle w:val="StandardWeb"/>
      </w:pPr>
      <w:proofErr w:type="spellStart"/>
      <w:r>
        <w:t>Drumb</w:t>
      </w:r>
      <w:proofErr w:type="spellEnd"/>
      <w:r>
        <w:t xml:space="preserve"> weil sich unsre </w:t>
      </w:r>
      <w:proofErr w:type="spellStart"/>
      <w:r>
        <w:t>brust</w:t>
      </w:r>
      <w:proofErr w:type="spellEnd"/>
      <w:r>
        <w:t xml:space="preserve"> </w:t>
      </w:r>
      <w:proofErr w:type="spellStart"/>
      <w:r>
        <w:t>kan</w:t>
      </w:r>
      <w:proofErr w:type="spellEnd"/>
      <w:r>
        <w:t xml:space="preserve"> heben,</w:t>
      </w:r>
      <w:r>
        <w:br/>
        <w:t>Eh‘ uns der warme geist entweicht,</w:t>
      </w:r>
      <w:r>
        <w:br/>
        <w:t xml:space="preserve">Und </w:t>
      </w:r>
      <w:proofErr w:type="spellStart"/>
      <w:r>
        <w:t>dieß</w:t>
      </w:r>
      <w:proofErr w:type="spellEnd"/>
      <w:r>
        <w:t xml:space="preserve">, was </w:t>
      </w:r>
      <w:proofErr w:type="spellStart"/>
      <w:r>
        <w:t>irrdisch</w:t>
      </w:r>
      <w:proofErr w:type="spellEnd"/>
      <w:r>
        <w:t xml:space="preserve"> ist, verbleicht,</w:t>
      </w:r>
      <w:r>
        <w:br/>
        <w:t>So lasst uns Gott doch einig leben!</w:t>
      </w:r>
      <w:r>
        <w:br/>
        <w:t>Der uns das leben hat beschert,</w:t>
      </w:r>
      <w:r>
        <w:br/>
        <w:t xml:space="preserve">Ist, </w:t>
      </w:r>
      <w:proofErr w:type="spellStart"/>
      <w:r>
        <w:t>daß</w:t>
      </w:r>
      <w:proofErr w:type="spellEnd"/>
      <w:r>
        <w:t xml:space="preserve"> man ihm leb‘, auch </w:t>
      </w:r>
      <w:proofErr w:type="spellStart"/>
      <w:r>
        <w:t>wol</w:t>
      </w:r>
      <w:proofErr w:type="spellEnd"/>
      <w:r>
        <w:t xml:space="preserve"> wehrt. </w:t>
      </w:r>
    </w:p>
    <w:p w14:paraId="1E0429A1" w14:textId="77777777" w:rsidR="000A4615" w:rsidRDefault="000A4615" w:rsidP="000A4615">
      <w:pPr>
        <w:pStyle w:val="berschrift1"/>
      </w:pPr>
      <w:r>
        <w:t>Das Leid ist hier</w:t>
      </w:r>
    </w:p>
    <w:p w14:paraId="20BDD118" w14:textId="77777777" w:rsidR="000A4615" w:rsidRPr="000A4615" w:rsidRDefault="000A4615" w:rsidP="000A4615">
      <w:pPr>
        <w:rPr>
          <w:b/>
          <w:bCs/>
        </w:rPr>
      </w:pPr>
      <w:r w:rsidRPr="000A4615">
        <w:rPr>
          <w:b/>
          <w:bCs/>
        </w:rPr>
        <w:t xml:space="preserve">Als die hochlöblichen </w:t>
      </w:r>
      <w:proofErr w:type="spellStart"/>
      <w:r w:rsidRPr="000A4615">
        <w:rPr>
          <w:b/>
          <w:bCs/>
        </w:rPr>
        <w:t>crohnen</w:t>
      </w:r>
      <w:proofErr w:type="spellEnd"/>
      <w:r w:rsidRPr="000A4615">
        <w:rPr>
          <w:b/>
          <w:bCs/>
        </w:rPr>
        <w:t xml:space="preserve"> </w:t>
      </w:r>
      <w:proofErr w:type="spellStart"/>
      <w:r w:rsidRPr="000A4615">
        <w:rPr>
          <w:b/>
          <w:bCs/>
        </w:rPr>
        <w:t>Pohlen</w:t>
      </w:r>
      <w:proofErr w:type="spellEnd"/>
      <w:r w:rsidRPr="000A4615">
        <w:rPr>
          <w:b/>
          <w:bCs/>
        </w:rPr>
        <w:t xml:space="preserve"> und Schweden nach </w:t>
      </w:r>
      <w:proofErr w:type="spellStart"/>
      <w:r w:rsidRPr="000A4615">
        <w:rPr>
          <w:b/>
          <w:bCs/>
        </w:rPr>
        <w:t>abgelauffenem</w:t>
      </w:r>
      <w:proofErr w:type="spellEnd"/>
      <w:r w:rsidRPr="000A4615">
        <w:rPr>
          <w:b/>
          <w:bCs/>
        </w:rPr>
        <w:t xml:space="preserve"> sechsjährigen stillstand in </w:t>
      </w:r>
      <w:proofErr w:type="spellStart"/>
      <w:r w:rsidRPr="000A4615">
        <w:rPr>
          <w:b/>
          <w:bCs/>
        </w:rPr>
        <w:t>Preussen</w:t>
      </w:r>
      <w:proofErr w:type="spellEnd"/>
      <w:r w:rsidRPr="000A4615">
        <w:rPr>
          <w:b/>
          <w:bCs/>
        </w:rPr>
        <w:t xml:space="preserve"> sich </w:t>
      </w:r>
      <w:proofErr w:type="spellStart"/>
      <w:r w:rsidRPr="000A4615">
        <w:rPr>
          <w:b/>
          <w:bCs/>
        </w:rPr>
        <w:t>wiederumb</w:t>
      </w:r>
      <w:proofErr w:type="spellEnd"/>
      <w:r w:rsidRPr="000A4615">
        <w:rPr>
          <w:b/>
          <w:bCs/>
        </w:rPr>
        <w:t xml:space="preserve"> zum krieg rüsteten, im </w:t>
      </w:r>
      <w:proofErr w:type="spellStart"/>
      <w:r w:rsidRPr="000A4615">
        <w:rPr>
          <w:b/>
          <w:bCs/>
        </w:rPr>
        <w:t>jahr</w:t>
      </w:r>
      <w:proofErr w:type="spellEnd"/>
      <w:r w:rsidRPr="000A4615">
        <w:rPr>
          <w:b/>
          <w:bCs/>
        </w:rPr>
        <w:t xml:space="preserve"> 1635.</w:t>
      </w:r>
    </w:p>
    <w:p w14:paraId="2D0B43C3" w14:textId="77777777" w:rsidR="000A4615" w:rsidRDefault="000A4615" w:rsidP="000A4615">
      <w:pPr>
        <w:pStyle w:val="StandardWeb"/>
      </w:pPr>
      <w:r>
        <w:t>Das leid ist hier,</w:t>
      </w:r>
      <w:r>
        <w:br/>
        <w:t>Da sehen wir,</w:t>
      </w:r>
      <w:r>
        <w:br/>
        <w:t xml:space="preserve">O </w:t>
      </w:r>
      <w:proofErr w:type="spellStart"/>
      <w:r>
        <w:t>grosser</w:t>
      </w:r>
      <w:proofErr w:type="spellEnd"/>
      <w:r>
        <w:t xml:space="preserve"> Gott,</w:t>
      </w:r>
      <w:r>
        <w:br/>
        <w:t>Wenn dein gebot</w:t>
      </w:r>
      <w:r>
        <w:br/>
        <w:t>Nicht wird vollbracht,</w:t>
      </w:r>
      <w:r>
        <w:br/>
        <w:t xml:space="preserve">Was krieg und </w:t>
      </w:r>
      <w:proofErr w:type="spellStart"/>
      <w:r>
        <w:t>schlacht</w:t>
      </w:r>
      <w:proofErr w:type="spellEnd"/>
      <w:r>
        <w:br/>
        <w:t xml:space="preserve">Uns dann für </w:t>
      </w:r>
      <w:proofErr w:type="spellStart"/>
      <w:r>
        <w:t>grossen</w:t>
      </w:r>
      <w:proofErr w:type="spellEnd"/>
      <w:r>
        <w:t xml:space="preserve"> </w:t>
      </w:r>
      <w:proofErr w:type="spellStart"/>
      <w:r>
        <w:t>jammer</w:t>
      </w:r>
      <w:proofErr w:type="spellEnd"/>
      <w:r>
        <w:t xml:space="preserve"> macht. </w:t>
      </w:r>
    </w:p>
    <w:p w14:paraId="2433529A" w14:textId="77777777" w:rsidR="000A4615" w:rsidRDefault="000A4615" w:rsidP="000A4615">
      <w:pPr>
        <w:pStyle w:val="StandardWeb"/>
      </w:pPr>
      <w:r>
        <w:t xml:space="preserve">Der feinde </w:t>
      </w:r>
      <w:proofErr w:type="spellStart"/>
      <w:r>
        <w:t>heer</w:t>
      </w:r>
      <w:proofErr w:type="spellEnd"/>
      <w:r>
        <w:br/>
        <w:t xml:space="preserve">Fleucht durch das </w:t>
      </w:r>
      <w:proofErr w:type="spellStart"/>
      <w:r>
        <w:t>meer</w:t>
      </w:r>
      <w:proofErr w:type="spellEnd"/>
      <w:r>
        <w:t>,</w:t>
      </w:r>
      <w:r>
        <w:br/>
        <w:t>Setzt ohne ruh‘</w:t>
      </w:r>
      <w:r>
        <w:br/>
      </w:r>
      <w:proofErr w:type="spellStart"/>
      <w:r>
        <w:t>Auff</w:t>
      </w:r>
      <w:proofErr w:type="spellEnd"/>
      <w:r>
        <w:t xml:space="preserve"> uns nur zu.</w:t>
      </w:r>
      <w:r>
        <w:br/>
        <w:t xml:space="preserve">Wie steht ihr </w:t>
      </w:r>
      <w:proofErr w:type="spellStart"/>
      <w:r>
        <w:t>muth</w:t>
      </w:r>
      <w:proofErr w:type="spellEnd"/>
      <w:r>
        <w:br/>
        <w:t>Nach unserm gut,</w:t>
      </w:r>
      <w:r>
        <w:br/>
        <w:t xml:space="preserve">Wie dürstet sie nach </w:t>
      </w:r>
      <w:proofErr w:type="spellStart"/>
      <w:r>
        <w:t>mord</w:t>
      </w:r>
      <w:proofErr w:type="spellEnd"/>
      <w:r>
        <w:t xml:space="preserve"> und </w:t>
      </w:r>
      <w:proofErr w:type="spellStart"/>
      <w:r>
        <w:t>blut</w:t>
      </w:r>
      <w:proofErr w:type="spellEnd"/>
      <w:r>
        <w:t xml:space="preserve"> </w:t>
      </w:r>
    </w:p>
    <w:p w14:paraId="5FF4B1B7" w14:textId="77777777" w:rsidR="000A4615" w:rsidRDefault="000A4615" w:rsidP="000A4615">
      <w:pPr>
        <w:pStyle w:val="StandardWeb"/>
      </w:pPr>
      <w:r>
        <w:t xml:space="preserve">Wo </w:t>
      </w:r>
      <w:proofErr w:type="spellStart"/>
      <w:r>
        <w:t>sol</w:t>
      </w:r>
      <w:proofErr w:type="spellEnd"/>
      <w:r>
        <w:t xml:space="preserve"> man doch</w:t>
      </w:r>
      <w:r>
        <w:br/>
        <w:t>In diesem joch</w:t>
      </w:r>
      <w:r>
        <w:br/>
        <w:t xml:space="preserve">Und </w:t>
      </w:r>
      <w:proofErr w:type="spellStart"/>
      <w:r>
        <w:t>creutz</w:t>
      </w:r>
      <w:proofErr w:type="spellEnd"/>
      <w:r>
        <w:t xml:space="preserve"> </w:t>
      </w:r>
      <w:proofErr w:type="spellStart"/>
      <w:r>
        <w:t>hinziehn</w:t>
      </w:r>
      <w:proofErr w:type="spellEnd"/>
      <w:r>
        <w:t>?</w:t>
      </w:r>
      <w:r>
        <w:br/>
        <w:t xml:space="preserve">Wir wollen </w:t>
      </w:r>
      <w:proofErr w:type="spellStart"/>
      <w:r>
        <w:t>fliehn</w:t>
      </w:r>
      <w:proofErr w:type="spellEnd"/>
      <w:r>
        <w:br/>
        <w:t>Zu dir, o Gott;</w:t>
      </w:r>
      <w:r>
        <w:br/>
        <w:t xml:space="preserve">Der </w:t>
      </w:r>
      <w:proofErr w:type="spellStart"/>
      <w:r>
        <w:t>grossen</w:t>
      </w:r>
      <w:proofErr w:type="spellEnd"/>
      <w:r>
        <w:t xml:space="preserve"> </w:t>
      </w:r>
      <w:proofErr w:type="spellStart"/>
      <w:r>
        <w:t>noht</w:t>
      </w:r>
      <w:proofErr w:type="spellEnd"/>
      <w:r>
        <w:br/>
        <w:t xml:space="preserve">Entheb uns doch durch Christi </w:t>
      </w:r>
      <w:proofErr w:type="spellStart"/>
      <w:r>
        <w:t>todt</w:t>
      </w:r>
      <w:proofErr w:type="spellEnd"/>
      <w:r>
        <w:t xml:space="preserve">! </w:t>
      </w:r>
    </w:p>
    <w:p w14:paraId="4952962B" w14:textId="77777777" w:rsidR="000A4615" w:rsidRDefault="000A4615" w:rsidP="000A4615">
      <w:pPr>
        <w:pStyle w:val="StandardWeb"/>
      </w:pPr>
      <w:r>
        <w:t xml:space="preserve">Zeuch du, o </w:t>
      </w:r>
      <w:proofErr w:type="spellStart"/>
      <w:r>
        <w:t>held</w:t>
      </w:r>
      <w:proofErr w:type="spellEnd"/>
      <w:r>
        <w:t>,</w:t>
      </w:r>
      <w:r>
        <w:br/>
        <w:t xml:space="preserve">Mit uns ins </w:t>
      </w:r>
      <w:proofErr w:type="spellStart"/>
      <w:r>
        <w:t>feld</w:t>
      </w:r>
      <w:proofErr w:type="spellEnd"/>
      <w:r>
        <w:t>!</w:t>
      </w:r>
      <w:r>
        <w:br/>
        <w:t>Wir sind zu schwach;</w:t>
      </w:r>
      <w:r>
        <w:br/>
        <w:t xml:space="preserve">Führ du die </w:t>
      </w:r>
      <w:proofErr w:type="spellStart"/>
      <w:r>
        <w:t>sach</w:t>
      </w:r>
      <w:proofErr w:type="spellEnd"/>
      <w:r>
        <w:t>‘</w:t>
      </w:r>
      <w:r>
        <w:br/>
        <w:t xml:space="preserve">Und </w:t>
      </w:r>
      <w:proofErr w:type="spellStart"/>
      <w:r>
        <w:t>schütz‘</w:t>
      </w:r>
      <w:proofErr w:type="spellEnd"/>
      <w:r>
        <w:t xml:space="preserve"> hinfort</w:t>
      </w:r>
      <w:r>
        <w:br/>
        <w:t xml:space="preserve">Bey uns dein </w:t>
      </w:r>
      <w:proofErr w:type="spellStart"/>
      <w:r>
        <w:t>wort</w:t>
      </w:r>
      <w:proofErr w:type="spellEnd"/>
      <w:r>
        <w:t>,</w:t>
      </w:r>
      <w:r>
        <w:br/>
      </w:r>
      <w:proofErr w:type="spellStart"/>
      <w:r>
        <w:t>Sey</w:t>
      </w:r>
      <w:proofErr w:type="spellEnd"/>
      <w:r>
        <w:t xml:space="preserve"> ewig unser </w:t>
      </w:r>
      <w:proofErr w:type="spellStart"/>
      <w:r>
        <w:t>fels</w:t>
      </w:r>
      <w:proofErr w:type="spellEnd"/>
      <w:r>
        <w:t xml:space="preserve"> und </w:t>
      </w:r>
      <w:proofErr w:type="spellStart"/>
      <w:r>
        <w:t>hort</w:t>
      </w:r>
      <w:proofErr w:type="spellEnd"/>
      <w:r>
        <w:t xml:space="preserve">! </w:t>
      </w:r>
    </w:p>
    <w:p w14:paraId="05D58F96" w14:textId="77777777" w:rsidR="000A4615" w:rsidRDefault="000A4615" w:rsidP="000A4615">
      <w:pPr>
        <w:pStyle w:val="berschrift1"/>
      </w:pPr>
      <w:r>
        <w:t xml:space="preserve">Die Zeit ist hie, das </w:t>
      </w:r>
      <w:proofErr w:type="spellStart"/>
      <w:r>
        <w:t>grosse</w:t>
      </w:r>
      <w:proofErr w:type="spellEnd"/>
      <w:r>
        <w:t xml:space="preserve"> leiden</w:t>
      </w:r>
    </w:p>
    <w:p w14:paraId="6CF21101" w14:textId="77777777" w:rsidR="000A4615" w:rsidRPr="000A4615" w:rsidRDefault="000A4615" w:rsidP="000A4615">
      <w:pPr>
        <w:rPr>
          <w:b/>
          <w:bCs/>
        </w:rPr>
      </w:pPr>
      <w:r w:rsidRPr="000A4615">
        <w:rPr>
          <w:b/>
          <w:bCs/>
        </w:rPr>
        <w:t xml:space="preserve">Christi rede, da er vor die </w:t>
      </w:r>
      <w:proofErr w:type="spellStart"/>
      <w:r w:rsidRPr="000A4615">
        <w:rPr>
          <w:b/>
          <w:bCs/>
        </w:rPr>
        <w:t>sünde</w:t>
      </w:r>
      <w:proofErr w:type="spellEnd"/>
      <w:r w:rsidRPr="000A4615">
        <w:rPr>
          <w:b/>
          <w:bCs/>
        </w:rPr>
        <w:t xml:space="preserve"> der </w:t>
      </w:r>
      <w:proofErr w:type="spellStart"/>
      <w:r w:rsidRPr="000A4615">
        <w:rPr>
          <w:b/>
          <w:bCs/>
        </w:rPr>
        <w:t>gantzen</w:t>
      </w:r>
      <w:proofErr w:type="spellEnd"/>
      <w:r w:rsidRPr="000A4615">
        <w:rPr>
          <w:b/>
          <w:bCs/>
        </w:rPr>
        <w:t xml:space="preserve"> </w:t>
      </w:r>
      <w:proofErr w:type="spellStart"/>
      <w:r w:rsidRPr="000A4615">
        <w:rPr>
          <w:b/>
          <w:bCs/>
        </w:rPr>
        <w:t>welt</w:t>
      </w:r>
      <w:proofErr w:type="spellEnd"/>
      <w:r w:rsidRPr="000A4615">
        <w:rPr>
          <w:b/>
          <w:bCs/>
        </w:rPr>
        <w:t xml:space="preserve"> sterben sollte.</w:t>
      </w:r>
    </w:p>
    <w:p w14:paraId="1D835750" w14:textId="77777777" w:rsidR="000A4615" w:rsidRDefault="000A4615" w:rsidP="000A4615">
      <w:pPr>
        <w:pStyle w:val="StandardWeb"/>
      </w:pPr>
      <w:r>
        <w:t xml:space="preserve">Die Zeit ist hie, das </w:t>
      </w:r>
      <w:proofErr w:type="spellStart"/>
      <w:r>
        <w:t>grosse</w:t>
      </w:r>
      <w:proofErr w:type="spellEnd"/>
      <w:r>
        <w:t xml:space="preserve"> leiden</w:t>
      </w:r>
      <w:r>
        <w:br/>
        <w:t>Ist länger nun nicht zu vermeiden,</w:t>
      </w:r>
      <w:r>
        <w:br/>
        <w:t xml:space="preserve">Die </w:t>
      </w:r>
      <w:proofErr w:type="spellStart"/>
      <w:r>
        <w:t>centner</w:t>
      </w:r>
      <w:proofErr w:type="spellEnd"/>
      <w:r>
        <w:t xml:space="preserve">-schwere </w:t>
      </w:r>
      <w:proofErr w:type="spellStart"/>
      <w:r>
        <w:t>sündenlast</w:t>
      </w:r>
      <w:proofErr w:type="spellEnd"/>
      <w:r>
        <w:t>,</w:t>
      </w:r>
      <w:r>
        <w:br/>
        <w:t xml:space="preserve">So je die sterblichen </w:t>
      </w:r>
      <w:proofErr w:type="spellStart"/>
      <w:r>
        <w:t>auff</w:t>
      </w:r>
      <w:proofErr w:type="spellEnd"/>
      <w:r>
        <w:t xml:space="preserve"> erden</w:t>
      </w:r>
      <w:r>
        <w:br/>
        <w:t>Begangen und begehen werden,</w:t>
      </w:r>
      <w:r>
        <w:br/>
        <w:t xml:space="preserve">Lest mir nun länger keine rast. </w:t>
      </w:r>
    </w:p>
    <w:p w14:paraId="52B96CF5" w14:textId="77777777" w:rsidR="000A4615" w:rsidRDefault="000A4615" w:rsidP="000A4615">
      <w:pPr>
        <w:pStyle w:val="StandardWeb"/>
      </w:pPr>
      <w:r>
        <w:t xml:space="preserve">Was war es groß, den </w:t>
      </w:r>
      <w:proofErr w:type="spellStart"/>
      <w:r>
        <w:t>himmel</w:t>
      </w:r>
      <w:proofErr w:type="spellEnd"/>
      <w:r>
        <w:t xml:space="preserve"> lassen,</w:t>
      </w:r>
      <w:r>
        <w:br/>
        <w:t xml:space="preserve">Der hohen Gottheit aller </w:t>
      </w:r>
      <w:proofErr w:type="spellStart"/>
      <w:r>
        <w:t>massen</w:t>
      </w:r>
      <w:proofErr w:type="spellEnd"/>
      <w:r>
        <w:br/>
        <w:t xml:space="preserve">Sich </w:t>
      </w:r>
      <w:proofErr w:type="spellStart"/>
      <w:r>
        <w:t>eussern</w:t>
      </w:r>
      <w:proofErr w:type="spellEnd"/>
      <w:r>
        <w:t xml:space="preserve">, und erniedrigt </w:t>
      </w:r>
      <w:proofErr w:type="spellStart"/>
      <w:r>
        <w:t>gehn</w:t>
      </w:r>
      <w:proofErr w:type="spellEnd"/>
      <w:r>
        <w:t>?</w:t>
      </w:r>
      <w:r>
        <w:br/>
        <w:t xml:space="preserve">Was war es </w:t>
      </w:r>
      <w:proofErr w:type="spellStart"/>
      <w:r>
        <w:t>grosses</w:t>
      </w:r>
      <w:proofErr w:type="spellEnd"/>
      <w:r>
        <w:t>, sich nicht schämen</w:t>
      </w:r>
      <w:r>
        <w:br/>
        <w:t xml:space="preserve">Des </w:t>
      </w:r>
      <w:proofErr w:type="spellStart"/>
      <w:r>
        <w:t>menschen</w:t>
      </w:r>
      <w:proofErr w:type="spellEnd"/>
      <w:r>
        <w:t xml:space="preserve"> wesen anzunehmen,</w:t>
      </w:r>
      <w:r>
        <w:br/>
        <w:t xml:space="preserve">Mit </w:t>
      </w:r>
      <w:proofErr w:type="spellStart"/>
      <w:r>
        <w:t>fleisch</w:t>
      </w:r>
      <w:proofErr w:type="spellEnd"/>
      <w:r>
        <w:t xml:space="preserve"> und </w:t>
      </w:r>
      <w:proofErr w:type="spellStart"/>
      <w:r>
        <w:t>blut</w:t>
      </w:r>
      <w:proofErr w:type="spellEnd"/>
      <w:r>
        <w:t xml:space="preserve"> bekleidet </w:t>
      </w:r>
      <w:proofErr w:type="spellStart"/>
      <w:r>
        <w:t>stehn</w:t>
      </w:r>
      <w:proofErr w:type="spellEnd"/>
      <w:r>
        <w:t>?</w:t>
      </w:r>
    </w:p>
    <w:p w14:paraId="2E95C520" w14:textId="77777777" w:rsidR="000A4615" w:rsidRDefault="000A4615" w:rsidP="000A4615">
      <w:pPr>
        <w:pStyle w:val="StandardWeb"/>
      </w:pPr>
      <w:r>
        <w:t xml:space="preserve">In sein selbst </w:t>
      </w:r>
      <w:proofErr w:type="spellStart"/>
      <w:r>
        <w:t>eigenthumb</w:t>
      </w:r>
      <w:proofErr w:type="spellEnd"/>
      <w:r>
        <w:t xml:space="preserve"> zu kommen</w:t>
      </w:r>
      <w:r>
        <w:br/>
        <w:t xml:space="preserve">Und doch nicht werden </w:t>
      </w:r>
      <w:proofErr w:type="spellStart"/>
      <w:r>
        <w:t>auffgenommen</w:t>
      </w:r>
      <w:proofErr w:type="spellEnd"/>
      <w:r>
        <w:t>,</w:t>
      </w:r>
      <w:r>
        <w:br/>
        <w:t xml:space="preserve">In </w:t>
      </w:r>
      <w:proofErr w:type="spellStart"/>
      <w:r>
        <w:t>tieffster</w:t>
      </w:r>
      <w:proofErr w:type="spellEnd"/>
      <w:r>
        <w:t xml:space="preserve"> </w:t>
      </w:r>
      <w:proofErr w:type="spellStart"/>
      <w:r>
        <w:t>armut</w:t>
      </w:r>
      <w:proofErr w:type="spellEnd"/>
      <w:r>
        <w:t xml:space="preserve"> immerdar</w:t>
      </w:r>
      <w:r>
        <w:br/>
        <w:t>Vernichtet und verachtet leben,</w:t>
      </w:r>
      <w:r>
        <w:br/>
        <w:t xml:space="preserve">Sich müssen </w:t>
      </w:r>
      <w:proofErr w:type="spellStart"/>
      <w:r>
        <w:t>auff</w:t>
      </w:r>
      <w:proofErr w:type="spellEnd"/>
      <w:r>
        <w:t xml:space="preserve"> die </w:t>
      </w:r>
      <w:proofErr w:type="spellStart"/>
      <w:r>
        <w:t>Aucht</w:t>
      </w:r>
      <w:proofErr w:type="spellEnd"/>
      <w:r>
        <w:t xml:space="preserve"> begeben,</w:t>
      </w:r>
      <w:r>
        <w:br/>
        <w:t xml:space="preserve">Erdulden </w:t>
      </w:r>
      <w:proofErr w:type="spellStart"/>
      <w:r>
        <w:t>kummer</w:t>
      </w:r>
      <w:proofErr w:type="spellEnd"/>
      <w:r>
        <w:t xml:space="preserve"> und </w:t>
      </w:r>
      <w:proofErr w:type="spellStart"/>
      <w:r>
        <w:t>gefahr</w:t>
      </w:r>
      <w:proofErr w:type="spellEnd"/>
      <w:r>
        <w:t>?</w:t>
      </w:r>
    </w:p>
    <w:p w14:paraId="42B83976" w14:textId="77777777" w:rsidR="000A4615" w:rsidRDefault="000A4615" w:rsidP="000A4615">
      <w:pPr>
        <w:pStyle w:val="StandardWeb"/>
      </w:pPr>
      <w:proofErr w:type="spellStart"/>
      <w:r>
        <w:t>Ietzt</w:t>
      </w:r>
      <w:proofErr w:type="spellEnd"/>
      <w:r>
        <w:t xml:space="preserve"> werden erst die </w:t>
      </w:r>
      <w:proofErr w:type="spellStart"/>
      <w:r>
        <w:t>grossen</w:t>
      </w:r>
      <w:proofErr w:type="spellEnd"/>
      <w:r>
        <w:t xml:space="preserve"> plagen</w:t>
      </w:r>
      <w:r>
        <w:br/>
        <w:t>Recht über mich zusammenschlagen,</w:t>
      </w:r>
      <w:r>
        <w:br/>
        <w:t xml:space="preserve">Gott, deines </w:t>
      </w:r>
      <w:proofErr w:type="spellStart"/>
      <w:r>
        <w:t>eiffers</w:t>
      </w:r>
      <w:proofErr w:type="spellEnd"/>
      <w:r>
        <w:t xml:space="preserve"> wilde </w:t>
      </w:r>
      <w:proofErr w:type="spellStart"/>
      <w:r>
        <w:t>flut</w:t>
      </w:r>
      <w:proofErr w:type="spellEnd"/>
      <w:r>
        <w:br/>
        <w:t xml:space="preserve">Wird seinen </w:t>
      </w:r>
      <w:proofErr w:type="spellStart"/>
      <w:r>
        <w:t>abgrundt</w:t>
      </w:r>
      <w:proofErr w:type="spellEnd"/>
      <w:r>
        <w:t xml:space="preserve"> </w:t>
      </w:r>
      <w:proofErr w:type="spellStart"/>
      <w:r>
        <w:t>auff</w:t>
      </w:r>
      <w:proofErr w:type="spellEnd"/>
      <w:r>
        <w:t xml:space="preserve"> mich </w:t>
      </w:r>
      <w:proofErr w:type="spellStart"/>
      <w:r>
        <w:t>stürtzen</w:t>
      </w:r>
      <w:proofErr w:type="spellEnd"/>
      <w:r>
        <w:br/>
        <w:t xml:space="preserve">Und meinen </w:t>
      </w:r>
      <w:proofErr w:type="spellStart"/>
      <w:r>
        <w:t>athem</w:t>
      </w:r>
      <w:proofErr w:type="spellEnd"/>
      <w:r>
        <w:t xml:space="preserve"> mir </w:t>
      </w:r>
      <w:proofErr w:type="spellStart"/>
      <w:r>
        <w:t>verkürtzen</w:t>
      </w:r>
      <w:proofErr w:type="spellEnd"/>
      <w:r>
        <w:t>,</w:t>
      </w:r>
      <w:r>
        <w:br/>
        <w:t xml:space="preserve">Mehr, als der winde </w:t>
      </w:r>
      <w:proofErr w:type="spellStart"/>
      <w:r>
        <w:t>wütten</w:t>
      </w:r>
      <w:proofErr w:type="spellEnd"/>
      <w:r>
        <w:t xml:space="preserve"> </w:t>
      </w:r>
      <w:proofErr w:type="spellStart"/>
      <w:r>
        <w:t>thut</w:t>
      </w:r>
      <w:proofErr w:type="spellEnd"/>
      <w:r>
        <w:t>.</w:t>
      </w:r>
    </w:p>
    <w:p w14:paraId="30813FBB" w14:textId="77777777" w:rsidR="000A4615" w:rsidRDefault="000A4615" w:rsidP="000A4615">
      <w:pPr>
        <w:pStyle w:val="StandardWeb"/>
      </w:pPr>
      <w:r>
        <w:t xml:space="preserve">Ich </w:t>
      </w:r>
      <w:proofErr w:type="spellStart"/>
      <w:r>
        <w:t>seh</w:t>
      </w:r>
      <w:proofErr w:type="spellEnd"/>
      <w:r>
        <w:t>‘ es kommen schon gezogen,</w:t>
      </w:r>
      <w:r>
        <w:br/>
        <w:t>Herr, alle deine wasserwogen,</w:t>
      </w:r>
      <w:r>
        <w:br/>
        <w:t xml:space="preserve">Wie stürmt dein </w:t>
      </w:r>
      <w:proofErr w:type="spellStart"/>
      <w:r>
        <w:t>eiffer</w:t>
      </w:r>
      <w:proofErr w:type="spellEnd"/>
      <w:r>
        <w:t xml:space="preserve"> doch so sehr!</w:t>
      </w:r>
      <w:r>
        <w:br/>
        <w:t xml:space="preserve">Die </w:t>
      </w:r>
      <w:proofErr w:type="spellStart"/>
      <w:r>
        <w:t>grosse</w:t>
      </w:r>
      <w:proofErr w:type="spellEnd"/>
      <w:r>
        <w:t xml:space="preserve"> </w:t>
      </w:r>
      <w:proofErr w:type="spellStart"/>
      <w:r>
        <w:t>flut</w:t>
      </w:r>
      <w:proofErr w:type="spellEnd"/>
      <w:r>
        <w:t xml:space="preserve"> </w:t>
      </w:r>
      <w:proofErr w:type="spellStart"/>
      <w:r>
        <w:t>wil</w:t>
      </w:r>
      <w:proofErr w:type="spellEnd"/>
      <w:r>
        <w:t xml:space="preserve"> mich </w:t>
      </w:r>
      <w:proofErr w:type="spellStart"/>
      <w:r>
        <w:t>erseuffen</w:t>
      </w:r>
      <w:proofErr w:type="spellEnd"/>
      <w:r>
        <w:t>,</w:t>
      </w:r>
      <w:r>
        <w:br/>
        <w:t xml:space="preserve">Die </w:t>
      </w:r>
      <w:proofErr w:type="spellStart"/>
      <w:r>
        <w:t>ungezämbte</w:t>
      </w:r>
      <w:proofErr w:type="spellEnd"/>
      <w:r>
        <w:t xml:space="preserve"> wellen </w:t>
      </w:r>
      <w:proofErr w:type="spellStart"/>
      <w:r>
        <w:t>heuffen</w:t>
      </w:r>
      <w:proofErr w:type="spellEnd"/>
      <w:r>
        <w:br/>
        <w:t xml:space="preserve">Und </w:t>
      </w:r>
      <w:proofErr w:type="spellStart"/>
      <w:r>
        <w:t>stärcken</w:t>
      </w:r>
      <w:proofErr w:type="spellEnd"/>
      <w:r>
        <w:t xml:space="preserve"> sich je mehr und mehr.</w:t>
      </w:r>
    </w:p>
    <w:p w14:paraId="6976B6EF" w14:textId="77777777" w:rsidR="000A4615" w:rsidRDefault="000A4615" w:rsidP="000A4615">
      <w:pPr>
        <w:pStyle w:val="StandardWeb"/>
      </w:pPr>
      <w:r>
        <w:t xml:space="preserve">Das strenge </w:t>
      </w:r>
      <w:proofErr w:type="spellStart"/>
      <w:r>
        <w:t>wütten</w:t>
      </w:r>
      <w:proofErr w:type="spellEnd"/>
      <w:r>
        <w:t xml:space="preserve"> deiner </w:t>
      </w:r>
      <w:proofErr w:type="spellStart"/>
      <w:r>
        <w:t>nasen</w:t>
      </w:r>
      <w:proofErr w:type="spellEnd"/>
      <w:r>
        <w:br/>
        <w:t xml:space="preserve">Wil wider mich ein </w:t>
      </w:r>
      <w:proofErr w:type="spellStart"/>
      <w:r>
        <w:t>feur</w:t>
      </w:r>
      <w:proofErr w:type="spellEnd"/>
      <w:r>
        <w:t xml:space="preserve"> </w:t>
      </w:r>
      <w:proofErr w:type="spellStart"/>
      <w:r>
        <w:t>auffblasen</w:t>
      </w:r>
      <w:proofErr w:type="spellEnd"/>
      <w:r>
        <w:t>,</w:t>
      </w:r>
      <w:r>
        <w:br/>
        <w:t>So alle meine lebens-</w:t>
      </w:r>
      <w:proofErr w:type="spellStart"/>
      <w:r>
        <w:t>krafft</w:t>
      </w:r>
      <w:proofErr w:type="spellEnd"/>
      <w:r>
        <w:br/>
        <w:t xml:space="preserve">Wird gar </w:t>
      </w:r>
      <w:proofErr w:type="spellStart"/>
      <w:r>
        <w:t>außdörren</w:t>
      </w:r>
      <w:proofErr w:type="spellEnd"/>
      <w:r>
        <w:t xml:space="preserve"> und </w:t>
      </w:r>
      <w:proofErr w:type="spellStart"/>
      <w:r>
        <w:t>außsaugen</w:t>
      </w:r>
      <w:proofErr w:type="spellEnd"/>
      <w:r>
        <w:t>,</w:t>
      </w:r>
      <w:r>
        <w:br/>
      </w:r>
      <w:proofErr w:type="spellStart"/>
      <w:r>
        <w:t>Biß</w:t>
      </w:r>
      <w:proofErr w:type="spellEnd"/>
      <w:r>
        <w:t xml:space="preserve"> meine </w:t>
      </w:r>
      <w:proofErr w:type="spellStart"/>
      <w:r>
        <w:t>glieder</w:t>
      </w:r>
      <w:proofErr w:type="spellEnd"/>
      <w:r>
        <w:t xml:space="preserve"> nicht mehr taugen,</w:t>
      </w:r>
      <w:r>
        <w:br/>
        <w:t xml:space="preserve">Und ich werd‘ in den staub gerafft. </w:t>
      </w:r>
    </w:p>
    <w:p w14:paraId="0A54CC0A" w14:textId="77777777" w:rsidR="000A4615" w:rsidRDefault="000A4615" w:rsidP="000A4615">
      <w:pPr>
        <w:pStyle w:val="StandardWeb"/>
      </w:pPr>
      <w:r>
        <w:t xml:space="preserve">Es </w:t>
      </w:r>
      <w:proofErr w:type="spellStart"/>
      <w:r>
        <w:t>schärffen</w:t>
      </w:r>
      <w:proofErr w:type="spellEnd"/>
      <w:r>
        <w:t xml:space="preserve"> </w:t>
      </w:r>
      <w:proofErr w:type="spellStart"/>
      <w:r>
        <w:t>löwen</w:t>
      </w:r>
      <w:proofErr w:type="spellEnd"/>
      <w:r>
        <w:t xml:space="preserve"> ihre klauen</w:t>
      </w:r>
      <w:r>
        <w:br/>
        <w:t>Und lassen wieder mich sich schauen,</w:t>
      </w:r>
      <w:r>
        <w:br/>
        <w:t xml:space="preserve">Viel ochsen sind </w:t>
      </w:r>
      <w:proofErr w:type="spellStart"/>
      <w:r>
        <w:t>auff</w:t>
      </w:r>
      <w:proofErr w:type="spellEnd"/>
      <w:r>
        <w:t xml:space="preserve"> mich ergrimmt,</w:t>
      </w:r>
      <w:r>
        <w:br/>
        <w:t xml:space="preserve">Ich </w:t>
      </w:r>
      <w:proofErr w:type="spellStart"/>
      <w:r>
        <w:t>seh</w:t>
      </w:r>
      <w:proofErr w:type="spellEnd"/>
      <w:r>
        <w:t xml:space="preserve">‘ </w:t>
      </w:r>
      <w:proofErr w:type="spellStart"/>
      <w:r>
        <w:t>einhörner</w:t>
      </w:r>
      <w:proofErr w:type="spellEnd"/>
      <w:r>
        <w:t xml:space="preserve"> </w:t>
      </w:r>
      <w:proofErr w:type="spellStart"/>
      <w:r>
        <w:t>auff</w:t>
      </w:r>
      <w:proofErr w:type="spellEnd"/>
      <w:r>
        <w:t xml:space="preserve"> mich rennen,</w:t>
      </w:r>
      <w:r>
        <w:br/>
        <w:t>Die zahl der feind‘ ist nicht zu nennen,</w:t>
      </w:r>
      <w:r>
        <w:br/>
        <w:t xml:space="preserve">Die wieder mich zusammenstimmt. </w:t>
      </w:r>
    </w:p>
    <w:p w14:paraId="72244D9B" w14:textId="77777777" w:rsidR="000A4615" w:rsidRDefault="000A4615" w:rsidP="000A4615">
      <w:pPr>
        <w:pStyle w:val="StandardWeb"/>
      </w:pPr>
      <w:r>
        <w:t>Das ungeheure reich der hellen</w:t>
      </w:r>
      <w:r>
        <w:br/>
      </w:r>
      <w:proofErr w:type="spellStart"/>
      <w:r>
        <w:t>Gedenckt</w:t>
      </w:r>
      <w:proofErr w:type="spellEnd"/>
      <w:r>
        <w:t xml:space="preserve"> am meisten mich zu </w:t>
      </w:r>
      <w:proofErr w:type="spellStart"/>
      <w:r>
        <w:t>fellen</w:t>
      </w:r>
      <w:proofErr w:type="spellEnd"/>
      <w:r>
        <w:t>,</w:t>
      </w:r>
      <w:r>
        <w:br/>
        <w:t xml:space="preserve">Der alte </w:t>
      </w:r>
      <w:proofErr w:type="spellStart"/>
      <w:r>
        <w:t>drache</w:t>
      </w:r>
      <w:proofErr w:type="spellEnd"/>
      <w:r>
        <w:t xml:space="preserve"> nimmt sein </w:t>
      </w:r>
      <w:proofErr w:type="spellStart"/>
      <w:r>
        <w:t>gifft</w:t>
      </w:r>
      <w:proofErr w:type="spellEnd"/>
      <w:r>
        <w:t>,</w:t>
      </w:r>
      <w:r>
        <w:br/>
        <w:t xml:space="preserve">Mir einen mordstreich </w:t>
      </w:r>
      <w:proofErr w:type="spellStart"/>
      <w:r>
        <w:t>beyzubringen</w:t>
      </w:r>
      <w:proofErr w:type="spellEnd"/>
      <w:r>
        <w:t>,</w:t>
      </w:r>
      <w:r>
        <w:br/>
        <w:t xml:space="preserve">Sein </w:t>
      </w:r>
      <w:proofErr w:type="spellStart"/>
      <w:r>
        <w:t>gantzes</w:t>
      </w:r>
      <w:proofErr w:type="spellEnd"/>
      <w:r>
        <w:t xml:space="preserve"> </w:t>
      </w:r>
      <w:proofErr w:type="spellStart"/>
      <w:r>
        <w:t>heer</w:t>
      </w:r>
      <w:proofErr w:type="spellEnd"/>
      <w:r>
        <w:t xml:space="preserve"> </w:t>
      </w:r>
      <w:proofErr w:type="spellStart"/>
      <w:r>
        <w:t>wil</w:t>
      </w:r>
      <w:proofErr w:type="spellEnd"/>
      <w:r>
        <w:t xml:space="preserve"> mich verschlingen,</w:t>
      </w:r>
      <w:r>
        <w:br/>
        <w:t xml:space="preserve">Durch alles, was die </w:t>
      </w:r>
      <w:proofErr w:type="spellStart"/>
      <w:r>
        <w:t>seele</w:t>
      </w:r>
      <w:proofErr w:type="spellEnd"/>
      <w:r>
        <w:t xml:space="preserve"> trifft. </w:t>
      </w:r>
    </w:p>
    <w:p w14:paraId="75C2396D" w14:textId="77777777" w:rsidR="000A4615" w:rsidRDefault="000A4615" w:rsidP="000A4615">
      <w:pPr>
        <w:pStyle w:val="StandardWeb"/>
      </w:pPr>
      <w:r>
        <w:t xml:space="preserve">Sie wollen mich wie </w:t>
      </w:r>
      <w:proofErr w:type="spellStart"/>
      <w:r>
        <w:t>weitzen</w:t>
      </w:r>
      <w:proofErr w:type="spellEnd"/>
      <w:r>
        <w:t xml:space="preserve"> sichten,</w:t>
      </w:r>
      <w:r>
        <w:br/>
        <w:t xml:space="preserve">Die </w:t>
      </w:r>
      <w:proofErr w:type="spellStart"/>
      <w:r>
        <w:t>pfeile</w:t>
      </w:r>
      <w:proofErr w:type="spellEnd"/>
      <w:r>
        <w:t xml:space="preserve">, so sie </w:t>
      </w:r>
      <w:proofErr w:type="spellStart"/>
      <w:r>
        <w:t>auff</w:t>
      </w:r>
      <w:proofErr w:type="spellEnd"/>
      <w:r>
        <w:t xml:space="preserve"> mich richten,</w:t>
      </w:r>
      <w:r>
        <w:br/>
        <w:t xml:space="preserve">Sind alle </w:t>
      </w:r>
      <w:proofErr w:type="spellStart"/>
      <w:r>
        <w:t>gifftig</w:t>
      </w:r>
      <w:proofErr w:type="spellEnd"/>
      <w:r>
        <w:t xml:space="preserve"> zugespitzt,</w:t>
      </w:r>
      <w:r>
        <w:br/>
        <w:t xml:space="preserve">Gefiedert nur mit </w:t>
      </w:r>
      <w:proofErr w:type="spellStart"/>
      <w:r>
        <w:t>list</w:t>
      </w:r>
      <w:proofErr w:type="spellEnd"/>
      <w:r>
        <w:t xml:space="preserve"> und </w:t>
      </w:r>
      <w:proofErr w:type="spellStart"/>
      <w:r>
        <w:t>triegen</w:t>
      </w:r>
      <w:proofErr w:type="spellEnd"/>
      <w:r>
        <w:t>,</w:t>
      </w:r>
      <w:r>
        <w:br/>
        <w:t>Sie meinen stracks mir obzuliegen,</w:t>
      </w:r>
      <w:r>
        <w:br/>
        <w:t xml:space="preserve">So sehr sind sie </w:t>
      </w:r>
      <w:proofErr w:type="spellStart"/>
      <w:r>
        <w:t>auff</w:t>
      </w:r>
      <w:proofErr w:type="spellEnd"/>
      <w:r>
        <w:t xml:space="preserve"> mich erhitzt. </w:t>
      </w:r>
    </w:p>
    <w:p w14:paraId="37221032" w14:textId="77777777" w:rsidR="000A4615" w:rsidRDefault="000A4615" w:rsidP="000A4615">
      <w:pPr>
        <w:pStyle w:val="StandardWeb"/>
      </w:pPr>
      <w:r>
        <w:t xml:space="preserve">Sie suchen ihre </w:t>
      </w:r>
      <w:proofErr w:type="spellStart"/>
      <w:r>
        <w:t>krafft</w:t>
      </w:r>
      <w:proofErr w:type="spellEnd"/>
      <w:r>
        <w:t xml:space="preserve"> zusammen,</w:t>
      </w:r>
      <w:r>
        <w:br/>
        <w:t xml:space="preserve">Die </w:t>
      </w:r>
      <w:proofErr w:type="spellStart"/>
      <w:r>
        <w:t>eusserste</w:t>
      </w:r>
      <w:proofErr w:type="spellEnd"/>
      <w:r>
        <w:t xml:space="preserve"> </w:t>
      </w:r>
      <w:proofErr w:type="spellStart"/>
      <w:r>
        <w:t>gefahr</w:t>
      </w:r>
      <w:proofErr w:type="spellEnd"/>
      <w:r>
        <w:t xml:space="preserve"> der flammen,</w:t>
      </w:r>
      <w:r>
        <w:br/>
        <w:t>Das allerärgste seelenweh‘</w:t>
      </w:r>
      <w:r>
        <w:br/>
        <w:t xml:space="preserve">Als je gewest, </w:t>
      </w:r>
      <w:proofErr w:type="spellStart"/>
      <w:r>
        <w:t>sol</w:t>
      </w:r>
      <w:proofErr w:type="spellEnd"/>
      <w:r>
        <w:t xml:space="preserve"> mich </w:t>
      </w:r>
      <w:proofErr w:type="spellStart"/>
      <w:r>
        <w:t>versencken</w:t>
      </w:r>
      <w:proofErr w:type="spellEnd"/>
      <w:r>
        <w:t>,</w:t>
      </w:r>
      <w:r>
        <w:br/>
        <w:t xml:space="preserve">Man hoffet ganz mich zu </w:t>
      </w:r>
      <w:proofErr w:type="spellStart"/>
      <w:r>
        <w:t>ertrencken</w:t>
      </w:r>
      <w:proofErr w:type="spellEnd"/>
      <w:r>
        <w:br/>
        <w:t xml:space="preserve">Im tiefsten </w:t>
      </w:r>
      <w:proofErr w:type="spellStart"/>
      <w:r>
        <w:t>schlam</w:t>
      </w:r>
      <w:proofErr w:type="spellEnd"/>
      <w:r>
        <w:t xml:space="preserve"> der höllen-see. </w:t>
      </w:r>
    </w:p>
    <w:p w14:paraId="30D422E9" w14:textId="77777777" w:rsidR="000A4615" w:rsidRDefault="000A4615" w:rsidP="000A4615">
      <w:pPr>
        <w:pStyle w:val="StandardWeb"/>
      </w:pPr>
      <w:r>
        <w:t xml:space="preserve">Ich werde wie ein </w:t>
      </w:r>
      <w:proofErr w:type="spellStart"/>
      <w:r>
        <w:t>hirsch</w:t>
      </w:r>
      <w:proofErr w:type="spellEnd"/>
      <w:r>
        <w:t xml:space="preserve"> </w:t>
      </w:r>
      <w:proofErr w:type="spellStart"/>
      <w:r>
        <w:t>geplaget</w:t>
      </w:r>
      <w:proofErr w:type="spellEnd"/>
      <w:r>
        <w:t>,</w:t>
      </w:r>
      <w:r>
        <w:br/>
        <w:t xml:space="preserve">Der von den </w:t>
      </w:r>
      <w:proofErr w:type="spellStart"/>
      <w:r>
        <w:t>hunden</w:t>
      </w:r>
      <w:proofErr w:type="spellEnd"/>
      <w:r>
        <w:t xml:space="preserve"> wird </w:t>
      </w:r>
      <w:proofErr w:type="spellStart"/>
      <w:r>
        <w:t>gejaget</w:t>
      </w:r>
      <w:proofErr w:type="spellEnd"/>
      <w:r>
        <w:t>,</w:t>
      </w:r>
      <w:r>
        <w:br/>
      </w:r>
      <w:proofErr w:type="spellStart"/>
      <w:r>
        <w:t>Leufft</w:t>
      </w:r>
      <w:proofErr w:type="spellEnd"/>
      <w:r>
        <w:t xml:space="preserve"> schnell und furchtsam durch den </w:t>
      </w:r>
      <w:proofErr w:type="spellStart"/>
      <w:r>
        <w:t>wald</w:t>
      </w:r>
      <w:proofErr w:type="spellEnd"/>
      <w:r>
        <w:t>,</w:t>
      </w:r>
      <w:r>
        <w:br/>
      </w:r>
      <w:proofErr w:type="spellStart"/>
      <w:r>
        <w:t>Schreyt</w:t>
      </w:r>
      <w:proofErr w:type="spellEnd"/>
      <w:r>
        <w:t xml:space="preserve"> jämmerlich und suchet hecken,</w:t>
      </w:r>
      <w:r>
        <w:br/>
        <w:t>Sich vor den winden zu verstecken,</w:t>
      </w:r>
      <w:r>
        <w:br/>
        <w:t xml:space="preserve">Und find doch nirgends </w:t>
      </w:r>
      <w:proofErr w:type="spellStart"/>
      <w:r>
        <w:t>auffenthalt</w:t>
      </w:r>
      <w:proofErr w:type="spellEnd"/>
      <w:r>
        <w:t>.</w:t>
      </w:r>
    </w:p>
    <w:p w14:paraId="554C08D4" w14:textId="77777777" w:rsidR="000A4615" w:rsidRDefault="000A4615" w:rsidP="000A4615">
      <w:pPr>
        <w:pStyle w:val="StandardWeb"/>
      </w:pPr>
      <w:r>
        <w:t xml:space="preserve">Die </w:t>
      </w:r>
      <w:proofErr w:type="spellStart"/>
      <w:r>
        <w:t>hunde</w:t>
      </w:r>
      <w:proofErr w:type="spellEnd"/>
      <w:r>
        <w:t xml:space="preserve"> wollen nicht ablassen</w:t>
      </w:r>
      <w:r>
        <w:br/>
        <w:t>Und meinen jetzt nur anzufassen,</w:t>
      </w:r>
      <w:r>
        <w:br/>
        <w:t>Das arme wild ist über das</w:t>
      </w:r>
      <w:r>
        <w:br/>
        <w:t>Auch von der schlangen wund gebissen</w:t>
      </w:r>
      <w:r>
        <w:br/>
        <w:t xml:space="preserve">Und sehnet sich nach kühlen </w:t>
      </w:r>
      <w:proofErr w:type="spellStart"/>
      <w:r>
        <w:t>füssen</w:t>
      </w:r>
      <w:proofErr w:type="spellEnd"/>
      <w:r>
        <w:t>,</w:t>
      </w:r>
      <w:r>
        <w:br/>
      </w:r>
      <w:proofErr w:type="spellStart"/>
      <w:r>
        <w:t>Biß</w:t>
      </w:r>
      <w:proofErr w:type="spellEnd"/>
      <w:r>
        <w:t xml:space="preserve"> </w:t>
      </w:r>
      <w:proofErr w:type="spellStart"/>
      <w:r>
        <w:t>daß</w:t>
      </w:r>
      <w:proofErr w:type="spellEnd"/>
      <w:r>
        <w:t xml:space="preserve"> es </w:t>
      </w:r>
      <w:proofErr w:type="spellStart"/>
      <w:r>
        <w:t>fellet</w:t>
      </w:r>
      <w:proofErr w:type="spellEnd"/>
      <w:r>
        <w:t xml:space="preserve"> müd‘ und </w:t>
      </w:r>
      <w:proofErr w:type="spellStart"/>
      <w:r>
        <w:t>laß</w:t>
      </w:r>
      <w:proofErr w:type="spellEnd"/>
      <w:r>
        <w:t xml:space="preserve">. </w:t>
      </w:r>
    </w:p>
    <w:p w14:paraId="60FB9218" w14:textId="77777777" w:rsidR="000A4615" w:rsidRDefault="000A4615" w:rsidP="000A4615">
      <w:pPr>
        <w:pStyle w:val="StandardWeb"/>
      </w:pPr>
      <w:proofErr w:type="spellStart"/>
      <w:r>
        <w:t>Ierusalem</w:t>
      </w:r>
      <w:proofErr w:type="spellEnd"/>
      <w:r>
        <w:t xml:space="preserve">, du wirst zu </w:t>
      </w:r>
      <w:proofErr w:type="spellStart"/>
      <w:r>
        <w:t>dancke</w:t>
      </w:r>
      <w:proofErr w:type="spellEnd"/>
      <w:r>
        <w:br/>
        <w:t xml:space="preserve">Mir werden meine </w:t>
      </w:r>
      <w:proofErr w:type="spellStart"/>
      <w:r>
        <w:t>marterbande</w:t>
      </w:r>
      <w:proofErr w:type="spellEnd"/>
      <w:r>
        <w:t>,</w:t>
      </w:r>
      <w:r>
        <w:br/>
        <w:t>Wie sehr hast du mir nachgestellt</w:t>
      </w:r>
      <w:r>
        <w:br/>
        <w:t xml:space="preserve">Und deine zähn‘ </w:t>
      </w:r>
      <w:proofErr w:type="spellStart"/>
      <w:r>
        <w:t>auff</w:t>
      </w:r>
      <w:proofErr w:type="spellEnd"/>
      <w:r>
        <w:t xml:space="preserve"> mich </w:t>
      </w:r>
      <w:proofErr w:type="spellStart"/>
      <w:r>
        <w:t>gewetzet</w:t>
      </w:r>
      <w:proofErr w:type="spellEnd"/>
      <w:r>
        <w:t>?</w:t>
      </w:r>
      <w:r>
        <w:br/>
        <w:t xml:space="preserve">Ich werde </w:t>
      </w:r>
      <w:proofErr w:type="spellStart"/>
      <w:r>
        <w:t>darumb</w:t>
      </w:r>
      <w:proofErr w:type="spellEnd"/>
      <w:r>
        <w:t xml:space="preserve"> auch </w:t>
      </w:r>
      <w:proofErr w:type="spellStart"/>
      <w:r>
        <w:t>erhetzet</w:t>
      </w:r>
      <w:proofErr w:type="spellEnd"/>
      <w:r>
        <w:br/>
        <w:t xml:space="preserve">Und jämmerlich in dir </w:t>
      </w:r>
      <w:proofErr w:type="spellStart"/>
      <w:r>
        <w:t>gefellt</w:t>
      </w:r>
      <w:proofErr w:type="spellEnd"/>
      <w:r>
        <w:t xml:space="preserve">. </w:t>
      </w:r>
    </w:p>
    <w:p w14:paraId="2E207DD5" w14:textId="77777777" w:rsidR="000A4615" w:rsidRDefault="000A4615" w:rsidP="000A4615">
      <w:pPr>
        <w:pStyle w:val="StandardWeb"/>
      </w:pPr>
      <w:r>
        <w:t>Hie werd ich durch den stich der schlangen</w:t>
      </w:r>
      <w:r>
        <w:br/>
        <w:t xml:space="preserve">Am </w:t>
      </w:r>
      <w:proofErr w:type="spellStart"/>
      <w:r>
        <w:t>holtze</w:t>
      </w:r>
      <w:proofErr w:type="spellEnd"/>
      <w:r>
        <w:t xml:space="preserve"> werden </w:t>
      </w:r>
      <w:proofErr w:type="spellStart"/>
      <w:r>
        <w:t>auffgehangen</w:t>
      </w:r>
      <w:proofErr w:type="spellEnd"/>
      <w:r>
        <w:t>,</w:t>
      </w:r>
      <w:r>
        <w:br/>
        <w:t xml:space="preserve">Hie wird das </w:t>
      </w:r>
      <w:proofErr w:type="spellStart"/>
      <w:r>
        <w:t>opffer</w:t>
      </w:r>
      <w:proofErr w:type="spellEnd"/>
      <w:r>
        <w:t xml:space="preserve"> </w:t>
      </w:r>
      <w:proofErr w:type="spellStart"/>
      <w:r>
        <w:t>abgethan</w:t>
      </w:r>
      <w:proofErr w:type="spellEnd"/>
      <w:r>
        <w:t>,</w:t>
      </w:r>
      <w:r>
        <w:br/>
        <w:t xml:space="preserve">Das alle </w:t>
      </w:r>
      <w:proofErr w:type="spellStart"/>
      <w:r>
        <w:t>welt</w:t>
      </w:r>
      <w:proofErr w:type="spellEnd"/>
      <w:r>
        <w:t xml:space="preserve"> von ihren </w:t>
      </w:r>
      <w:proofErr w:type="spellStart"/>
      <w:r>
        <w:t>sünden</w:t>
      </w:r>
      <w:proofErr w:type="spellEnd"/>
      <w:r>
        <w:br/>
        <w:t>Sol ledig machen und entbinden,</w:t>
      </w:r>
      <w:r>
        <w:br/>
        <w:t xml:space="preserve">Hie stirbt der rechte </w:t>
      </w:r>
      <w:proofErr w:type="spellStart"/>
      <w:r>
        <w:t>pelican</w:t>
      </w:r>
      <w:proofErr w:type="spellEnd"/>
      <w:r>
        <w:t>.</w:t>
      </w:r>
    </w:p>
    <w:p w14:paraId="2F88296D" w14:textId="77777777" w:rsidR="000A4615" w:rsidRDefault="000A4615" w:rsidP="000A4615">
      <w:pPr>
        <w:pStyle w:val="StandardWeb"/>
      </w:pPr>
      <w:r>
        <w:t xml:space="preserve">Der </w:t>
      </w:r>
      <w:proofErr w:type="spellStart"/>
      <w:r>
        <w:t>hohepriester</w:t>
      </w:r>
      <w:proofErr w:type="spellEnd"/>
      <w:r>
        <w:t xml:space="preserve"> wird sein leben</w:t>
      </w:r>
      <w:r>
        <w:br/>
        <w:t xml:space="preserve">Hie selber zum </w:t>
      </w:r>
      <w:proofErr w:type="spellStart"/>
      <w:r>
        <w:t>schuldopffer</w:t>
      </w:r>
      <w:proofErr w:type="spellEnd"/>
      <w:r>
        <w:t xml:space="preserve"> geben,</w:t>
      </w:r>
      <w:r>
        <w:br/>
        <w:t xml:space="preserve">In allerheiligst </w:t>
      </w:r>
      <w:proofErr w:type="spellStart"/>
      <w:r>
        <w:t>einzugehn</w:t>
      </w:r>
      <w:proofErr w:type="spellEnd"/>
      <w:r>
        <w:t>,</w:t>
      </w:r>
      <w:r>
        <w:br/>
        <w:t xml:space="preserve">Hie wird man mich am </w:t>
      </w:r>
      <w:proofErr w:type="spellStart"/>
      <w:r>
        <w:t>creutze</w:t>
      </w:r>
      <w:proofErr w:type="spellEnd"/>
      <w:r>
        <w:t xml:space="preserve"> </w:t>
      </w:r>
      <w:proofErr w:type="spellStart"/>
      <w:r>
        <w:t>tödten</w:t>
      </w:r>
      <w:proofErr w:type="spellEnd"/>
      <w:r>
        <w:t>,</w:t>
      </w:r>
      <w:r>
        <w:br/>
        <w:t xml:space="preserve">Doch </w:t>
      </w:r>
      <w:proofErr w:type="spellStart"/>
      <w:r>
        <w:t>wil</w:t>
      </w:r>
      <w:proofErr w:type="spellEnd"/>
      <w:r>
        <w:t xml:space="preserve"> ich, </w:t>
      </w:r>
      <w:proofErr w:type="spellStart"/>
      <w:r>
        <w:t>todt</w:t>
      </w:r>
      <w:proofErr w:type="spellEnd"/>
      <w:r>
        <w:t xml:space="preserve">, </w:t>
      </w:r>
      <w:proofErr w:type="spellStart"/>
      <w:r>
        <w:t>auß</w:t>
      </w:r>
      <w:proofErr w:type="spellEnd"/>
      <w:r>
        <w:t xml:space="preserve"> deinen </w:t>
      </w:r>
      <w:proofErr w:type="spellStart"/>
      <w:r>
        <w:t>nöthen</w:t>
      </w:r>
      <w:proofErr w:type="spellEnd"/>
      <w:r>
        <w:br/>
        <w:t xml:space="preserve">Nach </w:t>
      </w:r>
      <w:proofErr w:type="spellStart"/>
      <w:r>
        <w:t>dreyen</w:t>
      </w:r>
      <w:proofErr w:type="spellEnd"/>
      <w:r>
        <w:t xml:space="preserve"> tagen </w:t>
      </w:r>
      <w:proofErr w:type="spellStart"/>
      <w:r>
        <w:t>anfferstehn</w:t>
      </w:r>
      <w:proofErr w:type="spellEnd"/>
      <w:r>
        <w:t xml:space="preserve">. </w:t>
      </w:r>
    </w:p>
    <w:p w14:paraId="15A9F44C" w14:textId="77777777" w:rsidR="000A4615" w:rsidRDefault="000A4615" w:rsidP="000A4615">
      <w:pPr>
        <w:pStyle w:val="StandardWeb"/>
      </w:pPr>
      <w:r>
        <w:t xml:space="preserve">Nun </w:t>
      </w:r>
      <w:proofErr w:type="spellStart"/>
      <w:r>
        <w:t>weistu</w:t>
      </w:r>
      <w:proofErr w:type="spellEnd"/>
      <w:r>
        <w:t>, Gott, wie ich gewandelt,</w:t>
      </w:r>
      <w:r>
        <w:br/>
        <w:t>Und ob ich wieder dich gehandelt;</w:t>
      </w:r>
      <w:r>
        <w:br/>
        <w:t xml:space="preserve">Ich bin mir keiner schuld </w:t>
      </w:r>
      <w:proofErr w:type="spellStart"/>
      <w:r>
        <w:t>bewust</w:t>
      </w:r>
      <w:proofErr w:type="spellEnd"/>
      <w:r>
        <w:t>,</w:t>
      </w:r>
      <w:r>
        <w:br/>
        <w:t>Man such‘ in meine lehr‘ und worte,</w:t>
      </w:r>
      <w:r>
        <w:br/>
        <w:t xml:space="preserve">Man forsche meines </w:t>
      </w:r>
      <w:proofErr w:type="spellStart"/>
      <w:r>
        <w:t>hertzens</w:t>
      </w:r>
      <w:proofErr w:type="spellEnd"/>
      <w:r>
        <w:t xml:space="preserve"> </w:t>
      </w:r>
      <w:proofErr w:type="spellStart"/>
      <w:r>
        <w:t>pforte</w:t>
      </w:r>
      <w:proofErr w:type="spellEnd"/>
      <w:r>
        <w:t>,</w:t>
      </w:r>
      <w:r>
        <w:br/>
        <w:t xml:space="preserve">Wie du, geliebter </w:t>
      </w:r>
      <w:proofErr w:type="spellStart"/>
      <w:r>
        <w:t>vater</w:t>
      </w:r>
      <w:proofErr w:type="spellEnd"/>
      <w:r>
        <w:t xml:space="preserve">, </w:t>
      </w:r>
      <w:proofErr w:type="spellStart"/>
      <w:r>
        <w:t>thust</w:t>
      </w:r>
      <w:proofErr w:type="spellEnd"/>
      <w:r>
        <w:t xml:space="preserve">. </w:t>
      </w:r>
    </w:p>
    <w:p w14:paraId="340DB5D7" w14:textId="77777777" w:rsidR="000A4615" w:rsidRDefault="000A4615" w:rsidP="000A4615">
      <w:pPr>
        <w:pStyle w:val="StandardWeb"/>
      </w:pPr>
      <w:r>
        <w:t xml:space="preserve">Wird etwas nur in den </w:t>
      </w:r>
      <w:proofErr w:type="spellStart"/>
      <w:r>
        <w:t>gedancken</w:t>
      </w:r>
      <w:proofErr w:type="spellEnd"/>
      <w:r>
        <w:br/>
        <w:t xml:space="preserve">Von des </w:t>
      </w:r>
      <w:proofErr w:type="spellStart"/>
      <w:r>
        <w:t>gesetzes</w:t>
      </w:r>
      <w:proofErr w:type="spellEnd"/>
      <w:r>
        <w:t xml:space="preserve"> </w:t>
      </w:r>
      <w:proofErr w:type="spellStart"/>
      <w:r>
        <w:t>richtschnur</w:t>
      </w:r>
      <w:proofErr w:type="spellEnd"/>
      <w:r>
        <w:t xml:space="preserve"> </w:t>
      </w:r>
      <w:proofErr w:type="spellStart"/>
      <w:r>
        <w:t>wancken</w:t>
      </w:r>
      <w:proofErr w:type="spellEnd"/>
      <w:r>
        <w:t>,</w:t>
      </w:r>
      <w:r>
        <w:br/>
        <w:t xml:space="preserve">So </w:t>
      </w:r>
      <w:proofErr w:type="spellStart"/>
      <w:r>
        <w:t>wil</w:t>
      </w:r>
      <w:proofErr w:type="spellEnd"/>
      <w:r>
        <w:t xml:space="preserve"> ich ewig sein ein raub;</w:t>
      </w:r>
      <w:r>
        <w:br/>
        <w:t xml:space="preserve">Es werde meiner </w:t>
      </w:r>
      <w:proofErr w:type="spellStart"/>
      <w:r>
        <w:t>gantz</w:t>
      </w:r>
      <w:proofErr w:type="spellEnd"/>
      <w:r>
        <w:t xml:space="preserve"> vergessen,</w:t>
      </w:r>
      <w:r>
        <w:br/>
        <w:t xml:space="preserve">Der feind </w:t>
      </w:r>
      <w:proofErr w:type="spellStart"/>
      <w:r>
        <w:t>sol</w:t>
      </w:r>
      <w:proofErr w:type="spellEnd"/>
      <w:r>
        <w:t xml:space="preserve"> meine </w:t>
      </w:r>
      <w:proofErr w:type="spellStart"/>
      <w:r>
        <w:t>seele</w:t>
      </w:r>
      <w:proofErr w:type="spellEnd"/>
      <w:r>
        <w:t xml:space="preserve"> fressen,</w:t>
      </w:r>
      <w:r>
        <w:br/>
        <w:t xml:space="preserve">Man mache mich zu </w:t>
      </w:r>
      <w:proofErr w:type="spellStart"/>
      <w:r>
        <w:t>spreu</w:t>
      </w:r>
      <w:proofErr w:type="spellEnd"/>
      <w:r>
        <w:t xml:space="preserve"> und staub. </w:t>
      </w:r>
    </w:p>
    <w:p w14:paraId="0D05D5B8" w14:textId="77777777" w:rsidR="000A4615" w:rsidRDefault="000A4615" w:rsidP="000A4615">
      <w:pPr>
        <w:pStyle w:val="StandardWeb"/>
      </w:pPr>
      <w:r>
        <w:t xml:space="preserve">Doch </w:t>
      </w:r>
      <w:proofErr w:type="spellStart"/>
      <w:r>
        <w:t>wil</w:t>
      </w:r>
      <w:proofErr w:type="spellEnd"/>
      <w:r>
        <w:t xml:space="preserve"> ich alles gerne dulden,</w:t>
      </w:r>
      <w:r>
        <w:br/>
        <w:t xml:space="preserve">Ich </w:t>
      </w:r>
      <w:proofErr w:type="spellStart"/>
      <w:r>
        <w:t>wil</w:t>
      </w:r>
      <w:proofErr w:type="spellEnd"/>
      <w:r>
        <w:t xml:space="preserve"> bezahlen </w:t>
      </w:r>
      <w:proofErr w:type="spellStart"/>
      <w:r>
        <w:t>frembde</w:t>
      </w:r>
      <w:proofErr w:type="spellEnd"/>
      <w:r>
        <w:t xml:space="preserve"> schulden,</w:t>
      </w:r>
      <w:r>
        <w:br/>
        <w:t xml:space="preserve">Man mag, mein leben und mein </w:t>
      </w:r>
      <w:proofErr w:type="spellStart"/>
      <w:r>
        <w:t>blut</w:t>
      </w:r>
      <w:proofErr w:type="spellEnd"/>
      <w:r>
        <w:br/>
        <w:t xml:space="preserve">Zu rauben, mich zur </w:t>
      </w:r>
      <w:proofErr w:type="spellStart"/>
      <w:r>
        <w:t>schlachtbanck</w:t>
      </w:r>
      <w:proofErr w:type="spellEnd"/>
      <w:r>
        <w:t xml:space="preserve"> führen,</w:t>
      </w:r>
      <w:r>
        <w:br/>
        <w:t xml:space="preserve">Ich </w:t>
      </w:r>
      <w:proofErr w:type="spellStart"/>
      <w:r>
        <w:t>wil</w:t>
      </w:r>
      <w:proofErr w:type="spellEnd"/>
      <w:r>
        <w:t xml:space="preserve"> auch meinen </w:t>
      </w:r>
      <w:proofErr w:type="spellStart"/>
      <w:r>
        <w:t>mund</w:t>
      </w:r>
      <w:proofErr w:type="spellEnd"/>
      <w:r>
        <w:t xml:space="preserve"> nicht rühren,</w:t>
      </w:r>
      <w:r>
        <w:br/>
        <w:t xml:space="preserve">Recht wie ein stummes </w:t>
      </w:r>
      <w:proofErr w:type="spellStart"/>
      <w:r>
        <w:t>lämblein</w:t>
      </w:r>
      <w:proofErr w:type="spellEnd"/>
      <w:r>
        <w:t xml:space="preserve"> </w:t>
      </w:r>
      <w:proofErr w:type="spellStart"/>
      <w:r>
        <w:t>thut</w:t>
      </w:r>
      <w:proofErr w:type="spellEnd"/>
      <w:r>
        <w:t>.</w:t>
      </w:r>
    </w:p>
    <w:p w14:paraId="33E4BACD" w14:textId="77777777" w:rsidR="000A4615" w:rsidRDefault="000A4615" w:rsidP="000A4615">
      <w:pPr>
        <w:pStyle w:val="StandardWeb"/>
      </w:pPr>
      <w:r>
        <w:t>Sie mögen fälschlich mich verklagen</w:t>
      </w:r>
      <w:r>
        <w:br/>
        <w:t xml:space="preserve">Und eitel lügen </w:t>
      </w:r>
      <w:proofErr w:type="spellStart"/>
      <w:r>
        <w:t>auff</w:t>
      </w:r>
      <w:proofErr w:type="spellEnd"/>
      <w:r>
        <w:t xml:space="preserve"> mich sagen,</w:t>
      </w:r>
      <w:r>
        <w:br/>
        <w:t xml:space="preserve">Sie gehen wieder mich zu </w:t>
      </w:r>
      <w:proofErr w:type="spellStart"/>
      <w:r>
        <w:t>rath</w:t>
      </w:r>
      <w:proofErr w:type="spellEnd"/>
      <w:r>
        <w:t>,</w:t>
      </w:r>
      <w:r>
        <w:br/>
        <w:t xml:space="preserve">Sie bringen </w:t>
      </w:r>
      <w:proofErr w:type="spellStart"/>
      <w:r>
        <w:t>auff</w:t>
      </w:r>
      <w:proofErr w:type="spellEnd"/>
      <w:r>
        <w:t xml:space="preserve"> mich falsche zeugen,</w:t>
      </w:r>
      <w:r>
        <w:br/>
        <w:t xml:space="preserve">Ich aber </w:t>
      </w:r>
      <w:proofErr w:type="spellStart"/>
      <w:r>
        <w:t>wil</w:t>
      </w:r>
      <w:proofErr w:type="spellEnd"/>
      <w:r>
        <w:t xml:space="preserve"> zu allem schweigen,</w:t>
      </w:r>
      <w:r>
        <w:br/>
        <w:t xml:space="preserve">Als der kein wiederreden hat. </w:t>
      </w:r>
    </w:p>
    <w:p w14:paraId="68DF24D6" w14:textId="77777777" w:rsidR="000A4615" w:rsidRDefault="000A4615" w:rsidP="000A4615">
      <w:pPr>
        <w:pStyle w:val="StandardWeb"/>
      </w:pPr>
      <w:r>
        <w:t>Ich lasse mich mit dornen krönen,</w:t>
      </w:r>
      <w:r>
        <w:br/>
      </w:r>
      <w:proofErr w:type="spellStart"/>
      <w:r>
        <w:t>Verspeyen</w:t>
      </w:r>
      <w:proofErr w:type="spellEnd"/>
      <w:r>
        <w:t xml:space="preserve">, </w:t>
      </w:r>
      <w:proofErr w:type="spellStart"/>
      <w:r>
        <w:t>geisseln</w:t>
      </w:r>
      <w:proofErr w:type="spellEnd"/>
      <w:r>
        <w:t xml:space="preserve"> und </w:t>
      </w:r>
      <w:proofErr w:type="spellStart"/>
      <w:r>
        <w:t>verhönen</w:t>
      </w:r>
      <w:proofErr w:type="spellEnd"/>
      <w:r>
        <w:t>,</w:t>
      </w:r>
      <w:r>
        <w:br/>
        <w:t xml:space="preserve">Mit </w:t>
      </w:r>
      <w:proofErr w:type="spellStart"/>
      <w:r>
        <w:t>mördern</w:t>
      </w:r>
      <w:proofErr w:type="spellEnd"/>
      <w:r>
        <w:t xml:space="preserve"> gleich </w:t>
      </w:r>
      <w:proofErr w:type="spellStart"/>
      <w:r>
        <w:t>geschätzet</w:t>
      </w:r>
      <w:proofErr w:type="spellEnd"/>
      <w:r>
        <w:t xml:space="preserve"> </w:t>
      </w:r>
      <w:proofErr w:type="spellStart"/>
      <w:r>
        <w:t>stehn</w:t>
      </w:r>
      <w:proofErr w:type="spellEnd"/>
      <w:r>
        <w:t>,</w:t>
      </w:r>
      <w:r>
        <w:br/>
        <w:t xml:space="preserve">Ich </w:t>
      </w:r>
      <w:proofErr w:type="spellStart"/>
      <w:r>
        <w:t>wil</w:t>
      </w:r>
      <w:proofErr w:type="spellEnd"/>
      <w:r>
        <w:t xml:space="preserve"> mich auch zur erden bücken,</w:t>
      </w:r>
      <w:r>
        <w:br/>
        <w:t xml:space="preserve">Mein </w:t>
      </w:r>
      <w:proofErr w:type="spellStart"/>
      <w:r>
        <w:t>creutz</w:t>
      </w:r>
      <w:proofErr w:type="spellEnd"/>
      <w:r>
        <w:t xml:space="preserve"> zu tragen </w:t>
      </w:r>
      <w:proofErr w:type="spellStart"/>
      <w:r>
        <w:t>auff</w:t>
      </w:r>
      <w:proofErr w:type="spellEnd"/>
      <w:r>
        <w:t xml:space="preserve"> dem rücken</w:t>
      </w:r>
      <w:r>
        <w:br/>
        <w:t xml:space="preserve">Und so zu meiner </w:t>
      </w:r>
      <w:proofErr w:type="spellStart"/>
      <w:r>
        <w:t>wahlstat</w:t>
      </w:r>
      <w:proofErr w:type="spellEnd"/>
      <w:r>
        <w:t xml:space="preserve"> </w:t>
      </w:r>
      <w:proofErr w:type="spellStart"/>
      <w:r>
        <w:t>gehn</w:t>
      </w:r>
      <w:proofErr w:type="spellEnd"/>
      <w:r>
        <w:t xml:space="preserve">. </w:t>
      </w:r>
    </w:p>
    <w:p w14:paraId="539501D4" w14:textId="77777777" w:rsidR="000A4615" w:rsidRDefault="000A4615" w:rsidP="000A4615">
      <w:pPr>
        <w:pStyle w:val="StandardWeb"/>
      </w:pPr>
      <w:proofErr w:type="spellStart"/>
      <w:r>
        <w:t>Diß</w:t>
      </w:r>
      <w:proofErr w:type="spellEnd"/>
      <w:r>
        <w:t xml:space="preserve"> </w:t>
      </w:r>
      <w:proofErr w:type="spellStart"/>
      <w:r>
        <w:t>thu</w:t>
      </w:r>
      <w:proofErr w:type="spellEnd"/>
      <w:r>
        <w:t xml:space="preserve"> ich, </w:t>
      </w:r>
      <w:proofErr w:type="spellStart"/>
      <w:r>
        <w:t>vater</w:t>
      </w:r>
      <w:proofErr w:type="spellEnd"/>
      <w:r>
        <w:t>, deinen willen</w:t>
      </w:r>
      <w:r>
        <w:br/>
        <w:t>In allen stücken zu erfüllen;</w:t>
      </w:r>
      <w:r>
        <w:br/>
        <w:t>Es schreibt dein weises buch von mir,</w:t>
      </w:r>
      <w:r>
        <w:br/>
        <w:t>Ich hab‘ auch in den todes-</w:t>
      </w:r>
      <w:proofErr w:type="spellStart"/>
      <w:r>
        <w:t>schmertzen</w:t>
      </w:r>
      <w:proofErr w:type="spellEnd"/>
      <w:r>
        <w:t>,</w:t>
      </w:r>
      <w:r>
        <w:br/>
        <w:t xml:space="preserve">Herr, dein </w:t>
      </w:r>
      <w:proofErr w:type="spellStart"/>
      <w:r>
        <w:t>gesetz</w:t>
      </w:r>
      <w:proofErr w:type="spellEnd"/>
      <w:r>
        <w:t xml:space="preserve"> in meinem </w:t>
      </w:r>
      <w:proofErr w:type="spellStart"/>
      <w:r>
        <w:t>hertzen</w:t>
      </w:r>
      <w:proofErr w:type="spellEnd"/>
      <w:r>
        <w:t>,</w:t>
      </w:r>
      <w:r>
        <w:br/>
        <w:t xml:space="preserve">Und </w:t>
      </w:r>
      <w:proofErr w:type="spellStart"/>
      <w:r>
        <w:t>wil</w:t>
      </w:r>
      <w:proofErr w:type="spellEnd"/>
      <w:r>
        <w:t xml:space="preserve"> es halten für und für. </w:t>
      </w:r>
    </w:p>
    <w:p w14:paraId="167404ED" w14:textId="77777777" w:rsidR="000A4615" w:rsidRDefault="000A4615" w:rsidP="000A4615">
      <w:pPr>
        <w:pStyle w:val="StandardWeb"/>
      </w:pPr>
      <w:r>
        <w:t xml:space="preserve">Nur las </w:t>
      </w:r>
      <w:proofErr w:type="spellStart"/>
      <w:r>
        <w:t>hiedurch</w:t>
      </w:r>
      <w:proofErr w:type="spellEnd"/>
      <w:r>
        <w:t xml:space="preserve"> dein </w:t>
      </w:r>
      <w:proofErr w:type="spellStart"/>
      <w:r>
        <w:t>grosses</w:t>
      </w:r>
      <w:proofErr w:type="spellEnd"/>
      <w:r>
        <w:t xml:space="preserve"> toben</w:t>
      </w:r>
      <w:r>
        <w:br/>
        <w:t xml:space="preserve">Und </w:t>
      </w:r>
      <w:proofErr w:type="spellStart"/>
      <w:r>
        <w:t>heissen</w:t>
      </w:r>
      <w:proofErr w:type="spellEnd"/>
      <w:r>
        <w:t xml:space="preserve"> </w:t>
      </w:r>
      <w:proofErr w:type="spellStart"/>
      <w:r>
        <w:t>zorn</w:t>
      </w:r>
      <w:proofErr w:type="spellEnd"/>
      <w:r>
        <w:t xml:space="preserve"> sein </w:t>
      </w:r>
      <w:proofErr w:type="spellStart"/>
      <w:r>
        <w:t>auffgehoben</w:t>
      </w:r>
      <w:proofErr w:type="spellEnd"/>
      <w:r>
        <w:t>,</w:t>
      </w:r>
      <w:r>
        <w:br/>
      </w:r>
      <w:proofErr w:type="spellStart"/>
      <w:r>
        <w:t>Nim</w:t>
      </w:r>
      <w:proofErr w:type="spellEnd"/>
      <w:r>
        <w:t xml:space="preserve"> meine </w:t>
      </w:r>
      <w:proofErr w:type="spellStart"/>
      <w:r>
        <w:t>schafe</w:t>
      </w:r>
      <w:proofErr w:type="spellEnd"/>
      <w:r>
        <w:t xml:space="preserve"> wieder an,</w:t>
      </w:r>
      <w:r>
        <w:br/>
        <w:t xml:space="preserve">Denn </w:t>
      </w:r>
      <w:proofErr w:type="spellStart"/>
      <w:r>
        <w:t>daß</w:t>
      </w:r>
      <w:proofErr w:type="spellEnd"/>
      <w:r>
        <w:t xml:space="preserve"> ich so </w:t>
      </w:r>
      <w:proofErr w:type="spellStart"/>
      <w:r>
        <w:t>geplaget</w:t>
      </w:r>
      <w:proofErr w:type="spellEnd"/>
      <w:r>
        <w:t xml:space="preserve"> werde,</w:t>
      </w:r>
      <w:r>
        <w:br/>
        <w:t xml:space="preserve">Macht einig diese meine </w:t>
      </w:r>
      <w:proofErr w:type="spellStart"/>
      <w:r>
        <w:t>herde</w:t>
      </w:r>
      <w:proofErr w:type="spellEnd"/>
      <w:r>
        <w:t>,</w:t>
      </w:r>
      <w:r>
        <w:br/>
        <w:t xml:space="preserve">Von der ich </w:t>
      </w:r>
      <w:proofErr w:type="spellStart"/>
      <w:r>
        <w:t>gantz</w:t>
      </w:r>
      <w:proofErr w:type="spellEnd"/>
      <w:r>
        <w:t xml:space="preserve"> nicht lassen </w:t>
      </w:r>
      <w:proofErr w:type="spellStart"/>
      <w:r>
        <w:t>kan</w:t>
      </w:r>
      <w:proofErr w:type="spellEnd"/>
      <w:r>
        <w:t xml:space="preserve">. </w:t>
      </w:r>
    </w:p>
    <w:p w14:paraId="7BEDA294" w14:textId="77777777" w:rsidR="000A4615" w:rsidRDefault="000A4615" w:rsidP="000A4615">
      <w:pPr>
        <w:pStyle w:val="StandardWeb"/>
      </w:pPr>
      <w:r>
        <w:t>Was böses je von ihr geschehen,</w:t>
      </w:r>
      <w:r>
        <w:br/>
        <w:t xml:space="preserve">Was sie </w:t>
      </w:r>
      <w:proofErr w:type="spellStart"/>
      <w:r>
        <w:t>verseumet</w:t>
      </w:r>
      <w:proofErr w:type="spellEnd"/>
      <w:r>
        <w:t xml:space="preserve"> und versehen,</w:t>
      </w:r>
      <w:r>
        <w:br/>
        <w:t>Das bring‘ ich richtig wieder ein,</w:t>
      </w:r>
      <w:r>
        <w:br/>
        <w:t xml:space="preserve">Und was </w:t>
      </w:r>
      <w:proofErr w:type="spellStart"/>
      <w:r>
        <w:t>bey</w:t>
      </w:r>
      <w:proofErr w:type="spellEnd"/>
      <w:r>
        <w:t xml:space="preserve"> ihr nicht wird gefunden,</w:t>
      </w:r>
      <w:r>
        <w:br/>
        <w:t xml:space="preserve">Das </w:t>
      </w:r>
      <w:proofErr w:type="spellStart"/>
      <w:r>
        <w:t>schöpffet</w:t>
      </w:r>
      <w:proofErr w:type="spellEnd"/>
      <w:r>
        <w:t xml:space="preserve"> sie </w:t>
      </w:r>
      <w:proofErr w:type="spellStart"/>
      <w:r>
        <w:t>auß</w:t>
      </w:r>
      <w:proofErr w:type="spellEnd"/>
      <w:r>
        <w:t xml:space="preserve"> meinen wunden,</w:t>
      </w:r>
      <w:r>
        <w:br/>
        <w:t xml:space="preserve">Die ihr zu gut geschlagen </w:t>
      </w:r>
      <w:proofErr w:type="spellStart"/>
      <w:r>
        <w:t>seyn</w:t>
      </w:r>
      <w:proofErr w:type="spellEnd"/>
      <w:r>
        <w:t xml:space="preserve">. </w:t>
      </w:r>
    </w:p>
    <w:p w14:paraId="66830797" w14:textId="77777777" w:rsidR="000A4615" w:rsidRDefault="000A4615" w:rsidP="000A4615">
      <w:pPr>
        <w:pStyle w:val="StandardWeb"/>
      </w:pPr>
      <w:r>
        <w:t xml:space="preserve">Ich </w:t>
      </w:r>
      <w:proofErr w:type="spellStart"/>
      <w:r>
        <w:t>wil</w:t>
      </w:r>
      <w:proofErr w:type="spellEnd"/>
      <w:r>
        <w:t xml:space="preserve"> ertragen alle straffe,</w:t>
      </w:r>
      <w:r>
        <w:br/>
        <w:t>Nur schone meiner armen schaffe,</w:t>
      </w:r>
      <w:r>
        <w:br/>
        <w:t xml:space="preserve">Ich </w:t>
      </w:r>
      <w:proofErr w:type="spellStart"/>
      <w:r>
        <w:t>trette</w:t>
      </w:r>
      <w:proofErr w:type="spellEnd"/>
      <w:r>
        <w:t xml:space="preserve"> zwischen dich und sie,</w:t>
      </w:r>
      <w:r>
        <w:br/>
        <w:t xml:space="preserve">Und </w:t>
      </w:r>
      <w:proofErr w:type="spellStart"/>
      <w:r>
        <w:t>wil</w:t>
      </w:r>
      <w:proofErr w:type="spellEnd"/>
      <w:r>
        <w:t xml:space="preserve"> sie vor den </w:t>
      </w:r>
      <w:proofErr w:type="spellStart"/>
      <w:r>
        <w:t>grossen</w:t>
      </w:r>
      <w:proofErr w:type="spellEnd"/>
      <w:r>
        <w:t xml:space="preserve"> blitzen</w:t>
      </w:r>
      <w:r>
        <w:br/>
        <w:t xml:space="preserve">Und donnern deines </w:t>
      </w:r>
      <w:proofErr w:type="spellStart"/>
      <w:r>
        <w:t>wetters</w:t>
      </w:r>
      <w:proofErr w:type="spellEnd"/>
      <w:r>
        <w:t xml:space="preserve"> schützen,</w:t>
      </w:r>
      <w:r>
        <w:br/>
        <w:t xml:space="preserve">Als ein sehr schwaches, zartes </w:t>
      </w:r>
      <w:proofErr w:type="spellStart"/>
      <w:r>
        <w:t>vieh</w:t>
      </w:r>
      <w:proofErr w:type="spellEnd"/>
      <w:r>
        <w:t xml:space="preserve">, </w:t>
      </w:r>
    </w:p>
    <w:p w14:paraId="4BC72790" w14:textId="77777777" w:rsidR="000A4615" w:rsidRDefault="000A4615" w:rsidP="000A4615">
      <w:pPr>
        <w:pStyle w:val="StandardWeb"/>
      </w:pPr>
      <w:r>
        <w:t xml:space="preserve">Ein </w:t>
      </w:r>
      <w:proofErr w:type="spellStart"/>
      <w:r>
        <w:t>volck</w:t>
      </w:r>
      <w:proofErr w:type="spellEnd"/>
      <w:r>
        <w:t xml:space="preserve">, das </w:t>
      </w:r>
      <w:proofErr w:type="spellStart"/>
      <w:r>
        <w:t>gentzlich</w:t>
      </w:r>
      <w:proofErr w:type="spellEnd"/>
      <w:r>
        <w:t xml:space="preserve"> mich verstehet,</w:t>
      </w:r>
      <w:r>
        <w:br/>
        <w:t xml:space="preserve">Wie </w:t>
      </w:r>
      <w:proofErr w:type="spellStart"/>
      <w:r>
        <w:t>tieff</w:t>
      </w:r>
      <w:proofErr w:type="spellEnd"/>
      <w:r>
        <w:t xml:space="preserve"> es in dem </w:t>
      </w:r>
      <w:proofErr w:type="spellStart"/>
      <w:r>
        <w:t>irrthumnb</w:t>
      </w:r>
      <w:proofErr w:type="spellEnd"/>
      <w:r>
        <w:t xml:space="preserve"> gehet,</w:t>
      </w:r>
      <w:r>
        <w:br/>
        <w:t xml:space="preserve">Ein </w:t>
      </w:r>
      <w:proofErr w:type="spellStart"/>
      <w:r>
        <w:t>hauffe</w:t>
      </w:r>
      <w:proofErr w:type="spellEnd"/>
      <w:r>
        <w:t>, der sich selbst nicht kennt,</w:t>
      </w:r>
      <w:r>
        <w:br/>
        <w:t>Der zu dem guten ist erstorben,</w:t>
      </w:r>
      <w:r>
        <w:br/>
        <w:t xml:space="preserve">An leib‘ und </w:t>
      </w:r>
      <w:proofErr w:type="spellStart"/>
      <w:r>
        <w:t>seele</w:t>
      </w:r>
      <w:proofErr w:type="spellEnd"/>
      <w:r>
        <w:t xml:space="preserve"> </w:t>
      </w:r>
      <w:proofErr w:type="spellStart"/>
      <w:r>
        <w:t>gantz</w:t>
      </w:r>
      <w:proofErr w:type="spellEnd"/>
      <w:r>
        <w:t xml:space="preserve"> verdorben,</w:t>
      </w:r>
      <w:r>
        <w:br/>
        <w:t>Der willig zu der hellen rennt.</w:t>
      </w:r>
    </w:p>
    <w:p w14:paraId="324594E2" w14:textId="77777777" w:rsidR="000A4615" w:rsidRDefault="000A4615" w:rsidP="000A4615">
      <w:pPr>
        <w:pStyle w:val="StandardWeb"/>
      </w:pPr>
      <w:r>
        <w:t>Ihr aber, die ich vom verderben</w:t>
      </w:r>
      <w:r>
        <w:br/>
        <w:t xml:space="preserve">Erlöse durch mein </w:t>
      </w:r>
      <w:proofErr w:type="spellStart"/>
      <w:r>
        <w:t>blut</w:t>
      </w:r>
      <w:proofErr w:type="spellEnd"/>
      <w:r>
        <w:t xml:space="preserve"> und sterben,</w:t>
      </w:r>
      <w:r>
        <w:br/>
        <w:t xml:space="preserve">Ihr </w:t>
      </w:r>
      <w:proofErr w:type="spellStart"/>
      <w:r>
        <w:t>menschen</w:t>
      </w:r>
      <w:proofErr w:type="spellEnd"/>
      <w:r>
        <w:t xml:space="preserve">, seht, wo meiner </w:t>
      </w:r>
      <w:proofErr w:type="spellStart"/>
      <w:r>
        <w:t>noth</w:t>
      </w:r>
      <w:proofErr w:type="spellEnd"/>
      <w:r>
        <w:br/>
        <w:t xml:space="preserve">Der höchste </w:t>
      </w:r>
      <w:proofErr w:type="spellStart"/>
      <w:r>
        <w:t>jammer</w:t>
      </w:r>
      <w:proofErr w:type="spellEnd"/>
      <w:r>
        <w:t xml:space="preserve"> was wird </w:t>
      </w:r>
      <w:proofErr w:type="spellStart"/>
      <w:r>
        <w:t>schencken</w:t>
      </w:r>
      <w:proofErr w:type="spellEnd"/>
      <w:r>
        <w:t>,</w:t>
      </w:r>
      <w:r>
        <w:br/>
        <w:t xml:space="preserve">So </w:t>
      </w:r>
      <w:proofErr w:type="spellStart"/>
      <w:r>
        <w:t>sol</w:t>
      </w:r>
      <w:proofErr w:type="spellEnd"/>
      <w:r>
        <w:t xml:space="preserve"> der </w:t>
      </w:r>
      <w:proofErr w:type="spellStart"/>
      <w:r>
        <w:t>kelch</w:t>
      </w:r>
      <w:proofErr w:type="spellEnd"/>
      <w:r>
        <w:t xml:space="preserve"> mich </w:t>
      </w:r>
      <w:proofErr w:type="spellStart"/>
      <w:r>
        <w:t>zweymal</w:t>
      </w:r>
      <w:proofErr w:type="spellEnd"/>
      <w:r>
        <w:t xml:space="preserve"> </w:t>
      </w:r>
      <w:proofErr w:type="spellStart"/>
      <w:r>
        <w:t>trencken</w:t>
      </w:r>
      <w:proofErr w:type="spellEnd"/>
      <w:r>
        <w:t>,</w:t>
      </w:r>
      <w:r>
        <w:br/>
        <w:t xml:space="preserve">Den Gott mir </w:t>
      </w:r>
      <w:proofErr w:type="spellStart"/>
      <w:r>
        <w:t>giebt</w:t>
      </w:r>
      <w:proofErr w:type="spellEnd"/>
      <w:r>
        <w:t xml:space="preserve"> </w:t>
      </w:r>
      <w:proofErr w:type="spellStart"/>
      <w:r>
        <w:t>auff</w:t>
      </w:r>
      <w:proofErr w:type="spellEnd"/>
      <w:r>
        <w:t xml:space="preserve"> meinem </w:t>
      </w:r>
      <w:proofErr w:type="spellStart"/>
      <w:r>
        <w:t>todt</w:t>
      </w:r>
      <w:proofErr w:type="spellEnd"/>
      <w:r>
        <w:t>.</w:t>
      </w:r>
    </w:p>
    <w:p w14:paraId="326D6636" w14:textId="77777777" w:rsidR="000A4615" w:rsidRDefault="000A4615" w:rsidP="000A4615">
      <w:pPr>
        <w:pStyle w:val="StandardWeb"/>
      </w:pPr>
      <w:r>
        <w:t>Wo wird gehöret und gelesen,</w:t>
      </w:r>
      <w:r>
        <w:br/>
      </w:r>
      <w:proofErr w:type="spellStart"/>
      <w:r>
        <w:t>Daß</w:t>
      </w:r>
      <w:proofErr w:type="spellEnd"/>
      <w:r>
        <w:t xml:space="preserve"> jemand so geplagt gewesen</w:t>
      </w:r>
      <w:r>
        <w:br/>
        <w:t xml:space="preserve">Und so </w:t>
      </w:r>
      <w:proofErr w:type="spellStart"/>
      <w:r>
        <w:t>verhönt</w:t>
      </w:r>
      <w:proofErr w:type="spellEnd"/>
      <w:r>
        <w:t xml:space="preserve">, als ich </w:t>
      </w:r>
      <w:proofErr w:type="spellStart"/>
      <w:r>
        <w:t>muß</w:t>
      </w:r>
      <w:proofErr w:type="spellEnd"/>
      <w:r>
        <w:t xml:space="preserve"> </w:t>
      </w:r>
      <w:proofErr w:type="spellStart"/>
      <w:r>
        <w:t>seyn</w:t>
      </w:r>
      <w:proofErr w:type="spellEnd"/>
      <w:r>
        <w:t>?</w:t>
      </w:r>
      <w:r>
        <w:br/>
        <w:t>Nichts, was da lebt, hat solche wunden</w:t>
      </w:r>
      <w:r>
        <w:br/>
        <w:t xml:space="preserve">An seiner </w:t>
      </w:r>
      <w:proofErr w:type="spellStart"/>
      <w:r>
        <w:t>seel</w:t>
      </w:r>
      <w:proofErr w:type="spellEnd"/>
      <w:r>
        <w:t>‘, als ich, empfunden,</w:t>
      </w:r>
      <w:r>
        <w:br/>
        <w:t xml:space="preserve">Nichts wird verglichen meiner </w:t>
      </w:r>
      <w:proofErr w:type="spellStart"/>
      <w:r>
        <w:t>pein</w:t>
      </w:r>
      <w:proofErr w:type="spellEnd"/>
      <w:r>
        <w:t>.</w:t>
      </w:r>
    </w:p>
    <w:p w14:paraId="29F703BB" w14:textId="77777777" w:rsidR="000A4615" w:rsidRDefault="000A4615" w:rsidP="000A4615">
      <w:pPr>
        <w:pStyle w:val="StandardWeb"/>
      </w:pPr>
      <w:proofErr w:type="spellStart"/>
      <w:r>
        <w:t>Hiezu</w:t>
      </w:r>
      <w:proofErr w:type="spellEnd"/>
      <w:r>
        <w:t xml:space="preserve"> hat mich sonst nichts getrieben,</w:t>
      </w:r>
      <w:r>
        <w:br/>
        <w:t xml:space="preserve">Als </w:t>
      </w:r>
      <w:proofErr w:type="spellStart"/>
      <w:r>
        <w:t>daß</w:t>
      </w:r>
      <w:proofErr w:type="spellEnd"/>
      <w:r>
        <w:t xml:space="preserve"> ich euch so sehr </w:t>
      </w:r>
      <w:proofErr w:type="spellStart"/>
      <w:r>
        <w:t>muß</w:t>
      </w:r>
      <w:proofErr w:type="spellEnd"/>
      <w:r>
        <w:t xml:space="preserve"> lieben;</w:t>
      </w:r>
      <w:r>
        <w:br/>
        <w:t xml:space="preserve">Ich </w:t>
      </w:r>
      <w:proofErr w:type="spellStart"/>
      <w:r>
        <w:t>seh</w:t>
      </w:r>
      <w:proofErr w:type="spellEnd"/>
      <w:r>
        <w:t xml:space="preserve">‘ in was für </w:t>
      </w:r>
      <w:proofErr w:type="spellStart"/>
      <w:r>
        <w:t>noth</w:t>
      </w:r>
      <w:proofErr w:type="spellEnd"/>
      <w:r>
        <w:t xml:space="preserve"> ihr seid,</w:t>
      </w:r>
      <w:r>
        <w:br/>
        <w:t xml:space="preserve">Ich </w:t>
      </w:r>
      <w:proofErr w:type="spellStart"/>
      <w:r>
        <w:t>seh</w:t>
      </w:r>
      <w:proofErr w:type="spellEnd"/>
      <w:r>
        <w:t xml:space="preserve">‘ euch ewiglich </w:t>
      </w:r>
      <w:proofErr w:type="spellStart"/>
      <w:r>
        <w:t>verlohren</w:t>
      </w:r>
      <w:proofErr w:type="spellEnd"/>
      <w:r>
        <w:t>,</w:t>
      </w:r>
      <w:r>
        <w:br/>
        <w:t xml:space="preserve">Die ihr zum leben seid </w:t>
      </w:r>
      <w:proofErr w:type="spellStart"/>
      <w:r>
        <w:t>erkohren</w:t>
      </w:r>
      <w:proofErr w:type="spellEnd"/>
      <w:r>
        <w:t>,</w:t>
      </w:r>
      <w:r>
        <w:br/>
        <w:t xml:space="preserve">Es </w:t>
      </w:r>
      <w:proofErr w:type="spellStart"/>
      <w:r>
        <w:t>sey</w:t>
      </w:r>
      <w:proofErr w:type="spellEnd"/>
      <w:r>
        <w:t xml:space="preserve">, </w:t>
      </w:r>
      <w:proofErr w:type="spellStart"/>
      <w:r>
        <w:t>daß</w:t>
      </w:r>
      <w:proofErr w:type="spellEnd"/>
      <w:r>
        <w:t xml:space="preserve"> jemand euch </w:t>
      </w:r>
      <w:proofErr w:type="spellStart"/>
      <w:r>
        <w:t>befreyt</w:t>
      </w:r>
      <w:proofErr w:type="spellEnd"/>
      <w:r>
        <w:t>.</w:t>
      </w:r>
    </w:p>
    <w:p w14:paraId="0456D5CF" w14:textId="77777777" w:rsidR="000A4615" w:rsidRDefault="000A4615" w:rsidP="000A4615">
      <w:pPr>
        <w:pStyle w:val="StandardWeb"/>
      </w:pPr>
      <w:r>
        <w:t xml:space="preserve">So </w:t>
      </w:r>
      <w:proofErr w:type="spellStart"/>
      <w:r>
        <w:t>kompt</w:t>
      </w:r>
      <w:proofErr w:type="spellEnd"/>
      <w:r>
        <w:t xml:space="preserve"> nun her, in meinen banden</w:t>
      </w:r>
      <w:r>
        <w:br/>
        <w:t xml:space="preserve">Sol eure </w:t>
      </w:r>
      <w:proofErr w:type="spellStart"/>
      <w:r>
        <w:t>freyheit</w:t>
      </w:r>
      <w:proofErr w:type="spellEnd"/>
      <w:r>
        <w:t xml:space="preserve"> sein vorhanden,</w:t>
      </w:r>
      <w:r>
        <w:br/>
        <w:t xml:space="preserve">Von meiner </w:t>
      </w:r>
      <w:proofErr w:type="spellStart"/>
      <w:r>
        <w:t>scheuflichen</w:t>
      </w:r>
      <w:proofErr w:type="spellEnd"/>
      <w:r>
        <w:t xml:space="preserve"> </w:t>
      </w:r>
      <w:proofErr w:type="spellStart"/>
      <w:r>
        <w:t>gestalt</w:t>
      </w:r>
      <w:proofErr w:type="spellEnd"/>
      <w:r>
        <w:br/>
      </w:r>
      <w:proofErr w:type="spellStart"/>
      <w:r>
        <w:t>Solt</w:t>
      </w:r>
      <w:proofErr w:type="spellEnd"/>
      <w:r>
        <w:t xml:space="preserve"> ihr den besten </w:t>
      </w:r>
      <w:proofErr w:type="spellStart"/>
      <w:r>
        <w:t>ziehraht</w:t>
      </w:r>
      <w:proofErr w:type="spellEnd"/>
      <w:r>
        <w:t xml:space="preserve"> nehmen,</w:t>
      </w:r>
      <w:r>
        <w:br/>
        <w:t xml:space="preserve">In meinem höchsten </w:t>
      </w:r>
      <w:proofErr w:type="spellStart"/>
      <w:r>
        <w:t>spott</w:t>
      </w:r>
      <w:proofErr w:type="spellEnd"/>
      <w:r>
        <w:t xml:space="preserve"> und schämen</w:t>
      </w:r>
      <w:r>
        <w:br/>
        <w:t xml:space="preserve">Steht euer bester </w:t>
      </w:r>
      <w:proofErr w:type="spellStart"/>
      <w:r>
        <w:t>auffenthalt</w:t>
      </w:r>
      <w:proofErr w:type="spellEnd"/>
      <w:r>
        <w:t xml:space="preserve">. </w:t>
      </w:r>
    </w:p>
    <w:p w14:paraId="12551482" w14:textId="77777777" w:rsidR="000A4615" w:rsidRDefault="000A4615" w:rsidP="000A4615">
      <w:pPr>
        <w:pStyle w:val="StandardWeb"/>
      </w:pPr>
      <w:r>
        <w:t xml:space="preserve">Mein </w:t>
      </w:r>
      <w:proofErr w:type="spellStart"/>
      <w:r>
        <w:t>grosser</w:t>
      </w:r>
      <w:proofErr w:type="spellEnd"/>
      <w:r>
        <w:t xml:space="preserve"> </w:t>
      </w:r>
      <w:proofErr w:type="spellStart"/>
      <w:r>
        <w:t>durst</w:t>
      </w:r>
      <w:proofErr w:type="spellEnd"/>
      <w:r>
        <w:t xml:space="preserve"> </w:t>
      </w:r>
      <w:proofErr w:type="spellStart"/>
      <w:r>
        <w:t>sol</w:t>
      </w:r>
      <w:proofErr w:type="spellEnd"/>
      <w:r>
        <w:t xml:space="preserve"> euren stillen,</w:t>
      </w:r>
      <w:r>
        <w:br/>
        <w:t>Und euch mit lebens-wasser füllen,</w:t>
      </w:r>
      <w:r>
        <w:br/>
        <w:t xml:space="preserve">Das </w:t>
      </w:r>
      <w:proofErr w:type="spellStart"/>
      <w:r>
        <w:t>rohr</w:t>
      </w:r>
      <w:proofErr w:type="spellEnd"/>
      <w:r>
        <w:t>, die spitze dornen-</w:t>
      </w:r>
      <w:proofErr w:type="spellStart"/>
      <w:r>
        <w:t>krohn</w:t>
      </w:r>
      <w:proofErr w:type="spellEnd"/>
      <w:r>
        <w:t>‘,</w:t>
      </w:r>
      <w:r>
        <w:br/>
        <w:t xml:space="preserve">In der ich </w:t>
      </w:r>
      <w:proofErr w:type="spellStart"/>
      <w:r>
        <w:t>muß</w:t>
      </w:r>
      <w:proofErr w:type="spellEnd"/>
      <w:r>
        <w:t xml:space="preserve"> verächtlich sterben,</w:t>
      </w:r>
      <w:r>
        <w:br/>
        <w:t>Macht euch zu meines reiches erben,</w:t>
      </w:r>
      <w:r>
        <w:br/>
        <w:t xml:space="preserve">Mein staub </w:t>
      </w:r>
      <w:proofErr w:type="spellStart"/>
      <w:r>
        <w:t>gedeyet</w:t>
      </w:r>
      <w:proofErr w:type="spellEnd"/>
      <w:r>
        <w:t xml:space="preserve"> euch zum lohn. </w:t>
      </w:r>
    </w:p>
    <w:p w14:paraId="65007C71" w14:textId="77777777" w:rsidR="000A4615" w:rsidRDefault="000A4615" w:rsidP="000A4615">
      <w:pPr>
        <w:pStyle w:val="StandardWeb"/>
      </w:pPr>
      <w:r>
        <w:t xml:space="preserve">Mein </w:t>
      </w:r>
      <w:proofErr w:type="spellStart"/>
      <w:r>
        <w:t>trauren</w:t>
      </w:r>
      <w:proofErr w:type="spellEnd"/>
      <w:r>
        <w:t xml:space="preserve"> dienet euch zur </w:t>
      </w:r>
      <w:proofErr w:type="spellStart"/>
      <w:r>
        <w:t>freuden</w:t>
      </w:r>
      <w:proofErr w:type="spellEnd"/>
      <w:r>
        <w:t>,</w:t>
      </w:r>
      <w:r>
        <w:br/>
        <w:t xml:space="preserve">Und meine </w:t>
      </w:r>
      <w:proofErr w:type="spellStart"/>
      <w:r>
        <w:t>blösse</w:t>
      </w:r>
      <w:proofErr w:type="spellEnd"/>
      <w:r>
        <w:t xml:space="preserve"> </w:t>
      </w:r>
      <w:proofErr w:type="spellStart"/>
      <w:r>
        <w:t>sol</w:t>
      </w:r>
      <w:proofErr w:type="spellEnd"/>
      <w:r>
        <w:t xml:space="preserve"> euch kleiden,</w:t>
      </w:r>
      <w:r>
        <w:br/>
        <w:t xml:space="preserve">Mein darben ist </w:t>
      </w:r>
      <w:proofErr w:type="spellStart"/>
      <w:r>
        <w:t>eur</w:t>
      </w:r>
      <w:proofErr w:type="spellEnd"/>
      <w:r>
        <w:t xml:space="preserve"> höchstes gut,</w:t>
      </w:r>
      <w:r>
        <w:br/>
        <w:t xml:space="preserve">Mein </w:t>
      </w:r>
      <w:proofErr w:type="spellStart"/>
      <w:r>
        <w:t>niedriggehn</w:t>
      </w:r>
      <w:proofErr w:type="spellEnd"/>
      <w:r>
        <w:t xml:space="preserve"> </w:t>
      </w:r>
      <w:proofErr w:type="spellStart"/>
      <w:r>
        <w:t>sol</w:t>
      </w:r>
      <w:proofErr w:type="spellEnd"/>
      <w:r>
        <w:t xml:space="preserve"> euch erheben,</w:t>
      </w:r>
      <w:r>
        <w:br/>
        <w:t xml:space="preserve">Mein herber </w:t>
      </w:r>
      <w:proofErr w:type="spellStart"/>
      <w:r>
        <w:t>todt</w:t>
      </w:r>
      <w:proofErr w:type="spellEnd"/>
      <w:r>
        <w:t xml:space="preserve"> ist euer leben,</w:t>
      </w:r>
      <w:r>
        <w:br/>
        <w:t xml:space="preserve">Und eure </w:t>
      </w:r>
      <w:proofErr w:type="spellStart"/>
      <w:r>
        <w:t>reinigung</w:t>
      </w:r>
      <w:proofErr w:type="spellEnd"/>
      <w:r>
        <w:t xml:space="preserve"> mein </w:t>
      </w:r>
      <w:proofErr w:type="spellStart"/>
      <w:r>
        <w:t>blut</w:t>
      </w:r>
      <w:proofErr w:type="spellEnd"/>
      <w:r>
        <w:t xml:space="preserve">. </w:t>
      </w:r>
    </w:p>
    <w:p w14:paraId="5EB2E440" w14:textId="77777777" w:rsidR="000A4615" w:rsidRDefault="000A4615" w:rsidP="000A4615">
      <w:pPr>
        <w:pStyle w:val="StandardWeb"/>
      </w:pPr>
      <w:r>
        <w:t xml:space="preserve">Ich schwer‘ euch </w:t>
      </w:r>
      <w:proofErr w:type="spellStart"/>
      <w:r>
        <w:t>bey</w:t>
      </w:r>
      <w:proofErr w:type="spellEnd"/>
      <w:r>
        <w:t xml:space="preserve"> dem falschen küssen,</w:t>
      </w:r>
      <w:r>
        <w:br/>
        <w:t xml:space="preserve">Bey meinen durchgebohrten </w:t>
      </w:r>
      <w:proofErr w:type="spellStart"/>
      <w:r>
        <w:t>füssen</w:t>
      </w:r>
      <w:proofErr w:type="spellEnd"/>
      <w:r>
        <w:t>,</w:t>
      </w:r>
      <w:r>
        <w:br/>
        <w:t xml:space="preserve">Und was man </w:t>
      </w:r>
      <w:proofErr w:type="spellStart"/>
      <w:r>
        <w:t>kläglichs</w:t>
      </w:r>
      <w:proofErr w:type="spellEnd"/>
      <w:r>
        <w:t xml:space="preserve"> an mir schaut,</w:t>
      </w:r>
      <w:r>
        <w:br/>
        <w:t>Bey meinem kümmerlichen heulen,</w:t>
      </w:r>
      <w:r>
        <w:br/>
        <w:t xml:space="preserve">Und blutig </w:t>
      </w:r>
      <w:proofErr w:type="spellStart"/>
      <w:r>
        <w:t>unterlauffnen</w:t>
      </w:r>
      <w:proofErr w:type="spellEnd"/>
      <w:r>
        <w:t xml:space="preserve"> beulen,</w:t>
      </w:r>
      <w:r>
        <w:br/>
        <w:t>Bey meiner ausgedehnten haut,</w:t>
      </w:r>
    </w:p>
    <w:p w14:paraId="0FEB45FE" w14:textId="77777777" w:rsidR="000A4615" w:rsidRDefault="000A4615" w:rsidP="000A4615">
      <w:pPr>
        <w:pStyle w:val="StandardWeb"/>
      </w:pPr>
      <w:r>
        <w:t xml:space="preserve">Ich schwer euch </w:t>
      </w:r>
      <w:proofErr w:type="spellStart"/>
      <w:r>
        <w:t>bey</w:t>
      </w:r>
      <w:proofErr w:type="spellEnd"/>
      <w:r>
        <w:t xml:space="preserve"> dem todesstreiten,</w:t>
      </w:r>
      <w:r>
        <w:br/>
        <w:t xml:space="preserve">Bey meiner </w:t>
      </w:r>
      <w:proofErr w:type="spellStart"/>
      <w:r>
        <w:t>auffgespaltnen</w:t>
      </w:r>
      <w:proofErr w:type="spellEnd"/>
      <w:r>
        <w:t xml:space="preserve"> </w:t>
      </w:r>
      <w:proofErr w:type="spellStart"/>
      <w:r>
        <w:t>seiten</w:t>
      </w:r>
      <w:proofErr w:type="spellEnd"/>
      <w:r>
        <w:t>,</w:t>
      </w:r>
      <w:r>
        <w:br/>
        <w:t xml:space="preserve">Und dem, wodurch die böse </w:t>
      </w:r>
      <w:proofErr w:type="spellStart"/>
      <w:r>
        <w:t>rott</w:t>
      </w:r>
      <w:proofErr w:type="spellEnd"/>
      <w:r>
        <w:t>‘</w:t>
      </w:r>
      <w:r>
        <w:br/>
      </w:r>
      <w:proofErr w:type="spellStart"/>
      <w:r>
        <w:t>Ietzt</w:t>
      </w:r>
      <w:proofErr w:type="spellEnd"/>
      <w:r>
        <w:t xml:space="preserve"> wieder mich sich hat empöret,</w:t>
      </w:r>
      <w:r>
        <w:br/>
        <w:t xml:space="preserve">Bey allem, welches mich </w:t>
      </w:r>
      <w:proofErr w:type="spellStart"/>
      <w:r>
        <w:t>unehret</w:t>
      </w:r>
      <w:proofErr w:type="spellEnd"/>
      <w:r>
        <w:t>,</w:t>
      </w:r>
      <w:r>
        <w:br/>
        <w:t xml:space="preserve">Bey meinem </w:t>
      </w:r>
      <w:proofErr w:type="spellStart"/>
      <w:r>
        <w:t>grossen</w:t>
      </w:r>
      <w:proofErr w:type="spellEnd"/>
      <w:r>
        <w:t xml:space="preserve"> </w:t>
      </w:r>
      <w:proofErr w:type="spellStart"/>
      <w:r>
        <w:t>hohn</w:t>
      </w:r>
      <w:proofErr w:type="spellEnd"/>
      <w:r>
        <w:t xml:space="preserve"> und </w:t>
      </w:r>
      <w:proofErr w:type="spellStart"/>
      <w:r>
        <w:t>spott</w:t>
      </w:r>
      <w:proofErr w:type="spellEnd"/>
      <w:r>
        <w:t xml:space="preserve">, </w:t>
      </w:r>
    </w:p>
    <w:p w14:paraId="4FE8D37A" w14:textId="77777777" w:rsidR="000A4615" w:rsidRDefault="000A4615" w:rsidP="000A4615">
      <w:pPr>
        <w:pStyle w:val="StandardWeb"/>
      </w:pPr>
      <w:r>
        <w:t xml:space="preserve">Ich </w:t>
      </w:r>
      <w:proofErr w:type="spellStart"/>
      <w:r>
        <w:t>kan</w:t>
      </w:r>
      <w:proofErr w:type="spellEnd"/>
      <w:r>
        <w:t xml:space="preserve"> euch </w:t>
      </w:r>
      <w:proofErr w:type="spellStart"/>
      <w:r>
        <w:t>hertzlicher</w:t>
      </w:r>
      <w:proofErr w:type="spellEnd"/>
      <w:r>
        <w:t xml:space="preserve"> nicht lieben,</w:t>
      </w:r>
      <w:r>
        <w:br/>
        <w:t>Noch euch zu gut was mehr verüben;</w:t>
      </w:r>
      <w:r>
        <w:br/>
        <w:t xml:space="preserve">Nur </w:t>
      </w:r>
      <w:proofErr w:type="spellStart"/>
      <w:r>
        <w:t>kompt</w:t>
      </w:r>
      <w:proofErr w:type="spellEnd"/>
      <w:r>
        <w:t xml:space="preserve"> zu mir, damit ich euch</w:t>
      </w:r>
      <w:r>
        <w:br/>
        <w:t xml:space="preserve">Durch meinen reichen </w:t>
      </w:r>
      <w:proofErr w:type="spellStart"/>
      <w:r>
        <w:t>trost</w:t>
      </w:r>
      <w:proofErr w:type="spellEnd"/>
      <w:r>
        <w:t xml:space="preserve"> erquicke,</w:t>
      </w:r>
      <w:r>
        <w:br/>
        <w:t xml:space="preserve">Und dann </w:t>
      </w:r>
      <w:proofErr w:type="spellStart"/>
      <w:r>
        <w:t>gewünschet</w:t>
      </w:r>
      <w:proofErr w:type="spellEnd"/>
      <w:r>
        <w:t xml:space="preserve"> nach mir zücke</w:t>
      </w:r>
      <w:r>
        <w:br/>
        <w:t xml:space="preserve">In Gottes, meines </w:t>
      </w:r>
      <w:proofErr w:type="spellStart"/>
      <w:r>
        <w:t>vatern</w:t>
      </w:r>
      <w:proofErr w:type="spellEnd"/>
      <w:r>
        <w:t xml:space="preserve">, reich. </w:t>
      </w:r>
    </w:p>
    <w:p w14:paraId="3205BD9F" w14:textId="77777777" w:rsidR="000A4615" w:rsidRDefault="000A4615" w:rsidP="000A4615">
      <w:pPr>
        <w:pStyle w:val="StandardWeb"/>
      </w:pPr>
      <w:r>
        <w:t xml:space="preserve">Wer aber </w:t>
      </w:r>
      <w:proofErr w:type="spellStart"/>
      <w:r>
        <w:t>auff</w:t>
      </w:r>
      <w:proofErr w:type="spellEnd"/>
      <w:r>
        <w:t xml:space="preserve"> mein freundlich locken</w:t>
      </w:r>
      <w:r>
        <w:br/>
        <w:t xml:space="preserve">Nicht </w:t>
      </w:r>
      <w:proofErr w:type="spellStart"/>
      <w:r>
        <w:t>kömpt</w:t>
      </w:r>
      <w:proofErr w:type="spellEnd"/>
      <w:r>
        <w:t xml:space="preserve">, und </w:t>
      </w:r>
      <w:proofErr w:type="spellStart"/>
      <w:r>
        <w:t>wil</w:t>
      </w:r>
      <w:proofErr w:type="spellEnd"/>
      <w:r>
        <w:t xml:space="preserve"> sein </w:t>
      </w:r>
      <w:proofErr w:type="spellStart"/>
      <w:r>
        <w:t>hertz</w:t>
      </w:r>
      <w:proofErr w:type="spellEnd"/>
      <w:r>
        <w:t xml:space="preserve"> verstocken,</w:t>
      </w:r>
      <w:r>
        <w:br/>
        <w:t xml:space="preserve">Wer sich an mein verdienst nicht </w:t>
      </w:r>
      <w:proofErr w:type="spellStart"/>
      <w:r>
        <w:t>helt</w:t>
      </w:r>
      <w:proofErr w:type="spellEnd"/>
      <w:r>
        <w:t>,</w:t>
      </w:r>
      <w:r>
        <w:br/>
        <w:t xml:space="preserve">Den lass‘ ich in des </w:t>
      </w:r>
      <w:proofErr w:type="spellStart"/>
      <w:r>
        <w:t>sathans</w:t>
      </w:r>
      <w:proofErr w:type="spellEnd"/>
      <w:r>
        <w:t xml:space="preserve"> ketten,</w:t>
      </w:r>
      <w:r>
        <w:br/>
        <w:t>Dieweil euch anders zu erretten</w:t>
      </w:r>
      <w:r>
        <w:br/>
        <w:t xml:space="preserve">Es meinem </w:t>
      </w:r>
      <w:proofErr w:type="spellStart"/>
      <w:r>
        <w:t>vater</w:t>
      </w:r>
      <w:proofErr w:type="spellEnd"/>
      <w:r>
        <w:t xml:space="preserve"> nicht </w:t>
      </w:r>
      <w:proofErr w:type="spellStart"/>
      <w:r>
        <w:t>gefellt</w:t>
      </w:r>
      <w:proofErr w:type="spellEnd"/>
      <w:r>
        <w:t xml:space="preserve">. </w:t>
      </w:r>
    </w:p>
    <w:p w14:paraId="14F2ABC2" w14:textId="77777777" w:rsidR="00753410" w:rsidRDefault="00753410" w:rsidP="00753410">
      <w:pPr>
        <w:pStyle w:val="berschrift1"/>
      </w:pPr>
      <w:r w:rsidRPr="00753410">
        <w:t xml:space="preserve">Du fromme </w:t>
      </w:r>
      <w:proofErr w:type="spellStart"/>
      <w:r w:rsidRPr="00753410">
        <w:t>seel</w:t>
      </w:r>
      <w:proofErr w:type="spellEnd"/>
      <w:r w:rsidRPr="00753410">
        <w:t xml:space="preserve">‘ </w:t>
      </w:r>
      <w:proofErr w:type="spellStart"/>
      <w:r w:rsidRPr="00753410">
        <w:t>empfängest</w:t>
      </w:r>
      <w:proofErr w:type="spellEnd"/>
      <w:r w:rsidRPr="00753410">
        <w:t xml:space="preserve"> schon</w:t>
      </w:r>
    </w:p>
    <w:p w14:paraId="3CB3E6AD" w14:textId="77777777" w:rsidR="00753410" w:rsidRDefault="00753410" w:rsidP="00753410">
      <w:pPr>
        <w:pStyle w:val="StandardWeb"/>
      </w:pPr>
      <w:r>
        <w:t xml:space="preserve">Du fromme </w:t>
      </w:r>
      <w:proofErr w:type="spellStart"/>
      <w:r>
        <w:t>seel</w:t>
      </w:r>
      <w:proofErr w:type="spellEnd"/>
      <w:r>
        <w:t xml:space="preserve">‘ </w:t>
      </w:r>
      <w:proofErr w:type="spellStart"/>
      <w:r>
        <w:t>empfängest</w:t>
      </w:r>
      <w:proofErr w:type="spellEnd"/>
      <w:r>
        <w:t xml:space="preserve"> schon</w:t>
      </w:r>
      <w:r>
        <w:br/>
        <w:t xml:space="preserve">Vor deine last den </w:t>
      </w:r>
      <w:proofErr w:type="spellStart"/>
      <w:r>
        <w:t>tagelohn</w:t>
      </w:r>
      <w:proofErr w:type="spellEnd"/>
      <w:r>
        <w:t>,</w:t>
      </w:r>
      <w:r>
        <w:br/>
      </w:r>
      <w:proofErr w:type="spellStart"/>
      <w:r>
        <w:t>Kanst</w:t>
      </w:r>
      <w:proofErr w:type="spellEnd"/>
      <w:r>
        <w:t xml:space="preserve"> zeitig </w:t>
      </w:r>
      <w:proofErr w:type="spellStart"/>
      <w:r>
        <w:t>feyer</w:t>
      </w:r>
      <w:proofErr w:type="spellEnd"/>
      <w:r>
        <w:t>-abend machen:</w:t>
      </w:r>
      <w:r>
        <w:br/>
        <w:t xml:space="preserve">Du hast sehr </w:t>
      </w:r>
      <w:proofErr w:type="spellStart"/>
      <w:r>
        <w:t>früe</w:t>
      </w:r>
      <w:proofErr w:type="spellEnd"/>
      <w:r>
        <w:t xml:space="preserve"> die trübe </w:t>
      </w:r>
      <w:proofErr w:type="spellStart"/>
      <w:r>
        <w:t>nacht</w:t>
      </w:r>
      <w:proofErr w:type="spellEnd"/>
      <w:r>
        <w:br/>
        <w:t xml:space="preserve">Des </w:t>
      </w:r>
      <w:proofErr w:type="spellStart"/>
      <w:r>
        <w:t>todes</w:t>
      </w:r>
      <w:proofErr w:type="spellEnd"/>
      <w:r>
        <w:t xml:space="preserve"> hinter dich gebracht,</w:t>
      </w:r>
      <w:r>
        <w:br/>
        <w:t xml:space="preserve">Nach welcher wir so sorglich wachen. </w:t>
      </w:r>
    </w:p>
    <w:p w14:paraId="5CA55356" w14:textId="77777777" w:rsidR="00753410" w:rsidRDefault="00753410" w:rsidP="00753410">
      <w:pPr>
        <w:pStyle w:val="StandardWeb"/>
      </w:pPr>
      <w:proofErr w:type="spellStart"/>
      <w:r>
        <w:t>Wol</w:t>
      </w:r>
      <w:proofErr w:type="spellEnd"/>
      <w:r>
        <w:t xml:space="preserve"> dir! dem </w:t>
      </w:r>
      <w:proofErr w:type="spellStart"/>
      <w:r>
        <w:t>treiber</w:t>
      </w:r>
      <w:proofErr w:type="spellEnd"/>
      <w:r>
        <w:t>, der dich drang</w:t>
      </w:r>
      <w:r>
        <w:br/>
        <w:t xml:space="preserve">Und dich so sehr zur </w:t>
      </w:r>
      <w:proofErr w:type="spellStart"/>
      <w:r>
        <w:t>arbeit</w:t>
      </w:r>
      <w:proofErr w:type="spellEnd"/>
      <w:r>
        <w:t xml:space="preserve"> zwang,</w:t>
      </w:r>
      <w:r>
        <w:br/>
        <w:t xml:space="preserve">Ist nun der stecken </w:t>
      </w:r>
      <w:proofErr w:type="spellStart"/>
      <w:r>
        <w:t>gantz</w:t>
      </w:r>
      <w:proofErr w:type="spellEnd"/>
      <w:r>
        <w:t xml:space="preserve"> zerbrochen,</w:t>
      </w:r>
      <w:r>
        <w:br/>
        <w:t xml:space="preserve">Der höchste </w:t>
      </w:r>
      <w:proofErr w:type="spellStart"/>
      <w:r>
        <w:t>sahe</w:t>
      </w:r>
      <w:proofErr w:type="spellEnd"/>
      <w:r>
        <w:t xml:space="preserve"> deine </w:t>
      </w:r>
      <w:proofErr w:type="spellStart"/>
      <w:r>
        <w:t>noht</w:t>
      </w:r>
      <w:proofErr w:type="spellEnd"/>
      <w:r>
        <w:br/>
        <w:t xml:space="preserve">Und hat durch einen </w:t>
      </w:r>
      <w:proofErr w:type="spellStart"/>
      <w:r>
        <w:t>sanfften</w:t>
      </w:r>
      <w:proofErr w:type="spellEnd"/>
      <w:r>
        <w:t xml:space="preserve"> </w:t>
      </w:r>
      <w:proofErr w:type="spellStart"/>
      <w:r>
        <w:t>todt</w:t>
      </w:r>
      <w:proofErr w:type="spellEnd"/>
      <w:r>
        <w:br/>
        <w:t xml:space="preserve">Dir deinen </w:t>
      </w:r>
      <w:proofErr w:type="spellStart"/>
      <w:r>
        <w:t>groschen</w:t>
      </w:r>
      <w:proofErr w:type="spellEnd"/>
      <w:r>
        <w:t xml:space="preserve"> zugesprochen. </w:t>
      </w:r>
    </w:p>
    <w:p w14:paraId="4D7AF7F0" w14:textId="77777777" w:rsidR="00753410" w:rsidRDefault="00753410" w:rsidP="00753410">
      <w:pPr>
        <w:pStyle w:val="StandardWeb"/>
      </w:pPr>
      <w:r>
        <w:t xml:space="preserve">Wie </w:t>
      </w:r>
      <w:proofErr w:type="spellStart"/>
      <w:r>
        <w:t>wol</w:t>
      </w:r>
      <w:proofErr w:type="spellEnd"/>
      <w:r>
        <w:t xml:space="preserve"> und lieblich mag es nun</w:t>
      </w:r>
      <w:r>
        <w:br/>
        <w:t xml:space="preserve">Dir </w:t>
      </w:r>
      <w:proofErr w:type="spellStart"/>
      <w:r>
        <w:t>auff</w:t>
      </w:r>
      <w:proofErr w:type="spellEnd"/>
      <w:r>
        <w:t xml:space="preserve"> des </w:t>
      </w:r>
      <w:proofErr w:type="spellStart"/>
      <w:r>
        <w:t>tages</w:t>
      </w:r>
      <w:proofErr w:type="spellEnd"/>
      <w:r>
        <w:t xml:space="preserve"> </w:t>
      </w:r>
      <w:proofErr w:type="spellStart"/>
      <w:r>
        <w:t>hitze</w:t>
      </w:r>
      <w:proofErr w:type="spellEnd"/>
      <w:r>
        <w:t xml:space="preserve"> </w:t>
      </w:r>
      <w:proofErr w:type="spellStart"/>
      <w:r>
        <w:t>thun</w:t>
      </w:r>
      <w:proofErr w:type="spellEnd"/>
      <w:r>
        <w:t>,</w:t>
      </w:r>
      <w:r>
        <w:br/>
        <w:t>Die sonne wird dich nicht mehr stechen,</w:t>
      </w:r>
      <w:r>
        <w:br/>
        <w:t xml:space="preserve">Der </w:t>
      </w:r>
      <w:proofErr w:type="spellStart"/>
      <w:r>
        <w:t>mond</w:t>
      </w:r>
      <w:proofErr w:type="spellEnd"/>
      <w:r>
        <w:t xml:space="preserve"> dir nicht beschwerlich sein</w:t>
      </w:r>
      <w:r>
        <w:br/>
        <w:t xml:space="preserve">Auch wird nicht </w:t>
      </w:r>
      <w:proofErr w:type="spellStart"/>
      <w:r>
        <w:t>durst</w:t>
      </w:r>
      <w:proofErr w:type="spellEnd"/>
      <w:r>
        <w:t xml:space="preserve"> noch hungers </w:t>
      </w:r>
      <w:proofErr w:type="spellStart"/>
      <w:r>
        <w:t>pein</w:t>
      </w:r>
      <w:proofErr w:type="spellEnd"/>
      <w:r>
        <w:br/>
        <w:t xml:space="preserve">Die </w:t>
      </w:r>
      <w:proofErr w:type="spellStart"/>
      <w:r>
        <w:t>kräffte</w:t>
      </w:r>
      <w:proofErr w:type="spellEnd"/>
      <w:r>
        <w:t xml:space="preserve"> deiner </w:t>
      </w:r>
      <w:proofErr w:type="spellStart"/>
      <w:r>
        <w:t>seelen</w:t>
      </w:r>
      <w:proofErr w:type="spellEnd"/>
      <w:r>
        <w:t xml:space="preserve"> schwächen. </w:t>
      </w:r>
    </w:p>
    <w:p w14:paraId="01868909" w14:textId="77777777" w:rsidR="00753410" w:rsidRDefault="00753410" w:rsidP="00753410">
      <w:pPr>
        <w:pStyle w:val="StandardWeb"/>
      </w:pPr>
      <w:r>
        <w:t xml:space="preserve">Des </w:t>
      </w:r>
      <w:proofErr w:type="spellStart"/>
      <w:r>
        <w:t>lebens</w:t>
      </w:r>
      <w:proofErr w:type="spellEnd"/>
      <w:r>
        <w:t xml:space="preserve"> quell </w:t>
      </w:r>
      <w:proofErr w:type="spellStart"/>
      <w:r>
        <w:t>fleusst</w:t>
      </w:r>
      <w:proofErr w:type="spellEnd"/>
      <w:r>
        <w:t xml:space="preserve"> vor dir hin,</w:t>
      </w:r>
      <w:r>
        <w:br/>
        <w:t xml:space="preserve">Durch den </w:t>
      </w:r>
      <w:proofErr w:type="spellStart"/>
      <w:r>
        <w:t>erquickstu</w:t>
      </w:r>
      <w:proofErr w:type="spellEnd"/>
      <w:r>
        <w:t xml:space="preserve"> </w:t>
      </w:r>
      <w:proofErr w:type="spellStart"/>
      <w:r>
        <w:t>hertz</w:t>
      </w:r>
      <w:proofErr w:type="spellEnd"/>
      <w:r>
        <w:t xml:space="preserve"> und sinn,</w:t>
      </w:r>
      <w:r>
        <w:br/>
        <w:t>Und gehst einher in voller weide;</w:t>
      </w:r>
      <w:r>
        <w:br/>
        <w:t xml:space="preserve">Der frommen völligste </w:t>
      </w:r>
      <w:proofErr w:type="spellStart"/>
      <w:r>
        <w:t>begier</w:t>
      </w:r>
      <w:proofErr w:type="spellEnd"/>
      <w:r>
        <w:t>,</w:t>
      </w:r>
      <w:r>
        <w:br/>
        <w:t xml:space="preserve">Das höchste gut </w:t>
      </w:r>
      <w:proofErr w:type="spellStart"/>
      <w:r>
        <w:t>giebt</w:t>
      </w:r>
      <w:proofErr w:type="spellEnd"/>
      <w:r>
        <w:t xml:space="preserve"> selbst sich dir</w:t>
      </w:r>
      <w:r>
        <w:br/>
        <w:t xml:space="preserve">Und stärkt dich zu stets neuer </w:t>
      </w:r>
      <w:proofErr w:type="spellStart"/>
      <w:r>
        <w:t>freude</w:t>
      </w:r>
      <w:proofErr w:type="spellEnd"/>
      <w:r>
        <w:t xml:space="preserve">. </w:t>
      </w:r>
    </w:p>
    <w:p w14:paraId="2143BF64" w14:textId="77777777" w:rsidR="00753410" w:rsidRDefault="00753410" w:rsidP="00753410">
      <w:pPr>
        <w:pStyle w:val="StandardWeb"/>
      </w:pPr>
      <w:r>
        <w:t xml:space="preserve">Du hast, wie mir </w:t>
      </w:r>
      <w:proofErr w:type="spellStart"/>
      <w:r>
        <w:t>gesaget</w:t>
      </w:r>
      <w:proofErr w:type="spellEnd"/>
      <w:r>
        <w:t xml:space="preserve"> ist,</w:t>
      </w:r>
      <w:r>
        <w:br/>
        <w:t>Eh‘ als du abgeschieden bist,</w:t>
      </w:r>
      <w:r>
        <w:br/>
        <w:t xml:space="preserve">Den </w:t>
      </w:r>
      <w:proofErr w:type="spellStart"/>
      <w:r>
        <w:t>vorschmack</w:t>
      </w:r>
      <w:proofErr w:type="spellEnd"/>
      <w:r>
        <w:t xml:space="preserve"> dessen schon empfunden,</w:t>
      </w:r>
      <w:r>
        <w:br/>
      </w:r>
      <w:proofErr w:type="spellStart"/>
      <w:r>
        <w:t>Drumb</w:t>
      </w:r>
      <w:proofErr w:type="spellEnd"/>
      <w:r>
        <w:t xml:space="preserve"> </w:t>
      </w:r>
      <w:proofErr w:type="spellStart"/>
      <w:r>
        <w:t>rieffstu</w:t>
      </w:r>
      <w:proofErr w:type="spellEnd"/>
      <w:r>
        <w:t xml:space="preserve"> nu: </w:t>
      </w:r>
      <w:proofErr w:type="spellStart"/>
      <w:r>
        <w:t>herr</w:t>
      </w:r>
      <w:proofErr w:type="spellEnd"/>
      <w:r>
        <w:t xml:space="preserve"> </w:t>
      </w:r>
      <w:proofErr w:type="spellStart"/>
      <w:r>
        <w:t>nimb</w:t>
      </w:r>
      <w:proofErr w:type="spellEnd"/>
      <w:r>
        <w:t xml:space="preserve"> mich </w:t>
      </w:r>
      <w:proofErr w:type="spellStart"/>
      <w:r>
        <w:t>auff</w:t>
      </w:r>
      <w:proofErr w:type="spellEnd"/>
      <w:r>
        <w:br/>
        <w:t xml:space="preserve">Und ende meinen schweren </w:t>
      </w:r>
      <w:proofErr w:type="spellStart"/>
      <w:r>
        <w:t>lauff</w:t>
      </w:r>
      <w:proofErr w:type="spellEnd"/>
      <w:r>
        <w:t>,</w:t>
      </w:r>
      <w:r>
        <w:br/>
      </w:r>
      <w:proofErr w:type="spellStart"/>
      <w:r>
        <w:t>Daß</w:t>
      </w:r>
      <w:proofErr w:type="spellEnd"/>
      <w:r>
        <w:t xml:space="preserve"> auch bestürzt, die </w:t>
      </w:r>
      <w:proofErr w:type="spellStart"/>
      <w:r>
        <w:t>umb</w:t>
      </w:r>
      <w:proofErr w:type="spellEnd"/>
      <w:r>
        <w:t xml:space="preserve"> dich stunden. </w:t>
      </w:r>
    </w:p>
    <w:p w14:paraId="3F121DBF" w14:textId="77777777" w:rsidR="00753410" w:rsidRDefault="00753410" w:rsidP="00753410">
      <w:pPr>
        <w:pStyle w:val="StandardWeb"/>
      </w:pPr>
      <w:r>
        <w:t xml:space="preserve">Mich hat </w:t>
      </w:r>
      <w:proofErr w:type="spellStart"/>
      <w:r>
        <w:t>wol</w:t>
      </w:r>
      <w:proofErr w:type="spellEnd"/>
      <w:r>
        <w:t xml:space="preserve"> tausendmal gereut,</w:t>
      </w:r>
      <w:r>
        <w:br/>
      </w:r>
      <w:proofErr w:type="spellStart"/>
      <w:r>
        <w:t>Daß</w:t>
      </w:r>
      <w:proofErr w:type="spellEnd"/>
      <w:r>
        <w:t xml:space="preserve"> ich nicht deine </w:t>
      </w:r>
      <w:proofErr w:type="spellStart"/>
      <w:r>
        <w:t>freudigkeit</w:t>
      </w:r>
      <w:proofErr w:type="spellEnd"/>
      <w:r>
        <w:br/>
        <w:t>Zum sterben selbst hab‘ angesehen:</w:t>
      </w:r>
      <w:r>
        <w:br/>
        <w:t xml:space="preserve">Du </w:t>
      </w:r>
      <w:proofErr w:type="spellStart"/>
      <w:r>
        <w:t>hettest</w:t>
      </w:r>
      <w:proofErr w:type="spellEnd"/>
      <w:r>
        <w:t xml:space="preserve"> mich noch eins so sehr</w:t>
      </w:r>
      <w:r>
        <w:br/>
      </w:r>
      <w:proofErr w:type="spellStart"/>
      <w:r>
        <w:t>Behertzt</w:t>
      </w:r>
      <w:proofErr w:type="spellEnd"/>
      <w:r>
        <w:t xml:space="preserve"> gemacht, je mehr und mehr</w:t>
      </w:r>
      <w:r>
        <w:br/>
        <w:t xml:space="preserve">Zugleich </w:t>
      </w:r>
      <w:proofErr w:type="spellStart"/>
      <w:r>
        <w:t>umb</w:t>
      </w:r>
      <w:proofErr w:type="spellEnd"/>
      <w:r>
        <w:t xml:space="preserve"> solchen </w:t>
      </w:r>
      <w:proofErr w:type="spellStart"/>
      <w:r>
        <w:t>todt</w:t>
      </w:r>
      <w:proofErr w:type="spellEnd"/>
      <w:r>
        <w:t xml:space="preserve"> zu stehen. </w:t>
      </w:r>
    </w:p>
    <w:p w14:paraId="350BF321" w14:textId="77777777" w:rsidR="00753410" w:rsidRDefault="00753410" w:rsidP="00753410">
      <w:pPr>
        <w:pStyle w:val="StandardWeb"/>
      </w:pPr>
      <w:r>
        <w:t xml:space="preserve">Der frommen abschied </w:t>
      </w:r>
      <w:proofErr w:type="spellStart"/>
      <w:r>
        <w:t>muß</w:t>
      </w:r>
      <w:proofErr w:type="spellEnd"/>
      <w:r>
        <w:t xml:space="preserve"> fürwahr</w:t>
      </w:r>
      <w:r>
        <w:br/>
        <w:t>Nichts anders sein, als wie ihn zwar</w:t>
      </w:r>
      <w:r>
        <w:br/>
        <w:t xml:space="preserve">Des </w:t>
      </w:r>
      <w:proofErr w:type="spellStart"/>
      <w:r>
        <w:t>herren</w:t>
      </w:r>
      <w:proofErr w:type="spellEnd"/>
      <w:r>
        <w:t xml:space="preserve"> </w:t>
      </w:r>
      <w:proofErr w:type="spellStart"/>
      <w:r>
        <w:t>wort</w:t>
      </w:r>
      <w:proofErr w:type="spellEnd"/>
      <w:r>
        <w:t xml:space="preserve"> uns vor </w:t>
      </w:r>
      <w:proofErr w:type="spellStart"/>
      <w:r>
        <w:t>wil</w:t>
      </w:r>
      <w:proofErr w:type="spellEnd"/>
      <w:r>
        <w:t xml:space="preserve"> mahlen,</w:t>
      </w:r>
      <w:r>
        <w:br/>
        <w:t xml:space="preserve">Gott pflegt die </w:t>
      </w:r>
      <w:proofErr w:type="spellStart"/>
      <w:r>
        <w:t>seufftzer</w:t>
      </w:r>
      <w:proofErr w:type="spellEnd"/>
      <w:r>
        <w:t xml:space="preserve"> und die </w:t>
      </w:r>
      <w:proofErr w:type="spellStart"/>
      <w:r>
        <w:t>Aut</w:t>
      </w:r>
      <w:proofErr w:type="spellEnd"/>
      <w:r>
        <w:br/>
        <w:t xml:space="preserve">Der </w:t>
      </w:r>
      <w:proofErr w:type="spellStart"/>
      <w:r>
        <w:t>zähren</w:t>
      </w:r>
      <w:proofErr w:type="spellEnd"/>
      <w:r>
        <w:t xml:space="preserve"> ja mit dem, was gut,</w:t>
      </w:r>
      <w:r>
        <w:br/>
        <w:t xml:space="preserve">Und nicht was </w:t>
      </w:r>
      <w:proofErr w:type="spellStart"/>
      <w:r>
        <w:t>bös‘</w:t>
      </w:r>
      <w:proofErr w:type="spellEnd"/>
      <w:r>
        <w:t xml:space="preserve"> ist, zu bezahlen. </w:t>
      </w:r>
    </w:p>
    <w:p w14:paraId="267B06C4" w14:textId="77777777" w:rsidR="00753410" w:rsidRDefault="00753410" w:rsidP="00753410">
      <w:pPr>
        <w:pStyle w:val="StandardWeb"/>
      </w:pPr>
      <w:r>
        <w:t xml:space="preserve">Wie lieb wird deines </w:t>
      </w:r>
      <w:proofErr w:type="spellStart"/>
      <w:r>
        <w:t>krantzes</w:t>
      </w:r>
      <w:proofErr w:type="spellEnd"/>
      <w:r>
        <w:t xml:space="preserve"> zier</w:t>
      </w:r>
      <w:r>
        <w:br/>
        <w:t>Gewesen sein, mit dem du hier</w:t>
      </w:r>
      <w:r>
        <w:br/>
        <w:t xml:space="preserve">Dein keusches leben </w:t>
      </w:r>
      <w:proofErr w:type="spellStart"/>
      <w:r>
        <w:t>woltest</w:t>
      </w:r>
      <w:proofErr w:type="spellEnd"/>
      <w:r>
        <w:t xml:space="preserve"> </w:t>
      </w:r>
      <w:proofErr w:type="spellStart"/>
      <w:r>
        <w:t>schliessen</w:t>
      </w:r>
      <w:proofErr w:type="spellEnd"/>
      <w:r>
        <w:t>,</w:t>
      </w:r>
      <w:r>
        <w:br/>
        <w:t xml:space="preserve">Dein </w:t>
      </w:r>
      <w:proofErr w:type="spellStart"/>
      <w:r>
        <w:t>heyland</w:t>
      </w:r>
      <w:proofErr w:type="spellEnd"/>
      <w:r>
        <w:t xml:space="preserve"> und der frommen schar</w:t>
      </w:r>
      <w:r>
        <w:br/>
        <w:t xml:space="preserve">Wird sonderlich das </w:t>
      </w:r>
      <w:proofErr w:type="spellStart"/>
      <w:r>
        <w:t>güldne</w:t>
      </w:r>
      <w:proofErr w:type="spellEnd"/>
      <w:r>
        <w:t xml:space="preserve"> haar</w:t>
      </w:r>
      <w:r>
        <w:br/>
      </w:r>
      <w:proofErr w:type="spellStart"/>
      <w:r>
        <w:t>Sieghaffter</w:t>
      </w:r>
      <w:proofErr w:type="spellEnd"/>
      <w:r>
        <w:t xml:space="preserve"> </w:t>
      </w:r>
      <w:proofErr w:type="spellStart"/>
      <w:r>
        <w:t>keuscheit</w:t>
      </w:r>
      <w:proofErr w:type="spellEnd"/>
      <w:r>
        <w:t xml:space="preserve"> an dir küssen. </w:t>
      </w:r>
    </w:p>
    <w:p w14:paraId="58BF5582" w14:textId="77777777" w:rsidR="00753410" w:rsidRDefault="00753410" w:rsidP="00753410">
      <w:pPr>
        <w:pStyle w:val="StandardWeb"/>
      </w:pPr>
      <w:r>
        <w:t xml:space="preserve">Er selbst ein unbeflecktes </w:t>
      </w:r>
      <w:proofErr w:type="spellStart"/>
      <w:r>
        <w:t>lam</w:t>
      </w:r>
      <w:proofErr w:type="spellEnd"/>
      <w:r>
        <w:br/>
        <w:t xml:space="preserve">Hat dort sich dir zum </w:t>
      </w:r>
      <w:proofErr w:type="spellStart"/>
      <w:r>
        <w:t>bräutigam</w:t>
      </w:r>
      <w:proofErr w:type="spellEnd"/>
      <w:r>
        <w:br/>
        <w:t>Vor andern wollen vorbehalten;</w:t>
      </w:r>
      <w:r>
        <w:br/>
        <w:t>Da wird nun seine lieb‘ und treu‘,</w:t>
      </w:r>
      <w:r>
        <w:br/>
        <w:t>O schöne braut, dir stündlich neu‘,</w:t>
      </w:r>
      <w:r>
        <w:br/>
        <w:t xml:space="preserve">Und über dir nun ewig walten. </w:t>
      </w:r>
    </w:p>
    <w:p w14:paraId="3F4040EE" w14:textId="77777777" w:rsidR="00753410" w:rsidRDefault="00753410" w:rsidP="00753410">
      <w:pPr>
        <w:pStyle w:val="StandardWeb"/>
      </w:pPr>
      <w:proofErr w:type="spellStart"/>
      <w:r>
        <w:t>Wolan</w:t>
      </w:r>
      <w:proofErr w:type="spellEnd"/>
      <w:r>
        <w:t>, besitze was du hast,</w:t>
      </w:r>
      <w:r>
        <w:br/>
      </w:r>
      <w:proofErr w:type="spellStart"/>
      <w:r>
        <w:t>Geneuß</w:t>
      </w:r>
      <w:proofErr w:type="spellEnd"/>
      <w:r>
        <w:t xml:space="preserve"> der </w:t>
      </w:r>
      <w:proofErr w:type="spellStart"/>
      <w:r>
        <w:t>auserwehlten</w:t>
      </w:r>
      <w:proofErr w:type="spellEnd"/>
      <w:r>
        <w:t xml:space="preserve"> rast;</w:t>
      </w:r>
      <w:r>
        <w:br/>
        <w:t xml:space="preserve">Wir bauen hier das </w:t>
      </w:r>
      <w:proofErr w:type="spellStart"/>
      <w:r>
        <w:t>thal</w:t>
      </w:r>
      <w:proofErr w:type="spellEnd"/>
      <w:r>
        <w:t xml:space="preserve"> der </w:t>
      </w:r>
      <w:proofErr w:type="spellStart"/>
      <w:r>
        <w:t>thränen</w:t>
      </w:r>
      <w:proofErr w:type="spellEnd"/>
      <w:r>
        <w:t>,</w:t>
      </w:r>
      <w:r>
        <w:br/>
        <w:t>Und müssen uns durch manches leid,</w:t>
      </w:r>
      <w:r>
        <w:br/>
        <w:t xml:space="preserve">Durch manches </w:t>
      </w:r>
      <w:proofErr w:type="spellStart"/>
      <w:r>
        <w:t>wetter</w:t>
      </w:r>
      <w:proofErr w:type="spellEnd"/>
      <w:r>
        <w:t>, müh‘ und streit</w:t>
      </w:r>
      <w:r>
        <w:br/>
        <w:t xml:space="preserve">Nach dem, was du schon hast, nur sehnen. </w:t>
      </w:r>
    </w:p>
    <w:p w14:paraId="1F07C919" w14:textId="77777777" w:rsidR="00753410" w:rsidRDefault="00753410" w:rsidP="00753410">
      <w:pPr>
        <w:pStyle w:val="StandardWeb"/>
      </w:pPr>
      <w:r>
        <w:t xml:space="preserve">Sei </w:t>
      </w:r>
      <w:proofErr w:type="spellStart"/>
      <w:r>
        <w:t>tausent</w:t>
      </w:r>
      <w:proofErr w:type="spellEnd"/>
      <w:r>
        <w:t xml:space="preserve">, </w:t>
      </w:r>
      <w:proofErr w:type="spellStart"/>
      <w:r>
        <w:t>tausentmal</w:t>
      </w:r>
      <w:proofErr w:type="spellEnd"/>
      <w:r>
        <w:t xml:space="preserve"> </w:t>
      </w:r>
      <w:proofErr w:type="spellStart"/>
      <w:r>
        <w:t>gegrüsst</w:t>
      </w:r>
      <w:proofErr w:type="spellEnd"/>
      <w:r>
        <w:t xml:space="preserve"> !</w:t>
      </w:r>
      <w:r>
        <w:br/>
        <w:t xml:space="preserve">Und bleib, o </w:t>
      </w:r>
      <w:proofErr w:type="spellStart"/>
      <w:r>
        <w:t>seele</w:t>
      </w:r>
      <w:proofErr w:type="spellEnd"/>
      <w:r>
        <w:t>, wie du bist;</w:t>
      </w:r>
      <w:r>
        <w:br/>
        <w:t xml:space="preserve">Die ohne </w:t>
      </w:r>
      <w:proofErr w:type="spellStart"/>
      <w:r>
        <w:t>trost</w:t>
      </w:r>
      <w:proofErr w:type="spellEnd"/>
      <w:r>
        <w:t xml:space="preserve"> </w:t>
      </w:r>
      <w:proofErr w:type="spellStart"/>
      <w:r>
        <w:t>umb</w:t>
      </w:r>
      <w:proofErr w:type="spellEnd"/>
      <w:r>
        <w:t xml:space="preserve"> dich sich fressen,</w:t>
      </w:r>
      <w:r>
        <w:br/>
        <w:t xml:space="preserve">Thun, was den </w:t>
      </w:r>
      <w:proofErr w:type="spellStart"/>
      <w:r>
        <w:t>heyden</w:t>
      </w:r>
      <w:proofErr w:type="spellEnd"/>
      <w:r>
        <w:t xml:space="preserve"> nur angeht</w:t>
      </w:r>
      <w:r>
        <w:br/>
        <w:t xml:space="preserve">Und übel </w:t>
      </w:r>
      <w:proofErr w:type="spellStart"/>
      <w:r>
        <w:t>bey</w:t>
      </w:r>
      <w:proofErr w:type="spellEnd"/>
      <w:r>
        <w:t xml:space="preserve"> uns Christen steht,</w:t>
      </w:r>
      <w:r>
        <w:br/>
        <w:t xml:space="preserve">Und haben aller </w:t>
      </w:r>
      <w:proofErr w:type="spellStart"/>
      <w:r>
        <w:t>schrift</w:t>
      </w:r>
      <w:proofErr w:type="spellEnd"/>
      <w:r>
        <w:t xml:space="preserve"> vergessen. </w:t>
      </w:r>
    </w:p>
    <w:p w14:paraId="08BA875F" w14:textId="77777777" w:rsidR="00753410" w:rsidRDefault="00753410" w:rsidP="00753410">
      <w:pPr>
        <w:pStyle w:val="StandardWeb"/>
      </w:pPr>
      <w:r>
        <w:t xml:space="preserve">O Jesu, unsrer </w:t>
      </w:r>
      <w:proofErr w:type="spellStart"/>
      <w:r>
        <w:t>hoffnung</w:t>
      </w:r>
      <w:proofErr w:type="spellEnd"/>
      <w:r>
        <w:t xml:space="preserve"> </w:t>
      </w:r>
      <w:proofErr w:type="spellStart"/>
      <w:r>
        <w:t>grund</w:t>
      </w:r>
      <w:proofErr w:type="spellEnd"/>
      <w:r>
        <w:t>,</w:t>
      </w:r>
      <w:r>
        <w:br/>
        <w:t xml:space="preserve">Der du uns deinen </w:t>
      </w:r>
      <w:proofErr w:type="spellStart"/>
      <w:r>
        <w:t>gnadenbund</w:t>
      </w:r>
      <w:proofErr w:type="spellEnd"/>
      <w:r>
        <w:br/>
        <w:t xml:space="preserve">Im worte </w:t>
      </w:r>
      <w:proofErr w:type="spellStart"/>
      <w:r>
        <w:t>giebest</w:t>
      </w:r>
      <w:proofErr w:type="spellEnd"/>
      <w:r>
        <w:t xml:space="preserve"> zu erkennen:</w:t>
      </w:r>
      <w:r>
        <w:br/>
      </w:r>
      <w:proofErr w:type="spellStart"/>
      <w:r>
        <w:t>Laß</w:t>
      </w:r>
      <w:proofErr w:type="spellEnd"/>
      <w:r>
        <w:t xml:space="preserve"> uns in aller </w:t>
      </w:r>
      <w:proofErr w:type="spellStart"/>
      <w:r>
        <w:t>noth</w:t>
      </w:r>
      <w:proofErr w:type="spellEnd"/>
      <w:r>
        <w:t xml:space="preserve"> und </w:t>
      </w:r>
      <w:proofErr w:type="spellStart"/>
      <w:r>
        <w:t>pein</w:t>
      </w:r>
      <w:proofErr w:type="spellEnd"/>
      <w:r>
        <w:br/>
        <w:t>Dir dienstlich untergeben sein,</w:t>
      </w:r>
      <w:r>
        <w:br/>
        <w:t xml:space="preserve">Und stets in deiner liebe brennen. </w:t>
      </w:r>
    </w:p>
    <w:p w14:paraId="76E7FF55" w14:textId="77777777" w:rsidR="00753410" w:rsidRDefault="00753410" w:rsidP="00753410">
      <w:pPr>
        <w:pStyle w:val="StandardWeb"/>
      </w:pPr>
      <w:r>
        <w:t xml:space="preserve">Und wenn du nun ein </w:t>
      </w:r>
      <w:proofErr w:type="spellStart"/>
      <w:r>
        <w:t>lebensfürst</w:t>
      </w:r>
      <w:proofErr w:type="spellEnd"/>
      <w:r>
        <w:br/>
        <w:t>Mit uns ein ende machen wirst,</w:t>
      </w:r>
      <w:r>
        <w:br/>
      </w:r>
      <w:proofErr w:type="spellStart"/>
      <w:r>
        <w:t>Kömpst</w:t>
      </w:r>
      <w:proofErr w:type="spellEnd"/>
      <w:r>
        <w:t xml:space="preserve"> unsre </w:t>
      </w:r>
      <w:proofErr w:type="spellStart"/>
      <w:r>
        <w:t>hütten</w:t>
      </w:r>
      <w:proofErr w:type="spellEnd"/>
      <w:r>
        <w:t xml:space="preserve"> aufzuräumen,</w:t>
      </w:r>
      <w:r>
        <w:br/>
        <w:t xml:space="preserve">So </w:t>
      </w:r>
      <w:proofErr w:type="spellStart"/>
      <w:r>
        <w:t>gieb</w:t>
      </w:r>
      <w:proofErr w:type="spellEnd"/>
      <w:r>
        <w:t>, o höchster Gott, dass wir,</w:t>
      </w:r>
      <w:r>
        <w:br/>
        <w:t xml:space="preserve">Mit glauben </w:t>
      </w:r>
      <w:proofErr w:type="spellStart"/>
      <w:r>
        <w:t>wol</w:t>
      </w:r>
      <w:proofErr w:type="spellEnd"/>
      <w:r>
        <w:t xml:space="preserve"> versehen, dir</w:t>
      </w:r>
      <w:r>
        <w:br/>
        <w:t xml:space="preserve">Zu folgen wissen ohne </w:t>
      </w:r>
      <w:proofErr w:type="spellStart"/>
      <w:r>
        <w:t>seumen</w:t>
      </w:r>
      <w:proofErr w:type="spellEnd"/>
      <w:r>
        <w:t xml:space="preserve">. </w:t>
      </w:r>
    </w:p>
    <w:p w14:paraId="1F8056DB" w14:textId="77777777" w:rsidR="000A4615" w:rsidRDefault="000A4615" w:rsidP="000A4615">
      <w:pPr>
        <w:pStyle w:val="berschrift1"/>
      </w:pPr>
      <w:r w:rsidRPr="000A4615">
        <w:t xml:space="preserve">Eh all wir aus der </w:t>
      </w:r>
      <w:proofErr w:type="spellStart"/>
      <w:r w:rsidRPr="000A4615">
        <w:t>hölen</w:t>
      </w:r>
      <w:proofErr w:type="spellEnd"/>
    </w:p>
    <w:p w14:paraId="1990C117" w14:textId="77777777" w:rsidR="000A4615" w:rsidRDefault="000A4615" w:rsidP="000A4615">
      <w:pPr>
        <w:pStyle w:val="StandardWeb"/>
      </w:pPr>
      <w:r>
        <w:t xml:space="preserve">Eh all wir aus der </w:t>
      </w:r>
      <w:proofErr w:type="spellStart"/>
      <w:r>
        <w:t>hölen</w:t>
      </w:r>
      <w:proofErr w:type="spellEnd"/>
      <w:r>
        <w:br/>
        <w:t xml:space="preserve">Des finstern </w:t>
      </w:r>
      <w:proofErr w:type="spellStart"/>
      <w:r>
        <w:t>körpers</w:t>
      </w:r>
      <w:proofErr w:type="spellEnd"/>
      <w:r>
        <w:t xml:space="preserve"> </w:t>
      </w:r>
      <w:proofErr w:type="spellStart"/>
      <w:r>
        <w:t>ziehn</w:t>
      </w:r>
      <w:proofErr w:type="spellEnd"/>
      <w:r>
        <w:t>,</w:t>
      </w:r>
      <w:r>
        <w:br/>
        <w:t xml:space="preserve">Und zu den leichten </w:t>
      </w:r>
      <w:proofErr w:type="spellStart"/>
      <w:r>
        <w:t>seelen</w:t>
      </w:r>
      <w:proofErr w:type="spellEnd"/>
      <w:r>
        <w:br/>
        <w:t xml:space="preserve">Der </w:t>
      </w:r>
      <w:proofErr w:type="spellStart"/>
      <w:r>
        <w:t>abgeleibten</w:t>
      </w:r>
      <w:proofErr w:type="spellEnd"/>
      <w:r>
        <w:t xml:space="preserve"> </w:t>
      </w:r>
      <w:proofErr w:type="spellStart"/>
      <w:r>
        <w:t>fliehn</w:t>
      </w:r>
      <w:proofErr w:type="spellEnd"/>
      <w:r>
        <w:t>,</w:t>
      </w:r>
      <w:r>
        <w:br/>
        <w:t xml:space="preserve">Steht uns die </w:t>
      </w:r>
      <w:proofErr w:type="spellStart"/>
      <w:r>
        <w:t>thür</w:t>
      </w:r>
      <w:proofErr w:type="spellEnd"/>
      <w:r>
        <w:t xml:space="preserve"> der </w:t>
      </w:r>
      <w:proofErr w:type="spellStart"/>
      <w:r>
        <w:t>gnaden</w:t>
      </w:r>
      <w:proofErr w:type="spellEnd"/>
      <w:r>
        <w:br/>
        <w:t xml:space="preserve">Noch immer </w:t>
      </w:r>
      <w:proofErr w:type="spellStart"/>
      <w:r>
        <w:t>auffgethan</w:t>
      </w:r>
      <w:proofErr w:type="spellEnd"/>
      <w:r>
        <w:t>,</w:t>
      </w:r>
      <w:r>
        <w:br/>
        <w:t>Dahin der, so beladen</w:t>
      </w:r>
      <w:r>
        <w:br/>
        <w:t xml:space="preserve">Mit </w:t>
      </w:r>
      <w:proofErr w:type="spellStart"/>
      <w:r>
        <w:t>sünden</w:t>
      </w:r>
      <w:proofErr w:type="spellEnd"/>
      <w:r>
        <w:t xml:space="preserve">, </w:t>
      </w:r>
      <w:proofErr w:type="spellStart"/>
      <w:r>
        <w:t>Aiehen</w:t>
      </w:r>
      <w:proofErr w:type="spellEnd"/>
      <w:r>
        <w:t xml:space="preserve"> </w:t>
      </w:r>
      <w:proofErr w:type="spellStart"/>
      <w:r>
        <w:t>kan</w:t>
      </w:r>
      <w:proofErr w:type="spellEnd"/>
      <w:r>
        <w:t xml:space="preserve">. </w:t>
      </w:r>
    </w:p>
    <w:p w14:paraId="614C454D" w14:textId="77777777" w:rsidR="000A4615" w:rsidRDefault="000A4615" w:rsidP="000A4615">
      <w:pPr>
        <w:pStyle w:val="StandardWeb"/>
      </w:pPr>
      <w:r>
        <w:t xml:space="preserve">Kommt, </w:t>
      </w:r>
      <w:proofErr w:type="spellStart"/>
      <w:r>
        <w:t>klopffet</w:t>
      </w:r>
      <w:proofErr w:type="spellEnd"/>
      <w:r>
        <w:t xml:space="preserve"> an, ihr </w:t>
      </w:r>
      <w:proofErr w:type="spellStart"/>
      <w:r>
        <w:t>sünder</w:t>
      </w:r>
      <w:proofErr w:type="spellEnd"/>
      <w:r>
        <w:t>,</w:t>
      </w:r>
      <w:r>
        <w:br/>
        <w:t xml:space="preserve">Durch </w:t>
      </w:r>
      <w:proofErr w:type="spellStart"/>
      <w:r>
        <w:t>ware</w:t>
      </w:r>
      <w:proofErr w:type="spellEnd"/>
      <w:r>
        <w:t xml:space="preserve"> </w:t>
      </w:r>
      <w:proofErr w:type="spellStart"/>
      <w:r>
        <w:t>reu</w:t>
      </w:r>
      <w:proofErr w:type="spellEnd"/>
      <w:r>
        <w:t>‘, und sprecht:</w:t>
      </w:r>
      <w:r>
        <w:br/>
        <w:t>Du bist, o Gott, nicht minder</w:t>
      </w:r>
      <w:r>
        <w:br/>
      </w:r>
      <w:proofErr w:type="spellStart"/>
      <w:r>
        <w:t>Gedultig</w:t>
      </w:r>
      <w:proofErr w:type="spellEnd"/>
      <w:r>
        <w:t>, all gerecht,</w:t>
      </w:r>
      <w:r>
        <w:br/>
        <w:t xml:space="preserve">Denn wirst du </w:t>
      </w:r>
      <w:proofErr w:type="spellStart"/>
      <w:r>
        <w:t>ohn</w:t>
      </w:r>
      <w:proofErr w:type="spellEnd"/>
      <w:r>
        <w:t>‘ erbarmen</w:t>
      </w:r>
      <w:r>
        <w:br/>
        <w:t xml:space="preserve">Mit uns zu rechten </w:t>
      </w:r>
      <w:proofErr w:type="spellStart"/>
      <w:r>
        <w:t>gehn</w:t>
      </w:r>
      <w:proofErr w:type="spellEnd"/>
      <w:r>
        <w:t>,</w:t>
      </w:r>
      <w:r>
        <w:br/>
        <w:t xml:space="preserve">Wer wird </w:t>
      </w:r>
      <w:proofErr w:type="spellStart"/>
      <w:r>
        <w:t>wol</w:t>
      </w:r>
      <w:proofErr w:type="spellEnd"/>
      <w:r>
        <w:t xml:space="preserve"> von uns armen</w:t>
      </w:r>
      <w:r>
        <w:br/>
        <w:t xml:space="preserve">Alsdann für dir </w:t>
      </w:r>
      <w:proofErr w:type="spellStart"/>
      <w:r>
        <w:t>bestehn</w:t>
      </w:r>
      <w:proofErr w:type="spellEnd"/>
      <w:r>
        <w:t xml:space="preserve">? </w:t>
      </w:r>
    </w:p>
    <w:p w14:paraId="460B92C8" w14:textId="77777777" w:rsidR="000A4615" w:rsidRDefault="000A4615" w:rsidP="000A4615">
      <w:pPr>
        <w:pStyle w:val="StandardWeb"/>
      </w:pPr>
      <w:r>
        <w:t xml:space="preserve">Ist nicht dein </w:t>
      </w:r>
      <w:proofErr w:type="spellStart"/>
      <w:r>
        <w:t>sohn</w:t>
      </w:r>
      <w:proofErr w:type="spellEnd"/>
      <w:r>
        <w:t xml:space="preserve"> gestorben</w:t>
      </w:r>
      <w:r>
        <w:br/>
        <w:t xml:space="preserve">Den </w:t>
      </w:r>
      <w:proofErr w:type="spellStart"/>
      <w:r>
        <w:t>sündern</w:t>
      </w:r>
      <w:proofErr w:type="spellEnd"/>
      <w:r>
        <w:t xml:space="preserve"> nur zu gut,</w:t>
      </w:r>
      <w:r>
        <w:br/>
        <w:t>Und hat uns ihm erworben</w:t>
      </w:r>
      <w:r>
        <w:br/>
        <w:t xml:space="preserve">Durch sein selbst eigen </w:t>
      </w:r>
      <w:proofErr w:type="spellStart"/>
      <w:r>
        <w:t>blut</w:t>
      </w:r>
      <w:proofErr w:type="spellEnd"/>
      <w:r>
        <w:t>?</w:t>
      </w:r>
      <w:r>
        <w:br/>
        <w:t>Nur einig dich zu stillen</w:t>
      </w:r>
      <w:r>
        <w:br/>
      </w:r>
      <w:proofErr w:type="spellStart"/>
      <w:r>
        <w:t>Geschahe</w:t>
      </w:r>
      <w:proofErr w:type="spellEnd"/>
      <w:r>
        <w:t xml:space="preserve"> dieser </w:t>
      </w:r>
      <w:proofErr w:type="spellStart"/>
      <w:r>
        <w:t>kauff</w:t>
      </w:r>
      <w:proofErr w:type="spellEnd"/>
      <w:r>
        <w:t>,</w:t>
      </w:r>
      <w:r>
        <w:br/>
      </w:r>
      <w:proofErr w:type="spellStart"/>
      <w:r>
        <w:t>Darumb</w:t>
      </w:r>
      <w:proofErr w:type="spellEnd"/>
      <w:r>
        <w:t xml:space="preserve"> </w:t>
      </w:r>
      <w:proofErr w:type="spellStart"/>
      <w:r>
        <w:t>umb</w:t>
      </w:r>
      <w:proofErr w:type="spellEnd"/>
      <w:r>
        <w:t xml:space="preserve"> </w:t>
      </w:r>
      <w:proofErr w:type="spellStart"/>
      <w:r>
        <w:t>seinet</w:t>
      </w:r>
      <w:proofErr w:type="spellEnd"/>
      <w:r>
        <w:t xml:space="preserve"> willen</w:t>
      </w:r>
      <w:r>
        <w:br/>
      </w:r>
      <w:proofErr w:type="spellStart"/>
      <w:r>
        <w:t>Nimb</w:t>
      </w:r>
      <w:proofErr w:type="spellEnd"/>
      <w:r>
        <w:t xml:space="preserve"> uns zu </w:t>
      </w:r>
      <w:proofErr w:type="spellStart"/>
      <w:r>
        <w:t>gnaden</w:t>
      </w:r>
      <w:proofErr w:type="spellEnd"/>
      <w:r>
        <w:t xml:space="preserve"> </w:t>
      </w:r>
      <w:proofErr w:type="spellStart"/>
      <w:r>
        <w:t>auff</w:t>
      </w:r>
      <w:proofErr w:type="spellEnd"/>
      <w:r>
        <w:t xml:space="preserve">! </w:t>
      </w:r>
    </w:p>
    <w:p w14:paraId="450AED81" w14:textId="77777777" w:rsidR="000A4615" w:rsidRDefault="000A4615" w:rsidP="000A4615">
      <w:pPr>
        <w:pStyle w:val="StandardWeb"/>
      </w:pPr>
      <w:r>
        <w:t>Wie wollen wir uns freuen</w:t>
      </w:r>
      <w:r>
        <w:br/>
        <w:t xml:space="preserve">Alsdann der </w:t>
      </w:r>
      <w:proofErr w:type="spellStart"/>
      <w:r>
        <w:t>gütigkeit</w:t>
      </w:r>
      <w:proofErr w:type="spellEnd"/>
      <w:r>
        <w:t>,</w:t>
      </w:r>
      <w:r>
        <w:br/>
        <w:t>Die du aus vater-treuen</w:t>
      </w:r>
      <w:r>
        <w:br/>
        <w:t>Uns zeigst zu rechter zeit!</w:t>
      </w:r>
      <w:r>
        <w:br/>
        <w:t xml:space="preserve">Du </w:t>
      </w:r>
      <w:proofErr w:type="spellStart"/>
      <w:r>
        <w:t>solt</w:t>
      </w:r>
      <w:proofErr w:type="spellEnd"/>
      <w:r>
        <w:t xml:space="preserve"> gepriesen werden</w:t>
      </w:r>
      <w:r>
        <w:br/>
        <w:t xml:space="preserve">Dan, </w:t>
      </w:r>
      <w:proofErr w:type="spellStart"/>
      <w:r>
        <w:t>wan</w:t>
      </w:r>
      <w:proofErr w:type="spellEnd"/>
      <w:r>
        <w:t xml:space="preserve"> die sonn‘ erwacht,</w:t>
      </w:r>
      <w:r>
        <w:br/>
        <w:t xml:space="preserve">Und mit den schnellen </w:t>
      </w:r>
      <w:proofErr w:type="spellStart"/>
      <w:r>
        <w:t>pferden</w:t>
      </w:r>
      <w:proofErr w:type="spellEnd"/>
      <w:r>
        <w:br/>
        <w:t xml:space="preserve">Sich wieder von uns macht. </w:t>
      </w:r>
    </w:p>
    <w:p w14:paraId="4F464873" w14:textId="77777777" w:rsidR="000A4615" w:rsidRDefault="000A4615" w:rsidP="000A4615">
      <w:pPr>
        <w:pStyle w:val="StandardWeb"/>
      </w:pPr>
      <w:r>
        <w:t xml:space="preserve">Nur </w:t>
      </w:r>
      <w:proofErr w:type="spellStart"/>
      <w:r>
        <w:t>laß</w:t>
      </w:r>
      <w:proofErr w:type="spellEnd"/>
      <w:r>
        <w:t xml:space="preserve"> uns das verüben,</w:t>
      </w:r>
      <w:r>
        <w:br/>
      </w:r>
      <w:proofErr w:type="spellStart"/>
      <w:r>
        <w:t>Worauff</w:t>
      </w:r>
      <w:proofErr w:type="spellEnd"/>
      <w:r>
        <w:t xml:space="preserve"> du uns </w:t>
      </w:r>
      <w:proofErr w:type="spellStart"/>
      <w:r>
        <w:t>geweist</w:t>
      </w:r>
      <w:proofErr w:type="spellEnd"/>
      <w:r>
        <w:t>,</w:t>
      </w:r>
      <w:r>
        <w:br/>
        <w:t>Und nicht die zeit verschieben,</w:t>
      </w:r>
      <w:r>
        <w:br/>
        <w:t xml:space="preserve">Die wie ein </w:t>
      </w:r>
      <w:proofErr w:type="spellStart"/>
      <w:r>
        <w:t>strom</w:t>
      </w:r>
      <w:proofErr w:type="spellEnd"/>
      <w:r>
        <w:t xml:space="preserve"> </w:t>
      </w:r>
      <w:proofErr w:type="spellStart"/>
      <w:r>
        <w:t>hinfleust</w:t>
      </w:r>
      <w:proofErr w:type="spellEnd"/>
      <w:r>
        <w:t>;</w:t>
      </w:r>
      <w:r>
        <w:br/>
        <w:t xml:space="preserve">Du wirst es </w:t>
      </w:r>
      <w:proofErr w:type="spellStart"/>
      <w:r>
        <w:t>wol</w:t>
      </w:r>
      <w:proofErr w:type="spellEnd"/>
      <w:r>
        <w:t xml:space="preserve"> belohnen,</w:t>
      </w:r>
      <w:r>
        <w:br/>
        <w:t xml:space="preserve">Ob wir’s </w:t>
      </w:r>
      <w:proofErr w:type="spellStart"/>
      <w:r>
        <w:t>wol</w:t>
      </w:r>
      <w:proofErr w:type="spellEnd"/>
      <w:r>
        <w:t xml:space="preserve"> nicht verdient,</w:t>
      </w:r>
      <w:r>
        <w:br/>
        <w:t>Und ewig unser schonen,</w:t>
      </w:r>
      <w:r>
        <w:br/>
        <w:t xml:space="preserve">Weil Gott uns dir versühnt. </w:t>
      </w:r>
    </w:p>
    <w:p w14:paraId="4CC40CCB" w14:textId="77777777" w:rsidR="000A4615" w:rsidRDefault="000A4615" w:rsidP="000A4615">
      <w:pPr>
        <w:pStyle w:val="berschrift1"/>
      </w:pPr>
      <w:r w:rsidRPr="000A4615">
        <w:t>Ich steh‘ in Angst und Pein</w:t>
      </w:r>
    </w:p>
    <w:p w14:paraId="182BB778" w14:textId="77777777" w:rsidR="000A4615" w:rsidRDefault="000A4615" w:rsidP="000A4615">
      <w:pPr>
        <w:pStyle w:val="StandardWeb"/>
      </w:pPr>
      <w:r>
        <w:t xml:space="preserve">Ich steh‘ in angst und </w:t>
      </w:r>
      <w:proofErr w:type="spellStart"/>
      <w:r>
        <w:t>pein</w:t>
      </w:r>
      <w:proofErr w:type="spellEnd"/>
      <w:r>
        <w:br/>
        <w:t>Und weiß nicht aus, nicht ein,</w:t>
      </w:r>
      <w:r>
        <w:br/>
        <w:t xml:space="preserve">Der sinnen </w:t>
      </w:r>
      <w:proofErr w:type="spellStart"/>
      <w:r>
        <w:t>krafft</w:t>
      </w:r>
      <w:proofErr w:type="spellEnd"/>
      <w:r>
        <w:t xml:space="preserve"> </w:t>
      </w:r>
      <w:proofErr w:type="spellStart"/>
      <w:r>
        <w:t>sinckt</w:t>
      </w:r>
      <w:proofErr w:type="spellEnd"/>
      <w:r>
        <w:t xml:space="preserve"> nieder,</w:t>
      </w:r>
      <w:r>
        <w:br/>
        <w:t xml:space="preserve">Das </w:t>
      </w:r>
      <w:proofErr w:type="spellStart"/>
      <w:r>
        <w:t>hertz</w:t>
      </w:r>
      <w:proofErr w:type="spellEnd"/>
      <w:r>
        <w:t xml:space="preserve"> </w:t>
      </w:r>
      <w:proofErr w:type="spellStart"/>
      <w:r>
        <w:t>wil</w:t>
      </w:r>
      <w:proofErr w:type="spellEnd"/>
      <w:r>
        <w:t xml:space="preserve"> mir </w:t>
      </w:r>
      <w:proofErr w:type="spellStart"/>
      <w:r>
        <w:t>zergehn</w:t>
      </w:r>
      <w:proofErr w:type="spellEnd"/>
      <w:r>
        <w:t>,</w:t>
      </w:r>
      <w:r>
        <w:br/>
        <w:t xml:space="preserve">Die </w:t>
      </w:r>
      <w:proofErr w:type="spellStart"/>
      <w:r>
        <w:t>zunge</w:t>
      </w:r>
      <w:proofErr w:type="spellEnd"/>
      <w:r>
        <w:t xml:space="preserve"> bleibet </w:t>
      </w:r>
      <w:proofErr w:type="spellStart"/>
      <w:r>
        <w:t>stehn</w:t>
      </w:r>
      <w:proofErr w:type="spellEnd"/>
      <w:r>
        <w:t>,</w:t>
      </w:r>
      <w:r>
        <w:br/>
        <w:t xml:space="preserve">Mir starren alle </w:t>
      </w:r>
      <w:proofErr w:type="spellStart"/>
      <w:r>
        <w:t>glieder</w:t>
      </w:r>
      <w:proofErr w:type="spellEnd"/>
      <w:r>
        <w:t xml:space="preserve">, </w:t>
      </w:r>
    </w:p>
    <w:p w14:paraId="602A2366" w14:textId="77777777" w:rsidR="000A4615" w:rsidRDefault="000A4615" w:rsidP="000A4615">
      <w:pPr>
        <w:pStyle w:val="StandardWeb"/>
      </w:pPr>
      <w:r>
        <w:t xml:space="preserve">So </w:t>
      </w:r>
      <w:proofErr w:type="spellStart"/>
      <w:r>
        <w:t>offt</w:t>
      </w:r>
      <w:proofErr w:type="spellEnd"/>
      <w:r>
        <w:t xml:space="preserve"> als die </w:t>
      </w:r>
      <w:proofErr w:type="spellStart"/>
      <w:r>
        <w:t>gewalt</w:t>
      </w:r>
      <w:proofErr w:type="spellEnd"/>
      <w:r>
        <w:br/>
        <w:t xml:space="preserve">Der </w:t>
      </w:r>
      <w:proofErr w:type="spellStart"/>
      <w:r>
        <w:t>stimm</w:t>
      </w:r>
      <w:proofErr w:type="spellEnd"/>
      <w:r>
        <w:t>‘ in mir erschallt:</w:t>
      </w:r>
      <w:r>
        <w:br/>
        <w:t xml:space="preserve">Ihr </w:t>
      </w:r>
      <w:proofErr w:type="spellStart"/>
      <w:r>
        <w:t>todten</w:t>
      </w:r>
      <w:proofErr w:type="spellEnd"/>
      <w:r>
        <w:t xml:space="preserve"> in der erden,</w:t>
      </w:r>
      <w:r>
        <w:br/>
        <w:t xml:space="preserve">Steht </w:t>
      </w:r>
      <w:proofErr w:type="spellStart"/>
      <w:r>
        <w:t>auff</w:t>
      </w:r>
      <w:proofErr w:type="spellEnd"/>
      <w:r>
        <w:t xml:space="preserve"> und </w:t>
      </w:r>
      <w:proofErr w:type="spellStart"/>
      <w:r>
        <w:t>seumt</w:t>
      </w:r>
      <w:proofErr w:type="spellEnd"/>
      <w:r>
        <w:t xml:space="preserve"> euch nicht,</w:t>
      </w:r>
      <w:r>
        <w:br/>
      </w:r>
      <w:proofErr w:type="spellStart"/>
      <w:r>
        <w:t>Kompt</w:t>
      </w:r>
      <w:proofErr w:type="spellEnd"/>
      <w:r>
        <w:t xml:space="preserve"> vor das </w:t>
      </w:r>
      <w:proofErr w:type="spellStart"/>
      <w:r>
        <w:t>halß</w:t>
      </w:r>
      <w:proofErr w:type="spellEnd"/>
      <w:r>
        <w:t>-gericht,</w:t>
      </w:r>
      <w:r>
        <w:br/>
        <w:t xml:space="preserve">So </w:t>
      </w:r>
      <w:proofErr w:type="spellStart"/>
      <w:r>
        <w:t>ietzt</w:t>
      </w:r>
      <w:proofErr w:type="spellEnd"/>
      <w:r>
        <w:t xml:space="preserve"> gehegt </w:t>
      </w:r>
      <w:proofErr w:type="spellStart"/>
      <w:r>
        <w:t>sol</w:t>
      </w:r>
      <w:proofErr w:type="spellEnd"/>
      <w:r>
        <w:t xml:space="preserve"> werden! </w:t>
      </w:r>
    </w:p>
    <w:p w14:paraId="4B9CF1B8" w14:textId="77777777" w:rsidR="000A4615" w:rsidRDefault="000A4615" w:rsidP="000A4615">
      <w:pPr>
        <w:pStyle w:val="StandardWeb"/>
      </w:pPr>
      <w:r>
        <w:t>Ach Gott, kein harter schlag</w:t>
      </w:r>
      <w:r>
        <w:br/>
        <w:t xml:space="preserve">Des rauen </w:t>
      </w:r>
      <w:proofErr w:type="spellStart"/>
      <w:r>
        <w:t>wetters</w:t>
      </w:r>
      <w:proofErr w:type="spellEnd"/>
      <w:r>
        <w:t xml:space="preserve"> mag</w:t>
      </w:r>
      <w:r>
        <w:br/>
        <w:t xml:space="preserve">Die </w:t>
      </w:r>
      <w:proofErr w:type="spellStart"/>
      <w:r>
        <w:t>felsen</w:t>
      </w:r>
      <w:proofErr w:type="spellEnd"/>
      <w:r>
        <w:t xml:space="preserve"> so erschüttern,</w:t>
      </w:r>
      <w:r>
        <w:br/>
        <w:t xml:space="preserve">Als dieser </w:t>
      </w:r>
      <w:proofErr w:type="spellStart"/>
      <w:r>
        <w:t>thon</w:t>
      </w:r>
      <w:proofErr w:type="spellEnd"/>
      <w:r>
        <w:t xml:space="preserve"> mein </w:t>
      </w:r>
      <w:proofErr w:type="spellStart"/>
      <w:r>
        <w:t>hertz</w:t>
      </w:r>
      <w:proofErr w:type="spellEnd"/>
      <w:r>
        <w:t>;</w:t>
      </w:r>
      <w:r>
        <w:br/>
        <w:t xml:space="preserve">Und wer‘ ich stahl und </w:t>
      </w:r>
      <w:proofErr w:type="spellStart"/>
      <w:r>
        <w:t>ertz</w:t>
      </w:r>
      <w:proofErr w:type="spellEnd"/>
      <w:r>
        <w:t>,</w:t>
      </w:r>
      <w:r>
        <w:br/>
      </w:r>
      <w:proofErr w:type="spellStart"/>
      <w:r>
        <w:t>Müst</w:t>
      </w:r>
      <w:proofErr w:type="spellEnd"/>
      <w:r>
        <w:t xml:space="preserve"> ich </w:t>
      </w:r>
      <w:proofErr w:type="spellStart"/>
      <w:r>
        <w:t>hiefür</w:t>
      </w:r>
      <w:proofErr w:type="spellEnd"/>
      <w:r>
        <w:t xml:space="preserve"> erzittern. </w:t>
      </w:r>
    </w:p>
    <w:p w14:paraId="5EF20EBC" w14:textId="77777777" w:rsidR="000A4615" w:rsidRDefault="000A4615" w:rsidP="000A4615">
      <w:pPr>
        <w:pStyle w:val="StandardWeb"/>
      </w:pPr>
      <w:r>
        <w:t xml:space="preserve">Ich </w:t>
      </w:r>
      <w:proofErr w:type="spellStart"/>
      <w:r>
        <w:t>ess</w:t>
      </w:r>
      <w:proofErr w:type="spellEnd"/>
      <w:r>
        <w:t>‘, ich wach und ruh,</w:t>
      </w:r>
      <w:r>
        <w:br/>
        <w:t xml:space="preserve">Ich </w:t>
      </w:r>
      <w:proofErr w:type="spellStart"/>
      <w:r>
        <w:t>thu</w:t>
      </w:r>
      <w:proofErr w:type="spellEnd"/>
      <w:r>
        <w:t xml:space="preserve"> auch was ich </w:t>
      </w:r>
      <w:proofErr w:type="spellStart"/>
      <w:r>
        <w:t>thu</w:t>
      </w:r>
      <w:proofErr w:type="spellEnd"/>
      <w:r>
        <w:t>,</w:t>
      </w:r>
      <w:r>
        <w:br/>
      </w:r>
      <w:proofErr w:type="spellStart"/>
      <w:r>
        <w:t>Sey</w:t>
      </w:r>
      <w:proofErr w:type="spellEnd"/>
      <w:r>
        <w:t xml:space="preserve">, wo ich </w:t>
      </w:r>
      <w:proofErr w:type="spellStart"/>
      <w:r>
        <w:t>wil</w:t>
      </w:r>
      <w:proofErr w:type="spellEnd"/>
      <w:r>
        <w:t>, zu spüren,</w:t>
      </w:r>
      <w:r>
        <w:br/>
        <w:t>So müssen fort und fort</w:t>
      </w:r>
      <w:r>
        <w:br/>
        <w:t>Mir diese donner-wort</w:t>
      </w:r>
      <w:r>
        <w:br/>
        <w:t xml:space="preserve">Hertz, geist und </w:t>
      </w:r>
      <w:proofErr w:type="spellStart"/>
      <w:r>
        <w:t>seele</w:t>
      </w:r>
      <w:proofErr w:type="spellEnd"/>
      <w:r>
        <w:t xml:space="preserve"> rühren. </w:t>
      </w:r>
    </w:p>
    <w:p w14:paraId="072C3BE9" w14:textId="77777777" w:rsidR="000A4615" w:rsidRDefault="000A4615" w:rsidP="000A4615">
      <w:pPr>
        <w:pStyle w:val="StandardWeb"/>
      </w:pPr>
      <w:r>
        <w:t>Denn werd ich nicht gewahr,</w:t>
      </w:r>
      <w:r>
        <w:br/>
        <w:t xml:space="preserve">Wie in so </w:t>
      </w:r>
      <w:proofErr w:type="spellStart"/>
      <w:r>
        <w:t>grosser</w:t>
      </w:r>
      <w:proofErr w:type="spellEnd"/>
      <w:r>
        <w:t xml:space="preserve"> </w:t>
      </w:r>
      <w:proofErr w:type="spellStart"/>
      <w:r>
        <w:t>schaar</w:t>
      </w:r>
      <w:proofErr w:type="spellEnd"/>
      <w:r>
        <w:br/>
        <w:t xml:space="preserve">Die </w:t>
      </w:r>
      <w:proofErr w:type="spellStart"/>
      <w:r>
        <w:t>menschen</w:t>
      </w:r>
      <w:proofErr w:type="spellEnd"/>
      <w:r>
        <w:t xml:space="preserve"> stets verbleichen?</w:t>
      </w:r>
      <w:r>
        <w:br/>
        <w:t xml:space="preserve">Den raffet pest, den </w:t>
      </w:r>
      <w:proofErr w:type="spellStart"/>
      <w:r>
        <w:t>glut</w:t>
      </w:r>
      <w:proofErr w:type="spellEnd"/>
      <w:r>
        <w:t>,</w:t>
      </w:r>
      <w:r>
        <w:br/>
        <w:t xml:space="preserve">Den schickt die wilde </w:t>
      </w:r>
      <w:proofErr w:type="spellStart"/>
      <w:r>
        <w:t>flut</w:t>
      </w:r>
      <w:proofErr w:type="spellEnd"/>
      <w:r>
        <w:br/>
        <w:t xml:space="preserve">Hinunter zu den </w:t>
      </w:r>
      <w:proofErr w:type="spellStart"/>
      <w:r>
        <w:t>leichen</w:t>
      </w:r>
      <w:proofErr w:type="spellEnd"/>
      <w:r>
        <w:t xml:space="preserve">. </w:t>
      </w:r>
    </w:p>
    <w:p w14:paraId="4703058D" w14:textId="77777777" w:rsidR="000A4615" w:rsidRDefault="000A4615" w:rsidP="000A4615">
      <w:pPr>
        <w:pStyle w:val="StandardWeb"/>
      </w:pPr>
      <w:r>
        <w:t xml:space="preserve">Die </w:t>
      </w:r>
      <w:proofErr w:type="spellStart"/>
      <w:r>
        <w:t>reyh</w:t>
      </w:r>
      <w:proofErr w:type="spellEnd"/>
      <w:r>
        <w:t xml:space="preserve"> </w:t>
      </w:r>
      <w:proofErr w:type="spellStart"/>
      <w:r>
        <w:t>kompt</w:t>
      </w:r>
      <w:proofErr w:type="spellEnd"/>
      <w:r>
        <w:t xml:space="preserve"> auch an mich,</w:t>
      </w:r>
      <w:r>
        <w:br/>
        <w:t>Das ende fördert sich,</w:t>
      </w:r>
      <w:r>
        <w:br/>
        <w:t xml:space="preserve">Das keinen </w:t>
      </w:r>
      <w:proofErr w:type="spellStart"/>
      <w:r>
        <w:t>kan</w:t>
      </w:r>
      <w:proofErr w:type="spellEnd"/>
      <w:r>
        <w:t xml:space="preserve"> begnaden;</w:t>
      </w:r>
      <w:r>
        <w:br/>
        <w:t xml:space="preserve">Der </w:t>
      </w:r>
      <w:proofErr w:type="spellStart"/>
      <w:r>
        <w:t>todt</w:t>
      </w:r>
      <w:proofErr w:type="spellEnd"/>
      <w:r>
        <w:t xml:space="preserve"> ist vor der </w:t>
      </w:r>
      <w:proofErr w:type="spellStart"/>
      <w:r>
        <w:t>thür</w:t>
      </w:r>
      <w:proofErr w:type="spellEnd"/>
      <w:r>
        <w:br/>
        <w:t xml:space="preserve">Und klopfet an </w:t>
      </w:r>
      <w:proofErr w:type="spellStart"/>
      <w:r>
        <w:t>bey</w:t>
      </w:r>
      <w:proofErr w:type="spellEnd"/>
      <w:r>
        <w:t xml:space="preserve"> mir,</w:t>
      </w:r>
      <w:r>
        <w:br/>
        <w:t xml:space="preserve">Mich schon dorthin zu laden. </w:t>
      </w:r>
    </w:p>
    <w:p w14:paraId="59F8DCFF" w14:textId="77777777" w:rsidR="000A4615" w:rsidRDefault="000A4615" w:rsidP="000A4615">
      <w:pPr>
        <w:pStyle w:val="StandardWeb"/>
      </w:pPr>
      <w:r>
        <w:t>Wen fleh‘ ich doch nun an?</w:t>
      </w:r>
      <w:r>
        <w:br/>
        <w:t xml:space="preserve">Wer ist, der </w:t>
      </w:r>
      <w:proofErr w:type="spellStart"/>
      <w:r>
        <w:t>helffen</w:t>
      </w:r>
      <w:proofErr w:type="spellEnd"/>
      <w:r>
        <w:t xml:space="preserve"> </w:t>
      </w:r>
      <w:proofErr w:type="spellStart"/>
      <w:r>
        <w:t>kan</w:t>
      </w:r>
      <w:proofErr w:type="spellEnd"/>
      <w:r>
        <w:t>?</w:t>
      </w:r>
      <w:r>
        <w:br/>
        <w:t xml:space="preserve">Wer wird das </w:t>
      </w:r>
      <w:proofErr w:type="spellStart"/>
      <w:r>
        <w:t>wort</w:t>
      </w:r>
      <w:proofErr w:type="spellEnd"/>
      <w:r>
        <w:t xml:space="preserve"> mir sprechen?</w:t>
      </w:r>
      <w:r>
        <w:br/>
        <w:t xml:space="preserve">Hier </w:t>
      </w:r>
      <w:proofErr w:type="spellStart"/>
      <w:r>
        <w:t>hilfft</w:t>
      </w:r>
      <w:proofErr w:type="spellEnd"/>
      <w:r>
        <w:t xml:space="preserve"> nicht gut, nicht </w:t>
      </w:r>
      <w:proofErr w:type="spellStart"/>
      <w:r>
        <w:t>geld</w:t>
      </w:r>
      <w:proofErr w:type="spellEnd"/>
      <w:r>
        <w:t>,</w:t>
      </w:r>
      <w:r>
        <w:br/>
        <w:t xml:space="preserve">Der den gerichts-tag </w:t>
      </w:r>
      <w:proofErr w:type="spellStart"/>
      <w:r>
        <w:t>helt</w:t>
      </w:r>
      <w:proofErr w:type="spellEnd"/>
      <w:r>
        <w:t>,</w:t>
      </w:r>
      <w:r>
        <w:br/>
        <w:t xml:space="preserve">Lässt </w:t>
      </w:r>
      <w:proofErr w:type="spellStart"/>
      <w:r>
        <w:t>gantz</w:t>
      </w:r>
      <w:proofErr w:type="spellEnd"/>
      <w:r>
        <w:t xml:space="preserve"> sich nicht bestechen, </w:t>
      </w:r>
    </w:p>
    <w:p w14:paraId="3B42F642" w14:textId="77777777" w:rsidR="000A4615" w:rsidRDefault="000A4615" w:rsidP="000A4615">
      <w:pPr>
        <w:pStyle w:val="StandardWeb"/>
      </w:pPr>
      <w:r>
        <w:t xml:space="preserve">Hat nicht </w:t>
      </w:r>
      <w:proofErr w:type="spellStart"/>
      <w:r>
        <w:t>auff</w:t>
      </w:r>
      <w:proofErr w:type="spellEnd"/>
      <w:r>
        <w:t xml:space="preserve"> </w:t>
      </w:r>
      <w:proofErr w:type="spellStart"/>
      <w:r>
        <w:t>purpur</w:t>
      </w:r>
      <w:proofErr w:type="spellEnd"/>
      <w:r>
        <w:t xml:space="preserve"> acht,</w:t>
      </w:r>
      <w:r>
        <w:br/>
        <w:t xml:space="preserve">Nicht </w:t>
      </w:r>
      <w:proofErr w:type="spellStart"/>
      <w:r>
        <w:t>auff</w:t>
      </w:r>
      <w:proofErr w:type="spellEnd"/>
      <w:r>
        <w:t xml:space="preserve"> der </w:t>
      </w:r>
      <w:proofErr w:type="spellStart"/>
      <w:r>
        <w:t>krohnen</w:t>
      </w:r>
      <w:proofErr w:type="spellEnd"/>
      <w:r>
        <w:t xml:space="preserve"> </w:t>
      </w:r>
      <w:proofErr w:type="spellStart"/>
      <w:r>
        <w:t>pracht</w:t>
      </w:r>
      <w:proofErr w:type="spellEnd"/>
      <w:r>
        <w:br/>
        <w:t xml:space="preserve">Noch </w:t>
      </w:r>
      <w:proofErr w:type="spellStart"/>
      <w:r>
        <w:t>auff</w:t>
      </w:r>
      <w:proofErr w:type="spellEnd"/>
      <w:r>
        <w:t xml:space="preserve"> </w:t>
      </w:r>
      <w:proofErr w:type="spellStart"/>
      <w:r>
        <w:t>gewalt</w:t>
      </w:r>
      <w:proofErr w:type="spellEnd"/>
      <w:r>
        <w:t xml:space="preserve"> und </w:t>
      </w:r>
      <w:proofErr w:type="spellStart"/>
      <w:r>
        <w:t>tittel</w:t>
      </w:r>
      <w:proofErr w:type="spellEnd"/>
      <w:r>
        <w:t>,</w:t>
      </w:r>
      <w:r>
        <w:br/>
        <w:t xml:space="preserve">Begehrt nicht zu </w:t>
      </w:r>
      <w:proofErr w:type="spellStart"/>
      <w:r>
        <w:t>verstehn</w:t>
      </w:r>
      <w:proofErr w:type="spellEnd"/>
      <w:r>
        <w:t>,</w:t>
      </w:r>
      <w:r>
        <w:br/>
      </w:r>
      <w:proofErr w:type="spellStart"/>
      <w:r>
        <w:t>Daß</w:t>
      </w:r>
      <w:proofErr w:type="spellEnd"/>
      <w:r>
        <w:t xml:space="preserve"> die in </w:t>
      </w:r>
      <w:proofErr w:type="spellStart"/>
      <w:r>
        <w:t>seide</w:t>
      </w:r>
      <w:proofErr w:type="spellEnd"/>
      <w:r>
        <w:t xml:space="preserve"> </w:t>
      </w:r>
      <w:proofErr w:type="spellStart"/>
      <w:r>
        <w:t>gehn</w:t>
      </w:r>
      <w:proofErr w:type="spellEnd"/>
      <w:r>
        <w:br/>
        <w:t xml:space="preserve">Und die im groben </w:t>
      </w:r>
      <w:proofErr w:type="spellStart"/>
      <w:r>
        <w:t>kittel</w:t>
      </w:r>
      <w:proofErr w:type="spellEnd"/>
      <w:r>
        <w:t xml:space="preserve">. </w:t>
      </w:r>
    </w:p>
    <w:p w14:paraId="12EE10BB" w14:textId="77777777" w:rsidR="000A4615" w:rsidRDefault="000A4615" w:rsidP="000A4615">
      <w:pPr>
        <w:pStyle w:val="StandardWeb"/>
      </w:pPr>
      <w:r>
        <w:t xml:space="preserve">Ach komm, </w:t>
      </w:r>
      <w:proofErr w:type="spellStart"/>
      <w:r>
        <w:t>herr</w:t>
      </w:r>
      <w:proofErr w:type="spellEnd"/>
      <w:r>
        <w:t xml:space="preserve"> Jesu Christ,</w:t>
      </w:r>
      <w:r>
        <w:br/>
        <w:t>Komm! dieses einig ist,</w:t>
      </w:r>
      <w:r>
        <w:br/>
      </w:r>
      <w:proofErr w:type="spellStart"/>
      <w:r>
        <w:t>Worumb</w:t>
      </w:r>
      <w:proofErr w:type="spellEnd"/>
      <w:r>
        <w:t xml:space="preserve"> du </w:t>
      </w:r>
      <w:proofErr w:type="spellStart"/>
      <w:r>
        <w:t>mensch</w:t>
      </w:r>
      <w:proofErr w:type="spellEnd"/>
      <w:r>
        <w:t xml:space="preserve"> </w:t>
      </w:r>
      <w:proofErr w:type="spellStart"/>
      <w:r>
        <w:t>gebohren</w:t>
      </w:r>
      <w:proofErr w:type="spellEnd"/>
      <w:r>
        <w:t>!</w:t>
      </w:r>
      <w:r>
        <w:br/>
        <w:t xml:space="preserve">Komm, mache durch dein </w:t>
      </w:r>
      <w:proofErr w:type="spellStart"/>
      <w:r>
        <w:t>blut</w:t>
      </w:r>
      <w:proofErr w:type="spellEnd"/>
      <w:r>
        <w:br/>
        <w:t xml:space="preserve">Die böse </w:t>
      </w:r>
      <w:proofErr w:type="spellStart"/>
      <w:r>
        <w:t>sache</w:t>
      </w:r>
      <w:proofErr w:type="spellEnd"/>
      <w:r>
        <w:t xml:space="preserve"> gut,</w:t>
      </w:r>
      <w:r>
        <w:br/>
        <w:t xml:space="preserve">Sonst bin ich </w:t>
      </w:r>
      <w:proofErr w:type="spellStart"/>
      <w:r>
        <w:t>gantz</w:t>
      </w:r>
      <w:proofErr w:type="spellEnd"/>
      <w:r>
        <w:t xml:space="preserve"> </w:t>
      </w:r>
      <w:proofErr w:type="spellStart"/>
      <w:r>
        <w:t>verlohren</w:t>
      </w:r>
      <w:proofErr w:type="spellEnd"/>
      <w:r>
        <w:t xml:space="preserve">! </w:t>
      </w:r>
    </w:p>
    <w:p w14:paraId="520485BD" w14:textId="77777777" w:rsidR="000A4615" w:rsidRDefault="000A4615" w:rsidP="000A4615">
      <w:pPr>
        <w:pStyle w:val="StandardWeb"/>
      </w:pPr>
      <w:r>
        <w:t xml:space="preserve">Komm, führe du mein </w:t>
      </w:r>
      <w:proofErr w:type="spellStart"/>
      <w:r>
        <w:t>wort</w:t>
      </w:r>
      <w:proofErr w:type="spellEnd"/>
      <w:r>
        <w:br/>
        <w:t xml:space="preserve">Und </w:t>
      </w:r>
      <w:proofErr w:type="spellStart"/>
      <w:r>
        <w:t>laß</w:t>
      </w:r>
      <w:proofErr w:type="spellEnd"/>
      <w:r>
        <w:t xml:space="preserve"> mich, o mein </w:t>
      </w:r>
      <w:proofErr w:type="spellStart"/>
      <w:r>
        <w:t>hort</w:t>
      </w:r>
      <w:proofErr w:type="spellEnd"/>
      <w:r>
        <w:t>,</w:t>
      </w:r>
      <w:r>
        <w:br/>
        <w:t xml:space="preserve">Den </w:t>
      </w:r>
      <w:proofErr w:type="spellStart"/>
      <w:r>
        <w:t>spruch</w:t>
      </w:r>
      <w:proofErr w:type="spellEnd"/>
      <w:r>
        <w:t xml:space="preserve"> der </w:t>
      </w:r>
      <w:proofErr w:type="spellStart"/>
      <w:r>
        <w:t>gnaden</w:t>
      </w:r>
      <w:proofErr w:type="spellEnd"/>
      <w:r>
        <w:t xml:space="preserve"> hören!</w:t>
      </w:r>
      <w:r>
        <w:br/>
        <w:t xml:space="preserve">Ich </w:t>
      </w:r>
      <w:proofErr w:type="spellStart"/>
      <w:r>
        <w:t>wil</w:t>
      </w:r>
      <w:proofErr w:type="spellEnd"/>
      <w:r>
        <w:t xml:space="preserve"> auch </w:t>
      </w:r>
      <w:proofErr w:type="spellStart"/>
      <w:r>
        <w:t>iederzeit</w:t>
      </w:r>
      <w:proofErr w:type="spellEnd"/>
      <w:r>
        <w:t>,</w:t>
      </w:r>
      <w:r>
        <w:br/>
      </w:r>
      <w:proofErr w:type="spellStart"/>
      <w:r>
        <w:t>Itzt</w:t>
      </w:r>
      <w:proofErr w:type="spellEnd"/>
      <w:r>
        <w:t xml:space="preserve"> und in </w:t>
      </w:r>
      <w:proofErr w:type="spellStart"/>
      <w:r>
        <w:t>ewigkeit</w:t>
      </w:r>
      <w:proofErr w:type="spellEnd"/>
      <w:r>
        <w:t>,</w:t>
      </w:r>
      <w:r>
        <w:br/>
        <w:t xml:space="preserve">Dich, meinen </w:t>
      </w:r>
      <w:proofErr w:type="spellStart"/>
      <w:r>
        <w:t>fürsprach</w:t>
      </w:r>
      <w:proofErr w:type="spellEnd"/>
      <w:r>
        <w:t>, ehren.</w:t>
      </w:r>
    </w:p>
    <w:p w14:paraId="3CA3206E" w14:textId="77777777" w:rsidR="0092288C" w:rsidRDefault="0092288C" w:rsidP="0092288C">
      <w:pPr>
        <w:pStyle w:val="berschrift1"/>
      </w:pPr>
      <w:r w:rsidRPr="0092288C">
        <w:t xml:space="preserve">Kein Christ </w:t>
      </w:r>
      <w:proofErr w:type="spellStart"/>
      <w:r w:rsidRPr="0092288C">
        <w:t>sol</w:t>
      </w:r>
      <w:proofErr w:type="spellEnd"/>
      <w:r w:rsidRPr="0092288C">
        <w:t xml:space="preserve"> ihm die </w:t>
      </w:r>
      <w:proofErr w:type="spellStart"/>
      <w:r w:rsidRPr="0092288C">
        <w:t>rechnung</w:t>
      </w:r>
      <w:proofErr w:type="spellEnd"/>
      <w:r w:rsidRPr="0092288C">
        <w:t xml:space="preserve"> machen,</w:t>
      </w:r>
    </w:p>
    <w:p w14:paraId="591FFDAB" w14:textId="77777777" w:rsidR="0092288C" w:rsidRDefault="0092288C" w:rsidP="0092288C">
      <w:pPr>
        <w:pStyle w:val="StandardWeb"/>
      </w:pPr>
      <w:r>
        <w:t xml:space="preserve">Kein Christ </w:t>
      </w:r>
      <w:proofErr w:type="spellStart"/>
      <w:r>
        <w:t>sol</w:t>
      </w:r>
      <w:proofErr w:type="spellEnd"/>
      <w:r>
        <w:t xml:space="preserve"> ihm die </w:t>
      </w:r>
      <w:proofErr w:type="spellStart"/>
      <w:r>
        <w:t>rechnung</w:t>
      </w:r>
      <w:proofErr w:type="spellEnd"/>
      <w:r>
        <w:t xml:space="preserve"> machen,</w:t>
      </w:r>
      <w:r>
        <w:br/>
      </w:r>
      <w:proofErr w:type="spellStart"/>
      <w:r>
        <w:t>Daß</w:t>
      </w:r>
      <w:proofErr w:type="spellEnd"/>
      <w:r>
        <w:t xml:space="preserve"> lauter </w:t>
      </w:r>
      <w:proofErr w:type="spellStart"/>
      <w:r>
        <w:t>sonnenschein</w:t>
      </w:r>
      <w:proofErr w:type="spellEnd"/>
      <w:r>
        <w:br/>
        <w:t xml:space="preserve">Hie </w:t>
      </w:r>
      <w:proofErr w:type="spellStart"/>
      <w:r>
        <w:t>umb</w:t>
      </w:r>
      <w:proofErr w:type="spellEnd"/>
      <w:r>
        <w:t xml:space="preserve"> ihn werde </w:t>
      </w:r>
      <w:proofErr w:type="spellStart"/>
      <w:r>
        <w:t>seyn</w:t>
      </w:r>
      <w:proofErr w:type="spellEnd"/>
      <w:r>
        <w:br/>
        <w:t xml:space="preserve">Und er nur </w:t>
      </w:r>
      <w:proofErr w:type="spellStart"/>
      <w:r>
        <w:t>schertzen</w:t>
      </w:r>
      <w:proofErr w:type="spellEnd"/>
      <w:r>
        <w:t xml:space="preserve"> </w:t>
      </w:r>
      <w:proofErr w:type="spellStart"/>
      <w:r>
        <w:t>müss</w:t>
      </w:r>
      <w:proofErr w:type="spellEnd"/>
      <w:r>
        <w:t>‘ und lachen;</w:t>
      </w:r>
      <w:r>
        <w:br/>
        <w:t>Wir haben keinen rosen-garten</w:t>
      </w:r>
      <w:r>
        <w:br/>
        <w:t xml:space="preserve">Hie zu </w:t>
      </w:r>
      <w:proofErr w:type="spellStart"/>
      <w:r>
        <w:t>gewarten</w:t>
      </w:r>
      <w:proofErr w:type="spellEnd"/>
      <w:r>
        <w:t>.</w:t>
      </w:r>
    </w:p>
    <w:p w14:paraId="3B535D91" w14:textId="77777777" w:rsidR="0092288C" w:rsidRDefault="0092288C" w:rsidP="0092288C">
      <w:pPr>
        <w:pStyle w:val="StandardWeb"/>
      </w:pPr>
      <w:r>
        <w:t>Wer dort mit Christo hofft zu erben,</w:t>
      </w:r>
      <w:r>
        <w:br/>
      </w:r>
      <w:proofErr w:type="spellStart"/>
      <w:r>
        <w:t>Gedenck</w:t>
      </w:r>
      <w:proofErr w:type="spellEnd"/>
      <w:r>
        <w:t>‘ auch für und für</w:t>
      </w:r>
      <w:r>
        <w:br/>
        <w:t xml:space="preserve">In dieser </w:t>
      </w:r>
      <w:proofErr w:type="spellStart"/>
      <w:r>
        <w:t>welt</w:t>
      </w:r>
      <w:proofErr w:type="spellEnd"/>
      <w:r>
        <w:t xml:space="preserve"> allhier</w:t>
      </w:r>
      <w:r>
        <w:br/>
        <w:t>Mit ihm zu leiden und zu sterben.</w:t>
      </w:r>
      <w:r>
        <w:br/>
        <w:t xml:space="preserve">Hie wird, was Gott uns dort </w:t>
      </w:r>
      <w:proofErr w:type="spellStart"/>
      <w:r>
        <w:t>erkohren</w:t>
      </w:r>
      <w:proofErr w:type="spellEnd"/>
      <w:r>
        <w:t>,</w:t>
      </w:r>
      <w:r>
        <w:br/>
        <w:t xml:space="preserve">Durch </w:t>
      </w:r>
      <w:proofErr w:type="spellStart"/>
      <w:r>
        <w:t>creutz</w:t>
      </w:r>
      <w:proofErr w:type="spellEnd"/>
      <w:r>
        <w:t xml:space="preserve"> </w:t>
      </w:r>
      <w:proofErr w:type="spellStart"/>
      <w:r>
        <w:t>gebohren</w:t>
      </w:r>
      <w:proofErr w:type="spellEnd"/>
      <w:r>
        <w:t xml:space="preserve">. </w:t>
      </w:r>
    </w:p>
    <w:p w14:paraId="0839525B" w14:textId="77777777" w:rsidR="0092288C" w:rsidRDefault="0092288C" w:rsidP="0092288C">
      <w:pPr>
        <w:pStyle w:val="StandardWeb"/>
      </w:pPr>
      <w:r>
        <w:t xml:space="preserve">Was </w:t>
      </w:r>
      <w:proofErr w:type="spellStart"/>
      <w:r>
        <w:t>muste</w:t>
      </w:r>
      <w:proofErr w:type="spellEnd"/>
      <w:r>
        <w:t xml:space="preserve"> Christus selbst ausstehen!</w:t>
      </w:r>
      <w:r>
        <w:br/>
        <w:t xml:space="preserve">Er </w:t>
      </w:r>
      <w:proofErr w:type="spellStart"/>
      <w:r>
        <w:t>muste</w:t>
      </w:r>
      <w:proofErr w:type="spellEnd"/>
      <w:r>
        <w:t xml:space="preserve"> ja durch </w:t>
      </w:r>
      <w:proofErr w:type="spellStart"/>
      <w:r>
        <w:t>noht</w:t>
      </w:r>
      <w:proofErr w:type="spellEnd"/>
      <w:r>
        <w:br/>
        <w:t xml:space="preserve">Und jämmerlichen </w:t>
      </w:r>
      <w:proofErr w:type="spellStart"/>
      <w:r>
        <w:t>tod</w:t>
      </w:r>
      <w:proofErr w:type="spellEnd"/>
      <w:r>
        <w:br/>
        <w:t xml:space="preserve">Zu seiner </w:t>
      </w:r>
      <w:proofErr w:type="spellStart"/>
      <w:r>
        <w:t>herrligkeit</w:t>
      </w:r>
      <w:proofErr w:type="spellEnd"/>
      <w:r>
        <w:t xml:space="preserve"> eingehen.</w:t>
      </w:r>
      <w:r>
        <w:br/>
        <w:t>Und du vermeinst mit recht zu klagen</w:t>
      </w:r>
      <w:r>
        <w:br/>
        <w:t xml:space="preserve">In bösen tagen? </w:t>
      </w:r>
    </w:p>
    <w:p w14:paraId="1A1915E6" w14:textId="77777777" w:rsidR="0092288C" w:rsidRDefault="0092288C" w:rsidP="0092288C">
      <w:pPr>
        <w:pStyle w:val="StandardWeb"/>
      </w:pPr>
      <w:r>
        <w:t xml:space="preserve">Der wein </w:t>
      </w:r>
      <w:proofErr w:type="spellStart"/>
      <w:r>
        <w:t>muß</w:t>
      </w:r>
      <w:proofErr w:type="spellEnd"/>
      <w:r>
        <w:t xml:space="preserve"> erst </w:t>
      </w:r>
      <w:proofErr w:type="spellStart"/>
      <w:r>
        <w:t>gekältert</w:t>
      </w:r>
      <w:proofErr w:type="spellEnd"/>
      <w:r>
        <w:t xml:space="preserve"> werden,</w:t>
      </w:r>
      <w:r>
        <w:br/>
        <w:t xml:space="preserve">Eh‘ als sein </w:t>
      </w:r>
      <w:proofErr w:type="spellStart"/>
      <w:r>
        <w:t>süsser</w:t>
      </w:r>
      <w:proofErr w:type="spellEnd"/>
      <w:r>
        <w:t xml:space="preserve"> </w:t>
      </w:r>
      <w:proofErr w:type="spellStart"/>
      <w:r>
        <w:t>safft</w:t>
      </w:r>
      <w:proofErr w:type="spellEnd"/>
      <w:r>
        <w:br/>
        <w:t xml:space="preserve">Das </w:t>
      </w:r>
      <w:proofErr w:type="spellStart"/>
      <w:r>
        <w:t>trauren</w:t>
      </w:r>
      <w:proofErr w:type="spellEnd"/>
      <w:r>
        <w:t xml:space="preserve"> von uns rafft;</w:t>
      </w:r>
      <w:r>
        <w:br/>
        <w:t xml:space="preserve">Der </w:t>
      </w:r>
      <w:proofErr w:type="spellStart"/>
      <w:r>
        <w:t>weitzen</w:t>
      </w:r>
      <w:proofErr w:type="spellEnd"/>
      <w:r>
        <w:t xml:space="preserve">, so uns </w:t>
      </w:r>
      <w:proofErr w:type="spellStart"/>
      <w:r>
        <w:t>stärckt</w:t>
      </w:r>
      <w:proofErr w:type="spellEnd"/>
      <w:r>
        <w:t xml:space="preserve"> </w:t>
      </w:r>
      <w:proofErr w:type="spellStart"/>
      <w:r>
        <w:t>auff</w:t>
      </w:r>
      <w:proofErr w:type="spellEnd"/>
      <w:r>
        <w:t xml:space="preserve"> erden,</w:t>
      </w:r>
      <w:r>
        <w:br/>
      </w:r>
      <w:proofErr w:type="spellStart"/>
      <w:r>
        <w:t>Kömpt</w:t>
      </w:r>
      <w:proofErr w:type="spellEnd"/>
      <w:r>
        <w:t xml:space="preserve"> durch das mahlen und durch </w:t>
      </w:r>
      <w:proofErr w:type="spellStart"/>
      <w:r>
        <w:t>bitze</w:t>
      </w:r>
      <w:proofErr w:type="spellEnd"/>
      <w:r>
        <w:br/>
        <w:t>Uns erst zu nütze.</w:t>
      </w:r>
    </w:p>
    <w:p w14:paraId="4F69CBCE" w14:textId="77777777" w:rsidR="0092288C" w:rsidRDefault="0092288C" w:rsidP="0092288C">
      <w:pPr>
        <w:pStyle w:val="StandardWeb"/>
      </w:pPr>
      <w:r>
        <w:t xml:space="preserve">Gold, </w:t>
      </w:r>
      <w:proofErr w:type="spellStart"/>
      <w:r>
        <w:t>silber</w:t>
      </w:r>
      <w:proofErr w:type="spellEnd"/>
      <w:r>
        <w:t xml:space="preserve"> und viel </w:t>
      </w:r>
      <w:proofErr w:type="spellStart"/>
      <w:r>
        <w:t>ander</w:t>
      </w:r>
      <w:proofErr w:type="spellEnd"/>
      <w:r>
        <w:t xml:space="preserve"> wesen</w:t>
      </w:r>
      <w:r>
        <w:br/>
      </w:r>
      <w:proofErr w:type="spellStart"/>
      <w:r>
        <w:t>Muß</w:t>
      </w:r>
      <w:proofErr w:type="spellEnd"/>
      <w:r>
        <w:t xml:space="preserve"> auch durchs </w:t>
      </w:r>
      <w:proofErr w:type="spellStart"/>
      <w:r>
        <w:t>feuer</w:t>
      </w:r>
      <w:proofErr w:type="spellEnd"/>
      <w:r>
        <w:t xml:space="preserve"> </w:t>
      </w:r>
      <w:proofErr w:type="spellStart"/>
      <w:r>
        <w:t>gehn</w:t>
      </w:r>
      <w:proofErr w:type="spellEnd"/>
      <w:r>
        <w:t>,</w:t>
      </w:r>
      <w:r>
        <w:br/>
        <w:t xml:space="preserve">Eh‘ als es </w:t>
      </w:r>
      <w:proofErr w:type="spellStart"/>
      <w:r>
        <w:t>kan</w:t>
      </w:r>
      <w:proofErr w:type="spellEnd"/>
      <w:r>
        <w:t xml:space="preserve"> </w:t>
      </w:r>
      <w:proofErr w:type="spellStart"/>
      <w:r>
        <w:t>bestehn</w:t>
      </w:r>
      <w:proofErr w:type="spellEnd"/>
      <w:r>
        <w:t>;</w:t>
      </w:r>
      <w:r>
        <w:br/>
        <w:t xml:space="preserve">Ein </w:t>
      </w:r>
      <w:proofErr w:type="spellStart"/>
      <w:r>
        <w:t>krancker</w:t>
      </w:r>
      <w:proofErr w:type="spellEnd"/>
      <w:r>
        <w:t xml:space="preserve">, </w:t>
      </w:r>
      <w:proofErr w:type="spellStart"/>
      <w:r>
        <w:t>wil</w:t>
      </w:r>
      <w:proofErr w:type="spellEnd"/>
      <w:r>
        <w:t xml:space="preserve"> er recht genesen,</w:t>
      </w:r>
      <w:r>
        <w:br/>
        <w:t xml:space="preserve">Wird über den </w:t>
      </w:r>
      <w:proofErr w:type="spellStart"/>
      <w:r>
        <w:t>artzney-geträncken</w:t>
      </w:r>
      <w:proofErr w:type="spellEnd"/>
      <w:r>
        <w:br/>
        <w:t xml:space="preserve">Sich nicht viel </w:t>
      </w:r>
      <w:proofErr w:type="spellStart"/>
      <w:r>
        <w:t>kräncken</w:t>
      </w:r>
      <w:proofErr w:type="spellEnd"/>
      <w:r>
        <w:t xml:space="preserve">. </w:t>
      </w:r>
    </w:p>
    <w:p w14:paraId="28BC80F8" w14:textId="77777777" w:rsidR="0092288C" w:rsidRDefault="0092288C" w:rsidP="0092288C">
      <w:pPr>
        <w:pStyle w:val="StandardWeb"/>
      </w:pPr>
      <w:r>
        <w:t>Wer hat den sieges-</w:t>
      </w:r>
      <w:proofErr w:type="spellStart"/>
      <w:r>
        <w:t>krantz</w:t>
      </w:r>
      <w:proofErr w:type="spellEnd"/>
      <w:r>
        <w:t xml:space="preserve"> getragen,</w:t>
      </w:r>
      <w:r>
        <w:br/>
        <w:t xml:space="preserve">Der nicht vom </w:t>
      </w:r>
      <w:proofErr w:type="spellStart"/>
      <w:r>
        <w:t>übermuth</w:t>
      </w:r>
      <w:proofErr w:type="spellEnd"/>
      <w:r>
        <w:br/>
        <w:t xml:space="preserve">Der feind‘ in schweiß und </w:t>
      </w:r>
      <w:proofErr w:type="spellStart"/>
      <w:r>
        <w:t>blut</w:t>
      </w:r>
      <w:proofErr w:type="spellEnd"/>
      <w:r>
        <w:br/>
        <w:t xml:space="preserve">Und </w:t>
      </w:r>
      <w:proofErr w:type="spellStart"/>
      <w:r>
        <w:t>kummer</w:t>
      </w:r>
      <w:proofErr w:type="spellEnd"/>
      <w:r>
        <w:t xml:space="preserve"> hat gewusst zu sagen?</w:t>
      </w:r>
      <w:r>
        <w:br/>
        <w:t>Wer wird das ziel im wette-rennen</w:t>
      </w:r>
      <w:r>
        <w:br/>
      </w:r>
      <w:proofErr w:type="spellStart"/>
      <w:r>
        <w:t>Ohn</w:t>
      </w:r>
      <w:proofErr w:type="spellEnd"/>
      <w:r>
        <w:t xml:space="preserve">‘ staub erkennen? </w:t>
      </w:r>
    </w:p>
    <w:p w14:paraId="62AC697B" w14:textId="77777777" w:rsidR="0092288C" w:rsidRDefault="0092288C" w:rsidP="0092288C">
      <w:pPr>
        <w:pStyle w:val="StandardWeb"/>
      </w:pPr>
      <w:r>
        <w:t>Ist noch so viel uns wiederfahren,</w:t>
      </w:r>
      <w:r>
        <w:br/>
        <w:t>So ist doch dieses leid</w:t>
      </w:r>
      <w:r>
        <w:br/>
        <w:t xml:space="preserve">Nicht wehrt der </w:t>
      </w:r>
      <w:proofErr w:type="spellStart"/>
      <w:r>
        <w:t>herrligkeit</w:t>
      </w:r>
      <w:proofErr w:type="spellEnd"/>
      <w:r>
        <w:t>,</w:t>
      </w:r>
      <w:r>
        <w:br/>
        <w:t xml:space="preserve">Die Gott an uns </w:t>
      </w:r>
      <w:proofErr w:type="spellStart"/>
      <w:r>
        <w:t>wil</w:t>
      </w:r>
      <w:proofErr w:type="spellEnd"/>
      <w:r>
        <w:t xml:space="preserve"> offenbaren,</w:t>
      </w:r>
      <w:r>
        <w:br/>
        <w:t xml:space="preserve">Weil sie nach diesen </w:t>
      </w:r>
      <w:proofErr w:type="spellStart"/>
      <w:r>
        <w:t>kurtzen</w:t>
      </w:r>
      <w:proofErr w:type="spellEnd"/>
      <w:r>
        <w:t xml:space="preserve"> </w:t>
      </w:r>
      <w:proofErr w:type="spellStart"/>
      <w:r>
        <w:t>zähren</w:t>
      </w:r>
      <w:proofErr w:type="spellEnd"/>
      <w:r>
        <w:br/>
        <w:t xml:space="preserve">Sol ewig wehren. </w:t>
      </w:r>
    </w:p>
    <w:p w14:paraId="7B25D1FC" w14:textId="77777777" w:rsidR="000A4615" w:rsidRDefault="000A4615" w:rsidP="000A4615">
      <w:pPr>
        <w:pStyle w:val="berschrift1"/>
      </w:pPr>
      <w:r w:rsidRPr="0092288C">
        <w:t xml:space="preserve">Mein abschied aus der bösen </w:t>
      </w:r>
      <w:proofErr w:type="spellStart"/>
      <w:r w:rsidRPr="0092288C">
        <w:t>welt</w:t>
      </w:r>
      <w:proofErr w:type="spellEnd"/>
    </w:p>
    <w:p w14:paraId="74F5A3B5" w14:textId="77777777" w:rsidR="000A4615" w:rsidRDefault="000A4615" w:rsidP="000A4615">
      <w:pPr>
        <w:pStyle w:val="StandardWeb"/>
      </w:pPr>
      <w:r>
        <w:t xml:space="preserve">Mein abschied aus der bösen </w:t>
      </w:r>
      <w:proofErr w:type="spellStart"/>
      <w:r>
        <w:t>welt</w:t>
      </w:r>
      <w:proofErr w:type="spellEnd"/>
      <w:r>
        <w:br/>
        <w:t xml:space="preserve">Und </w:t>
      </w:r>
      <w:proofErr w:type="spellStart"/>
      <w:r>
        <w:t>auß</w:t>
      </w:r>
      <w:proofErr w:type="spellEnd"/>
      <w:r>
        <w:t xml:space="preserve"> den schweren banden</w:t>
      </w:r>
      <w:r>
        <w:br/>
        <w:t>Ist nun einmal vorhanden,</w:t>
      </w:r>
      <w:r>
        <w:br/>
        <w:t xml:space="preserve">Ich bin dem </w:t>
      </w:r>
      <w:proofErr w:type="spellStart"/>
      <w:r>
        <w:t>tode</w:t>
      </w:r>
      <w:proofErr w:type="spellEnd"/>
      <w:r>
        <w:t xml:space="preserve"> vorgestellt,</w:t>
      </w:r>
      <w:r>
        <w:br/>
        <w:t xml:space="preserve">Und </w:t>
      </w:r>
      <w:proofErr w:type="spellStart"/>
      <w:r>
        <w:t>muß</w:t>
      </w:r>
      <w:proofErr w:type="spellEnd"/>
      <w:r>
        <w:t>, das reich zu erben,</w:t>
      </w:r>
      <w:r>
        <w:br/>
        <w:t xml:space="preserve">Gleich wie ein </w:t>
      </w:r>
      <w:proofErr w:type="spellStart"/>
      <w:r>
        <w:t>opffer</w:t>
      </w:r>
      <w:proofErr w:type="spellEnd"/>
      <w:r>
        <w:t xml:space="preserve"> sterben.</w:t>
      </w:r>
      <w:r>
        <w:br/>
        <w:t xml:space="preserve">Ich habe ritterlich </w:t>
      </w:r>
      <w:proofErr w:type="spellStart"/>
      <w:r>
        <w:t>gekämpfft</w:t>
      </w:r>
      <w:proofErr w:type="spellEnd"/>
      <w:r>
        <w:br/>
        <w:t xml:space="preserve">Und meinen </w:t>
      </w:r>
      <w:proofErr w:type="spellStart"/>
      <w:r>
        <w:t>lauff</w:t>
      </w:r>
      <w:proofErr w:type="spellEnd"/>
      <w:r>
        <w:t xml:space="preserve"> vollendet,</w:t>
      </w:r>
      <w:r>
        <w:br/>
        <w:t xml:space="preserve">Der feinde </w:t>
      </w:r>
      <w:proofErr w:type="spellStart"/>
      <w:r>
        <w:t>wütten</w:t>
      </w:r>
      <w:proofErr w:type="spellEnd"/>
      <w:r>
        <w:t xml:space="preserve"> ist </w:t>
      </w:r>
      <w:proofErr w:type="spellStart"/>
      <w:r>
        <w:t>gedempfft</w:t>
      </w:r>
      <w:proofErr w:type="spellEnd"/>
      <w:r>
        <w:br/>
        <w:t xml:space="preserve">Und alle </w:t>
      </w:r>
      <w:proofErr w:type="spellStart"/>
      <w:r>
        <w:t>noht</w:t>
      </w:r>
      <w:proofErr w:type="spellEnd"/>
      <w:r>
        <w:t xml:space="preserve"> geendet. </w:t>
      </w:r>
    </w:p>
    <w:p w14:paraId="0E965E01" w14:textId="77777777" w:rsidR="000A4615" w:rsidRDefault="000A4615" w:rsidP="000A4615">
      <w:pPr>
        <w:pStyle w:val="StandardWeb"/>
      </w:pPr>
      <w:r>
        <w:t xml:space="preserve">In diesem </w:t>
      </w:r>
      <w:proofErr w:type="spellStart"/>
      <w:r>
        <w:t>lauff</w:t>
      </w:r>
      <w:proofErr w:type="spellEnd"/>
      <w:r>
        <w:t xml:space="preserve"> und hartem streit</w:t>
      </w:r>
      <w:r>
        <w:br/>
        <w:t>Hat mir der feind den glauben</w:t>
      </w:r>
      <w:r>
        <w:br/>
        <w:t>Dennoch nicht können rauben.</w:t>
      </w:r>
      <w:r>
        <w:br/>
        <w:t xml:space="preserve">Die </w:t>
      </w:r>
      <w:proofErr w:type="spellStart"/>
      <w:r>
        <w:t>krone</w:t>
      </w:r>
      <w:proofErr w:type="spellEnd"/>
      <w:r>
        <w:t xml:space="preserve"> der </w:t>
      </w:r>
      <w:proofErr w:type="spellStart"/>
      <w:r>
        <w:t>gerechtigkeit</w:t>
      </w:r>
      <w:proofErr w:type="spellEnd"/>
      <w:r>
        <w:br/>
        <w:t>Die jenes leben heget,</w:t>
      </w:r>
      <w:r>
        <w:br/>
        <w:t xml:space="preserve">Ist mir schon </w:t>
      </w:r>
      <w:proofErr w:type="spellStart"/>
      <w:r>
        <w:t>beygeleget</w:t>
      </w:r>
      <w:proofErr w:type="spellEnd"/>
      <w:r>
        <w:t>,</w:t>
      </w:r>
      <w:r>
        <w:br/>
      </w:r>
      <w:proofErr w:type="spellStart"/>
      <w:r>
        <w:t>Got</w:t>
      </w:r>
      <w:proofErr w:type="spellEnd"/>
      <w:r>
        <w:t xml:space="preserve">, der im letzten </w:t>
      </w:r>
      <w:proofErr w:type="spellStart"/>
      <w:r>
        <w:t>weltgericht</w:t>
      </w:r>
      <w:proofErr w:type="spellEnd"/>
      <w:r>
        <w:br/>
        <w:t>Das richter-</w:t>
      </w:r>
      <w:proofErr w:type="spellStart"/>
      <w:r>
        <w:t>ampt</w:t>
      </w:r>
      <w:proofErr w:type="spellEnd"/>
      <w:r>
        <w:t xml:space="preserve"> wird führen,</w:t>
      </w:r>
      <w:r>
        <w:br/>
        <w:t xml:space="preserve">Wird selbst mich in dem wahren </w:t>
      </w:r>
      <w:proofErr w:type="spellStart"/>
      <w:r>
        <w:t>liecht</w:t>
      </w:r>
      <w:proofErr w:type="spellEnd"/>
      <w:r>
        <w:br/>
        <w:t xml:space="preserve">Mit solcher </w:t>
      </w:r>
      <w:proofErr w:type="spellStart"/>
      <w:r>
        <w:t>krone</w:t>
      </w:r>
      <w:proofErr w:type="spellEnd"/>
      <w:r>
        <w:t xml:space="preserve"> zieren. </w:t>
      </w:r>
    </w:p>
    <w:p w14:paraId="39A0FA98" w14:textId="77777777" w:rsidR="000A4615" w:rsidRDefault="000A4615" w:rsidP="000A4615">
      <w:pPr>
        <w:pStyle w:val="StandardWeb"/>
      </w:pPr>
      <w:proofErr w:type="spellStart"/>
      <w:r>
        <w:t>Drumb</w:t>
      </w:r>
      <w:proofErr w:type="spellEnd"/>
      <w:r>
        <w:t>, meine liebsten, lasset ab,</w:t>
      </w:r>
      <w:r>
        <w:br/>
        <w:t>Viel jämmerliches klagen</w:t>
      </w:r>
      <w:r>
        <w:br/>
      </w:r>
      <w:proofErr w:type="spellStart"/>
      <w:r>
        <w:t>Umb</w:t>
      </w:r>
      <w:proofErr w:type="spellEnd"/>
      <w:r>
        <w:t xml:space="preserve"> meinen </w:t>
      </w:r>
      <w:proofErr w:type="spellStart"/>
      <w:r>
        <w:t>tod</w:t>
      </w:r>
      <w:proofErr w:type="spellEnd"/>
      <w:r>
        <w:t xml:space="preserve"> zu tragen,</w:t>
      </w:r>
      <w:r>
        <w:br/>
      </w:r>
      <w:proofErr w:type="spellStart"/>
      <w:r>
        <w:t>Diß</w:t>
      </w:r>
      <w:proofErr w:type="spellEnd"/>
      <w:r>
        <w:t xml:space="preserve"> sterben, dieses finstre grab</w:t>
      </w:r>
      <w:r>
        <w:br/>
        <w:t>Ist mir auf allem leiden</w:t>
      </w:r>
      <w:r>
        <w:br/>
        <w:t xml:space="preserve">Der richtsteig zu den </w:t>
      </w:r>
      <w:proofErr w:type="spellStart"/>
      <w:r>
        <w:t>freuden</w:t>
      </w:r>
      <w:proofErr w:type="spellEnd"/>
      <w:r>
        <w:t>.</w:t>
      </w:r>
      <w:r>
        <w:br/>
        <w:t xml:space="preserve">Ihr müsset auch von hinnen </w:t>
      </w:r>
      <w:proofErr w:type="spellStart"/>
      <w:r>
        <w:t>ziehn</w:t>
      </w:r>
      <w:proofErr w:type="spellEnd"/>
      <w:r>
        <w:t>,</w:t>
      </w:r>
      <w:r>
        <w:br/>
        <w:t>Doch bleibet euch das leben,</w:t>
      </w:r>
      <w:r>
        <w:br/>
        <w:t xml:space="preserve">Wo ihr die </w:t>
      </w:r>
      <w:proofErr w:type="spellStart"/>
      <w:r>
        <w:t>sünde</w:t>
      </w:r>
      <w:proofErr w:type="spellEnd"/>
      <w:r>
        <w:t xml:space="preserve"> werdet </w:t>
      </w:r>
      <w:proofErr w:type="spellStart"/>
      <w:r>
        <w:t>Aiehn</w:t>
      </w:r>
      <w:proofErr w:type="spellEnd"/>
      <w:r>
        <w:br/>
        <w:t xml:space="preserve">Und Christo euch ergeben. </w:t>
      </w:r>
    </w:p>
    <w:p w14:paraId="6FBA75D4" w14:textId="77777777" w:rsidR="000A4615" w:rsidRDefault="000A4615" w:rsidP="000A4615">
      <w:pPr>
        <w:pStyle w:val="StandardWeb"/>
      </w:pPr>
      <w:r>
        <w:t>Denn das gewünschte himmelgut</w:t>
      </w:r>
      <w:r>
        <w:br/>
        <w:t>Ererben alle frommen,</w:t>
      </w:r>
      <w:r>
        <w:br/>
        <w:t>Die Christum angenommen,</w:t>
      </w:r>
      <w:r>
        <w:br/>
        <w:t xml:space="preserve">Die hie sich gründen </w:t>
      </w:r>
      <w:proofErr w:type="spellStart"/>
      <w:r>
        <w:t>auff</w:t>
      </w:r>
      <w:proofErr w:type="spellEnd"/>
      <w:r>
        <w:t xml:space="preserve"> sein </w:t>
      </w:r>
      <w:proofErr w:type="spellStart"/>
      <w:r>
        <w:t>blut</w:t>
      </w:r>
      <w:proofErr w:type="spellEnd"/>
      <w:r>
        <w:t>,</w:t>
      </w:r>
      <w:r>
        <w:br/>
        <w:t>In seiner furcht sich üben</w:t>
      </w:r>
      <w:r>
        <w:br/>
        <w:t xml:space="preserve">Und seine </w:t>
      </w:r>
      <w:proofErr w:type="spellStart"/>
      <w:r>
        <w:t>ankunfft</w:t>
      </w:r>
      <w:proofErr w:type="spellEnd"/>
      <w:r>
        <w:t xml:space="preserve"> lieben.</w:t>
      </w:r>
      <w:r>
        <w:br/>
        <w:t xml:space="preserve">Mit solchem </w:t>
      </w:r>
      <w:proofErr w:type="spellStart"/>
      <w:r>
        <w:t>trost</w:t>
      </w:r>
      <w:proofErr w:type="spellEnd"/>
      <w:r>
        <w:t xml:space="preserve"> bin ich verwahrt,</w:t>
      </w:r>
      <w:r>
        <w:br/>
        <w:t xml:space="preserve">Und </w:t>
      </w:r>
      <w:proofErr w:type="spellStart"/>
      <w:r>
        <w:t>wil</w:t>
      </w:r>
      <w:proofErr w:type="spellEnd"/>
      <w:r>
        <w:t xml:space="preserve"> das heil gewinnen,</w:t>
      </w:r>
      <w:r>
        <w:br/>
        <w:t xml:space="preserve">Begebe </w:t>
      </w:r>
      <w:proofErr w:type="spellStart"/>
      <w:r>
        <w:t>drauff</w:t>
      </w:r>
      <w:proofErr w:type="spellEnd"/>
      <w:r>
        <w:t xml:space="preserve"> mich </w:t>
      </w:r>
      <w:proofErr w:type="spellStart"/>
      <w:r>
        <w:t>auff</w:t>
      </w:r>
      <w:proofErr w:type="spellEnd"/>
      <w:r>
        <w:t xml:space="preserve"> die fahrt,</w:t>
      </w:r>
      <w:r>
        <w:br/>
        <w:t xml:space="preserve">Und scheide so von hinnen. </w:t>
      </w:r>
    </w:p>
    <w:p w14:paraId="7B4BF08D" w14:textId="77777777" w:rsidR="000A4615" w:rsidRDefault="000A4615" w:rsidP="000A4615">
      <w:pPr>
        <w:pStyle w:val="berschrift1"/>
      </w:pPr>
      <w:r>
        <w:t>Nun du hast mein festes hoffen</w:t>
      </w:r>
    </w:p>
    <w:p w14:paraId="2B585938" w14:textId="77777777" w:rsidR="000A4615" w:rsidRPr="000A4615" w:rsidRDefault="000A4615" w:rsidP="000A4615">
      <w:pPr>
        <w:rPr>
          <w:b/>
        </w:rPr>
      </w:pPr>
      <w:r w:rsidRPr="000A4615">
        <w:rPr>
          <w:b/>
        </w:rPr>
        <w:t xml:space="preserve">Der </w:t>
      </w:r>
      <w:proofErr w:type="spellStart"/>
      <w:r w:rsidRPr="000A4615">
        <w:rPr>
          <w:b/>
        </w:rPr>
        <w:t>breutgam</w:t>
      </w:r>
      <w:proofErr w:type="spellEnd"/>
      <w:r w:rsidRPr="000A4615">
        <w:rPr>
          <w:b/>
        </w:rPr>
        <w:t xml:space="preserve"> an seine braut, und an Christum.</w:t>
      </w:r>
    </w:p>
    <w:p w14:paraId="776386E4" w14:textId="77777777" w:rsidR="000A4615" w:rsidRDefault="000A4615" w:rsidP="000A4615">
      <w:pPr>
        <w:pStyle w:val="StandardWeb"/>
      </w:pPr>
      <w:r>
        <w:t>Nun du hast mein festes hoffen,</w:t>
      </w:r>
      <w:r>
        <w:br/>
        <w:t xml:space="preserve">Liebste </w:t>
      </w:r>
      <w:proofErr w:type="spellStart"/>
      <w:r>
        <w:t>seel</w:t>
      </w:r>
      <w:proofErr w:type="spellEnd"/>
      <w:r>
        <w:t xml:space="preserve">, </w:t>
      </w:r>
      <w:proofErr w:type="spellStart"/>
      <w:r>
        <w:t>einmahl</w:t>
      </w:r>
      <w:proofErr w:type="spellEnd"/>
      <w:r>
        <w:t xml:space="preserve"> gestillt,</w:t>
      </w:r>
      <w:r>
        <w:br/>
        <w:t>Komm, mein herze steht dir offen,</w:t>
      </w:r>
      <w:r>
        <w:br/>
      </w:r>
      <w:proofErr w:type="spellStart"/>
      <w:r>
        <w:t>Außgeschmückt</w:t>
      </w:r>
      <w:proofErr w:type="spellEnd"/>
      <w:r>
        <w:t xml:space="preserve"> und angefüllt</w:t>
      </w:r>
      <w:r>
        <w:br/>
        <w:t>Mit standhafter flammen,</w:t>
      </w:r>
      <w:r>
        <w:br/>
        <w:t>Die so lange wehrt,</w:t>
      </w:r>
      <w:r>
        <w:br/>
      </w:r>
      <w:proofErr w:type="spellStart"/>
      <w:r>
        <w:t>Biß</w:t>
      </w:r>
      <w:proofErr w:type="spellEnd"/>
      <w:r>
        <w:t xml:space="preserve"> uns Gott zusammen</w:t>
      </w:r>
      <w:r>
        <w:br/>
        <w:t xml:space="preserve">Durch den </w:t>
      </w:r>
      <w:proofErr w:type="spellStart"/>
      <w:r>
        <w:t>tod</w:t>
      </w:r>
      <w:proofErr w:type="spellEnd"/>
      <w:r>
        <w:t xml:space="preserve"> begehrt. </w:t>
      </w:r>
    </w:p>
    <w:p w14:paraId="403AD8F5" w14:textId="77777777" w:rsidR="000A4615" w:rsidRDefault="000A4615" w:rsidP="000A4615">
      <w:pPr>
        <w:pStyle w:val="StandardWeb"/>
      </w:pPr>
      <w:r>
        <w:t>Dir, o Christe, wahres leben,</w:t>
      </w:r>
      <w:r>
        <w:br/>
      </w:r>
      <w:proofErr w:type="spellStart"/>
      <w:r>
        <w:t>Heyrahts</w:t>
      </w:r>
      <w:proofErr w:type="spellEnd"/>
      <w:r>
        <w:t xml:space="preserve">-stifter, </w:t>
      </w:r>
      <w:proofErr w:type="spellStart"/>
      <w:r>
        <w:t>breutigam</w:t>
      </w:r>
      <w:proofErr w:type="spellEnd"/>
      <w:r>
        <w:t>,</w:t>
      </w:r>
      <w:r>
        <w:br/>
      </w:r>
      <w:proofErr w:type="spellStart"/>
      <w:r>
        <w:t>Sey</w:t>
      </w:r>
      <w:proofErr w:type="spellEnd"/>
      <w:r>
        <w:t xml:space="preserve"> von </w:t>
      </w:r>
      <w:proofErr w:type="spellStart"/>
      <w:r>
        <w:t>hertzen</w:t>
      </w:r>
      <w:proofErr w:type="spellEnd"/>
      <w:r>
        <w:t xml:space="preserve"> </w:t>
      </w:r>
      <w:proofErr w:type="spellStart"/>
      <w:r>
        <w:t>danck</w:t>
      </w:r>
      <w:proofErr w:type="spellEnd"/>
      <w:r>
        <w:t xml:space="preserve"> gegeben,</w:t>
      </w:r>
      <w:r>
        <w:br/>
      </w:r>
      <w:proofErr w:type="spellStart"/>
      <w:r>
        <w:t>Daß</w:t>
      </w:r>
      <w:proofErr w:type="spellEnd"/>
      <w:r>
        <w:t xml:space="preserve"> du, als ich zu dir kam</w:t>
      </w:r>
      <w:r>
        <w:br/>
      </w:r>
      <w:proofErr w:type="spellStart"/>
      <w:r>
        <w:t>Umb</w:t>
      </w:r>
      <w:proofErr w:type="spellEnd"/>
      <w:r>
        <w:t xml:space="preserve"> ein lieb zu bitten,</w:t>
      </w:r>
      <w:r>
        <w:br/>
        <w:t xml:space="preserve">Eine mir </w:t>
      </w:r>
      <w:proofErr w:type="spellStart"/>
      <w:r>
        <w:t>geschenckt</w:t>
      </w:r>
      <w:proofErr w:type="spellEnd"/>
      <w:r>
        <w:br/>
        <w:t xml:space="preserve">Von so schönen </w:t>
      </w:r>
      <w:proofErr w:type="spellStart"/>
      <w:r>
        <w:t>sitten</w:t>
      </w:r>
      <w:proofErr w:type="spellEnd"/>
      <w:r>
        <w:t>,</w:t>
      </w:r>
      <w:r>
        <w:br/>
        <w:t xml:space="preserve">Als mein </w:t>
      </w:r>
      <w:proofErr w:type="spellStart"/>
      <w:r>
        <w:t>hertz</w:t>
      </w:r>
      <w:proofErr w:type="spellEnd"/>
      <w:r>
        <w:t xml:space="preserve"> </w:t>
      </w:r>
      <w:proofErr w:type="spellStart"/>
      <w:r>
        <w:t>gedenckt</w:t>
      </w:r>
      <w:proofErr w:type="spellEnd"/>
      <w:r>
        <w:t xml:space="preserve">. </w:t>
      </w:r>
    </w:p>
    <w:p w14:paraId="2CA1F9DC" w14:textId="77777777" w:rsidR="000A4615" w:rsidRDefault="000A4615" w:rsidP="000A4615">
      <w:pPr>
        <w:pStyle w:val="StandardWeb"/>
      </w:pPr>
      <w:r>
        <w:t xml:space="preserve">Wer </w:t>
      </w:r>
      <w:proofErr w:type="spellStart"/>
      <w:r>
        <w:t>auff</w:t>
      </w:r>
      <w:proofErr w:type="spellEnd"/>
      <w:r>
        <w:t xml:space="preserve"> deinen nahmen bauet,</w:t>
      </w:r>
      <w:r>
        <w:br/>
        <w:t>Als der niemals hat gefehlt,</w:t>
      </w:r>
      <w:r>
        <w:br/>
        <w:t xml:space="preserve">Und sich dir in </w:t>
      </w:r>
      <w:proofErr w:type="spellStart"/>
      <w:r>
        <w:t>hoffnung</w:t>
      </w:r>
      <w:proofErr w:type="spellEnd"/>
      <w:r>
        <w:t xml:space="preserve"> trauet,</w:t>
      </w:r>
      <w:r>
        <w:br/>
        <w:t xml:space="preserve">Hat das allerbest </w:t>
      </w:r>
      <w:proofErr w:type="spellStart"/>
      <w:r>
        <w:t>erwehlt</w:t>
      </w:r>
      <w:proofErr w:type="spellEnd"/>
      <w:r>
        <w:t>;</w:t>
      </w:r>
      <w:r>
        <w:br/>
        <w:t xml:space="preserve">Wird’s ihm </w:t>
      </w:r>
      <w:proofErr w:type="spellStart"/>
      <w:r>
        <w:t>saur</w:t>
      </w:r>
      <w:proofErr w:type="spellEnd"/>
      <w:r>
        <w:t xml:space="preserve"> und bitter,</w:t>
      </w:r>
      <w:r>
        <w:br/>
        <w:t xml:space="preserve">Bleibt er doch </w:t>
      </w:r>
      <w:proofErr w:type="spellStart"/>
      <w:r>
        <w:t>bestehn</w:t>
      </w:r>
      <w:proofErr w:type="spellEnd"/>
      <w:r>
        <w:t>,</w:t>
      </w:r>
      <w:r>
        <w:br/>
      </w:r>
      <w:proofErr w:type="spellStart"/>
      <w:r>
        <w:t>Biß</w:t>
      </w:r>
      <w:proofErr w:type="spellEnd"/>
      <w:r>
        <w:t xml:space="preserve"> das </w:t>
      </w:r>
      <w:proofErr w:type="spellStart"/>
      <w:r>
        <w:t>ungewitter</w:t>
      </w:r>
      <w:proofErr w:type="spellEnd"/>
      <w:r>
        <w:br/>
      </w:r>
      <w:proofErr w:type="spellStart"/>
      <w:r>
        <w:t>Muß</w:t>
      </w:r>
      <w:proofErr w:type="spellEnd"/>
      <w:r>
        <w:t xml:space="preserve"> vorüber </w:t>
      </w:r>
      <w:proofErr w:type="spellStart"/>
      <w:r>
        <w:t>gehn</w:t>
      </w:r>
      <w:proofErr w:type="spellEnd"/>
      <w:r>
        <w:t xml:space="preserve">. </w:t>
      </w:r>
    </w:p>
    <w:p w14:paraId="5CFB3201" w14:textId="77777777" w:rsidR="000A4615" w:rsidRDefault="000A4615" w:rsidP="000A4615">
      <w:pPr>
        <w:pStyle w:val="StandardWeb"/>
      </w:pPr>
      <w:proofErr w:type="spellStart"/>
      <w:r>
        <w:t>Darumb</w:t>
      </w:r>
      <w:proofErr w:type="spellEnd"/>
      <w:r>
        <w:t xml:space="preserve"> </w:t>
      </w:r>
      <w:proofErr w:type="spellStart"/>
      <w:r>
        <w:t>wil</w:t>
      </w:r>
      <w:proofErr w:type="spellEnd"/>
      <w:r>
        <w:t xml:space="preserve"> ich allem glauben,</w:t>
      </w:r>
      <w:r>
        <w:br/>
        <w:t xml:space="preserve">Was mir, Gott, dein </w:t>
      </w:r>
      <w:proofErr w:type="spellStart"/>
      <w:r>
        <w:t>wort</w:t>
      </w:r>
      <w:proofErr w:type="spellEnd"/>
      <w:r>
        <w:t xml:space="preserve"> </w:t>
      </w:r>
      <w:proofErr w:type="spellStart"/>
      <w:r>
        <w:t>fürhelt</w:t>
      </w:r>
      <w:proofErr w:type="spellEnd"/>
      <w:r>
        <w:t>,</w:t>
      </w:r>
      <w:r>
        <w:br/>
        <w:t xml:space="preserve">Du </w:t>
      </w:r>
      <w:proofErr w:type="spellStart"/>
      <w:r>
        <w:t>kanst</w:t>
      </w:r>
      <w:proofErr w:type="spellEnd"/>
      <w:r>
        <w:t>, was du sagest, treiben,</w:t>
      </w:r>
      <w:r>
        <w:br/>
      </w:r>
      <w:proofErr w:type="spellStart"/>
      <w:r>
        <w:t>Daß</w:t>
      </w:r>
      <w:proofErr w:type="spellEnd"/>
      <w:r>
        <w:t xml:space="preserve"> es dir zu willen </w:t>
      </w:r>
      <w:proofErr w:type="spellStart"/>
      <w:r>
        <w:t>fellt</w:t>
      </w:r>
      <w:proofErr w:type="spellEnd"/>
      <w:r>
        <w:t>;</w:t>
      </w:r>
      <w:r>
        <w:br/>
        <w:t xml:space="preserve">Alles </w:t>
      </w:r>
      <w:proofErr w:type="spellStart"/>
      <w:r>
        <w:t>muß</w:t>
      </w:r>
      <w:proofErr w:type="spellEnd"/>
      <w:r>
        <w:t xml:space="preserve"> </w:t>
      </w:r>
      <w:proofErr w:type="spellStart"/>
      <w:r>
        <w:t>geschehn</w:t>
      </w:r>
      <w:proofErr w:type="spellEnd"/>
      <w:r>
        <w:br/>
      </w:r>
      <w:proofErr w:type="spellStart"/>
      <w:r>
        <w:t>Auff</w:t>
      </w:r>
      <w:proofErr w:type="spellEnd"/>
      <w:r>
        <w:t xml:space="preserve"> dein </w:t>
      </w:r>
      <w:proofErr w:type="spellStart"/>
      <w:r>
        <w:t>wort</w:t>
      </w:r>
      <w:proofErr w:type="spellEnd"/>
      <w:r>
        <w:t xml:space="preserve"> allein,</w:t>
      </w:r>
      <w:r>
        <w:br/>
        <w:t>Ob gleich wir nicht sehn</w:t>
      </w:r>
      <w:r>
        <w:br/>
        <w:t xml:space="preserve">Wie es könne sein. </w:t>
      </w:r>
    </w:p>
    <w:p w14:paraId="2BBA3C56" w14:textId="77777777" w:rsidR="000A4615" w:rsidRDefault="000A4615" w:rsidP="000A4615">
      <w:pPr>
        <w:pStyle w:val="StandardWeb"/>
      </w:pPr>
      <w:r>
        <w:t>Alles wesen, was wir kennen</w:t>
      </w:r>
      <w:r>
        <w:br/>
        <w:t xml:space="preserve">In dem </w:t>
      </w:r>
      <w:proofErr w:type="spellStart"/>
      <w:r>
        <w:t>grossen</w:t>
      </w:r>
      <w:proofErr w:type="spellEnd"/>
      <w:r>
        <w:t xml:space="preserve"> </w:t>
      </w:r>
      <w:proofErr w:type="spellStart"/>
      <w:r>
        <w:t>weltgebeu</w:t>
      </w:r>
      <w:proofErr w:type="spellEnd"/>
      <w:r>
        <w:t>,</w:t>
      </w:r>
      <w:r>
        <w:br/>
        <w:t xml:space="preserve">Wird und </w:t>
      </w:r>
      <w:proofErr w:type="spellStart"/>
      <w:r>
        <w:t>muß</w:t>
      </w:r>
      <w:proofErr w:type="spellEnd"/>
      <w:r>
        <w:t xml:space="preserve"> zuletzt verbrennen,</w:t>
      </w:r>
      <w:r>
        <w:br/>
        <w:t xml:space="preserve">Wenn du wirst ein </w:t>
      </w:r>
      <w:proofErr w:type="spellStart"/>
      <w:r>
        <w:t>feldgeschrey</w:t>
      </w:r>
      <w:proofErr w:type="spellEnd"/>
      <w:r>
        <w:br/>
        <w:t xml:space="preserve">In den </w:t>
      </w:r>
      <w:proofErr w:type="spellStart"/>
      <w:r>
        <w:t>wolken</w:t>
      </w:r>
      <w:proofErr w:type="spellEnd"/>
      <w:r>
        <w:t xml:space="preserve"> machen,</w:t>
      </w:r>
      <w:r>
        <w:br/>
        <w:t>Da der Erdenkreis</w:t>
      </w:r>
      <w:r>
        <w:br/>
      </w:r>
      <w:proofErr w:type="spellStart"/>
      <w:r>
        <w:t>Auß</w:t>
      </w:r>
      <w:proofErr w:type="spellEnd"/>
      <w:r>
        <w:t xml:space="preserve"> dem grab‘ erwachen</w:t>
      </w:r>
      <w:r>
        <w:br/>
        <w:t xml:space="preserve">Wird </w:t>
      </w:r>
      <w:proofErr w:type="spellStart"/>
      <w:r>
        <w:t>auff</w:t>
      </w:r>
      <w:proofErr w:type="spellEnd"/>
      <w:r>
        <w:t xml:space="preserve"> dein </w:t>
      </w:r>
      <w:proofErr w:type="spellStart"/>
      <w:r>
        <w:t>geheiß</w:t>
      </w:r>
      <w:proofErr w:type="spellEnd"/>
      <w:r>
        <w:t xml:space="preserve">. </w:t>
      </w:r>
    </w:p>
    <w:p w14:paraId="22A97F45" w14:textId="77777777" w:rsidR="000A4615" w:rsidRDefault="000A4615" w:rsidP="000A4615">
      <w:pPr>
        <w:pStyle w:val="StandardWeb"/>
      </w:pPr>
      <w:r>
        <w:t xml:space="preserve">Welches auch die klügsten </w:t>
      </w:r>
      <w:proofErr w:type="spellStart"/>
      <w:r>
        <w:t>heyden</w:t>
      </w:r>
      <w:proofErr w:type="spellEnd"/>
      <w:r>
        <w:br/>
        <w:t>Wiederstritten und verneint,</w:t>
      </w:r>
      <w:r>
        <w:br/>
        <w:t>Die natürlich gar nicht leiden,</w:t>
      </w:r>
      <w:r>
        <w:br/>
        <w:t xml:space="preserve">Wenn dein </w:t>
      </w:r>
      <w:proofErr w:type="spellStart"/>
      <w:r>
        <w:t>volck</w:t>
      </w:r>
      <w:proofErr w:type="spellEnd"/>
      <w:r>
        <w:t xml:space="preserve"> was anders meint,</w:t>
      </w:r>
      <w:r>
        <w:br/>
        <w:t>Des sich doch ein Christe</w:t>
      </w:r>
      <w:r>
        <w:br/>
        <w:t xml:space="preserve">Tröstet in der </w:t>
      </w:r>
      <w:proofErr w:type="spellStart"/>
      <w:r>
        <w:t>pein</w:t>
      </w:r>
      <w:proofErr w:type="spellEnd"/>
      <w:r>
        <w:t>,</w:t>
      </w:r>
      <w:r>
        <w:br/>
        <w:t xml:space="preserve">Oder </w:t>
      </w:r>
      <w:proofErr w:type="spellStart"/>
      <w:r>
        <w:t>sonsten</w:t>
      </w:r>
      <w:proofErr w:type="spellEnd"/>
      <w:r>
        <w:t xml:space="preserve"> </w:t>
      </w:r>
      <w:proofErr w:type="spellStart"/>
      <w:r>
        <w:t>müste</w:t>
      </w:r>
      <w:proofErr w:type="spellEnd"/>
      <w:r>
        <w:br/>
        <w:t xml:space="preserve">Gar kein Gott nicht sein. </w:t>
      </w:r>
    </w:p>
    <w:p w14:paraId="2FDEE17A" w14:textId="77777777" w:rsidR="000A4615" w:rsidRDefault="000A4615" w:rsidP="000A4615">
      <w:pPr>
        <w:pStyle w:val="berschrift1"/>
      </w:pPr>
      <w:r w:rsidRPr="000A4615">
        <w:t xml:space="preserve">O, wie selig </w:t>
      </w:r>
      <w:proofErr w:type="spellStart"/>
      <w:r w:rsidRPr="000A4615">
        <w:t>seydt</w:t>
      </w:r>
      <w:proofErr w:type="spellEnd"/>
      <w:r w:rsidRPr="000A4615">
        <w:t xml:space="preserve"> ihr doch, ihr frommen,</w:t>
      </w:r>
    </w:p>
    <w:p w14:paraId="147CE143" w14:textId="77777777" w:rsidR="000A4615" w:rsidRDefault="000A4615" w:rsidP="000A4615">
      <w:pPr>
        <w:pStyle w:val="StandardWeb"/>
      </w:pPr>
      <w:r>
        <w:t xml:space="preserve">O, wie selig </w:t>
      </w:r>
      <w:proofErr w:type="spellStart"/>
      <w:r>
        <w:t>seydt</w:t>
      </w:r>
      <w:proofErr w:type="spellEnd"/>
      <w:r>
        <w:t xml:space="preserve"> ihr doch, ihr frommen,</w:t>
      </w:r>
      <w:r>
        <w:br/>
        <w:t xml:space="preserve">Die ihr durch den </w:t>
      </w:r>
      <w:proofErr w:type="spellStart"/>
      <w:r>
        <w:t>todt</w:t>
      </w:r>
      <w:proofErr w:type="spellEnd"/>
      <w:r>
        <w:t xml:space="preserve"> zu Gott gekommen!</w:t>
      </w:r>
      <w:r>
        <w:br/>
        <w:t xml:space="preserve">Ihr </w:t>
      </w:r>
      <w:proofErr w:type="spellStart"/>
      <w:r>
        <w:t>seyd</w:t>
      </w:r>
      <w:proofErr w:type="spellEnd"/>
      <w:r>
        <w:t xml:space="preserve"> entgangen</w:t>
      </w:r>
      <w:r>
        <w:br/>
        <w:t xml:space="preserve">Aller </w:t>
      </w:r>
      <w:proofErr w:type="spellStart"/>
      <w:r>
        <w:t>noth</w:t>
      </w:r>
      <w:proofErr w:type="spellEnd"/>
      <w:r>
        <w:t xml:space="preserve">, die uns noch </w:t>
      </w:r>
      <w:proofErr w:type="spellStart"/>
      <w:r>
        <w:t>helt</w:t>
      </w:r>
      <w:proofErr w:type="spellEnd"/>
      <w:r>
        <w:t xml:space="preserve"> gefangen. </w:t>
      </w:r>
    </w:p>
    <w:p w14:paraId="15DA75F3" w14:textId="77777777" w:rsidR="000A4615" w:rsidRDefault="000A4615" w:rsidP="000A4615">
      <w:pPr>
        <w:pStyle w:val="StandardWeb"/>
      </w:pPr>
      <w:proofErr w:type="spellStart"/>
      <w:r>
        <w:t>Muß</w:t>
      </w:r>
      <w:proofErr w:type="spellEnd"/>
      <w:r>
        <w:t xml:space="preserve"> man hie doch wie im </w:t>
      </w:r>
      <w:proofErr w:type="spellStart"/>
      <w:r>
        <w:t>kercker</w:t>
      </w:r>
      <w:proofErr w:type="spellEnd"/>
      <w:r>
        <w:t xml:space="preserve"> leben,</w:t>
      </w:r>
      <w:r>
        <w:br/>
        <w:t>Da nur sorge, furcht und schrecken schweben;</w:t>
      </w:r>
      <w:r>
        <w:br/>
        <w:t>Was wir hie kennen,</w:t>
      </w:r>
      <w:r>
        <w:br/>
        <w:t xml:space="preserve">Ist nur müh und </w:t>
      </w:r>
      <w:proofErr w:type="spellStart"/>
      <w:r>
        <w:t>hertzeleid</w:t>
      </w:r>
      <w:proofErr w:type="spellEnd"/>
      <w:r>
        <w:t xml:space="preserve"> zu nennen. </w:t>
      </w:r>
    </w:p>
    <w:p w14:paraId="78EB9E00" w14:textId="77777777" w:rsidR="000A4615" w:rsidRDefault="000A4615" w:rsidP="000A4615">
      <w:pPr>
        <w:pStyle w:val="StandardWeb"/>
      </w:pPr>
      <w:r>
        <w:t xml:space="preserve">Ihr </w:t>
      </w:r>
      <w:proofErr w:type="spellStart"/>
      <w:r>
        <w:t>hergegen</w:t>
      </w:r>
      <w:proofErr w:type="spellEnd"/>
      <w:r>
        <w:t xml:space="preserve"> ruht in euer </w:t>
      </w:r>
      <w:proofErr w:type="spellStart"/>
      <w:r>
        <w:t>kammer</w:t>
      </w:r>
      <w:proofErr w:type="spellEnd"/>
      <w:r>
        <w:t>,</w:t>
      </w:r>
      <w:r>
        <w:br/>
        <w:t xml:space="preserve">Sicher und </w:t>
      </w:r>
      <w:proofErr w:type="spellStart"/>
      <w:r>
        <w:t>befreyt</w:t>
      </w:r>
      <w:proofErr w:type="spellEnd"/>
      <w:r>
        <w:t xml:space="preserve"> von allem </w:t>
      </w:r>
      <w:proofErr w:type="spellStart"/>
      <w:r>
        <w:t>jammer</w:t>
      </w:r>
      <w:proofErr w:type="spellEnd"/>
      <w:r>
        <w:t>,</w:t>
      </w:r>
      <w:r>
        <w:br/>
        <w:t xml:space="preserve">Kein </w:t>
      </w:r>
      <w:proofErr w:type="spellStart"/>
      <w:r>
        <w:t>creutz</w:t>
      </w:r>
      <w:proofErr w:type="spellEnd"/>
      <w:r>
        <w:t xml:space="preserve"> und leiden</w:t>
      </w:r>
      <w:r>
        <w:br/>
        <w:t xml:space="preserve">Ist euch hinderlich in euren </w:t>
      </w:r>
      <w:proofErr w:type="spellStart"/>
      <w:r>
        <w:t>freuden</w:t>
      </w:r>
      <w:proofErr w:type="spellEnd"/>
      <w:r>
        <w:t xml:space="preserve">. </w:t>
      </w:r>
    </w:p>
    <w:p w14:paraId="02196515" w14:textId="77777777" w:rsidR="000A4615" w:rsidRDefault="000A4615" w:rsidP="000A4615">
      <w:pPr>
        <w:pStyle w:val="StandardWeb"/>
      </w:pPr>
      <w:r>
        <w:t xml:space="preserve">Christus wischet ab euch alle </w:t>
      </w:r>
      <w:proofErr w:type="spellStart"/>
      <w:r>
        <w:t>thränen</w:t>
      </w:r>
      <w:proofErr w:type="spellEnd"/>
      <w:r>
        <w:t>,</w:t>
      </w:r>
      <w:r>
        <w:br/>
        <w:t xml:space="preserve">Habt das schon, </w:t>
      </w:r>
      <w:proofErr w:type="spellStart"/>
      <w:r>
        <w:t>wornach</w:t>
      </w:r>
      <w:proofErr w:type="spellEnd"/>
      <w:r>
        <w:t xml:space="preserve"> wir uns erst sehnen,</w:t>
      </w:r>
      <w:r>
        <w:br/>
        <w:t>Euch wird gesungen,</w:t>
      </w:r>
      <w:r>
        <w:br/>
        <w:t xml:space="preserve">Was durch keines </w:t>
      </w:r>
      <w:proofErr w:type="spellStart"/>
      <w:r>
        <w:t>ohr</w:t>
      </w:r>
      <w:proofErr w:type="spellEnd"/>
      <w:r>
        <w:t xml:space="preserve"> </w:t>
      </w:r>
      <w:proofErr w:type="spellStart"/>
      <w:r>
        <w:t>alhie</w:t>
      </w:r>
      <w:proofErr w:type="spellEnd"/>
      <w:r>
        <w:t xml:space="preserve"> gedrungen. </w:t>
      </w:r>
    </w:p>
    <w:p w14:paraId="23478C81" w14:textId="77777777" w:rsidR="000A4615" w:rsidRDefault="000A4615" w:rsidP="000A4615">
      <w:pPr>
        <w:pStyle w:val="StandardWeb"/>
      </w:pPr>
      <w:r>
        <w:t xml:space="preserve">Ach, wer </w:t>
      </w:r>
      <w:proofErr w:type="spellStart"/>
      <w:r>
        <w:t>wolte</w:t>
      </w:r>
      <w:proofErr w:type="spellEnd"/>
      <w:r>
        <w:t xml:space="preserve"> dann nicht gerne sterben</w:t>
      </w:r>
      <w:r>
        <w:br/>
        <w:t xml:space="preserve">Und den </w:t>
      </w:r>
      <w:proofErr w:type="spellStart"/>
      <w:r>
        <w:t>himmel</w:t>
      </w:r>
      <w:proofErr w:type="spellEnd"/>
      <w:r>
        <w:t xml:space="preserve"> vor die </w:t>
      </w:r>
      <w:proofErr w:type="spellStart"/>
      <w:r>
        <w:t>welt</w:t>
      </w:r>
      <w:proofErr w:type="spellEnd"/>
      <w:r>
        <w:t xml:space="preserve"> ererben?</w:t>
      </w:r>
      <w:r>
        <w:br/>
        <w:t xml:space="preserve">Wer </w:t>
      </w:r>
      <w:proofErr w:type="spellStart"/>
      <w:r>
        <w:t>wolt</w:t>
      </w:r>
      <w:proofErr w:type="spellEnd"/>
      <w:r>
        <w:t xml:space="preserve"> hie bleiben,</w:t>
      </w:r>
      <w:r>
        <w:br/>
        <w:t xml:space="preserve">Sich den </w:t>
      </w:r>
      <w:proofErr w:type="spellStart"/>
      <w:r>
        <w:t>jammer</w:t>
      </w:r>
      <w:proofErr w:type="spellEnd"/>
      <w:r>
        <w:t xml:space="preserve"> länger lassen treiben? </w:t>
      </w:r>
    </w:p>
    <w:p w14:paraId="0AE5FB59" w14:textId="128B7928" w:rsidR="000A4615" w:rsidRDefault="000A4615" w:rsidP="000A4615">
      <w:pPr>
        <w:pStyle w:val="StandardWeb"/>
      </w:pPr>
      <w:r>
        <w:t>Komm, o Christe, komm uns auszuspannen.</w:t>
      </w:r>
      <w:r>
        <w:br/>
        <w:t xml:space="preserve">Löß uns </w:t>
      </w:r>
      <w:proofErr w:type="spellStart"/>
      <w:r>
        <w:t>auff</w:t>
      </w:r>
      <w:proofErr w:type="spellEnd"/>
      <w:r>
        <w:t xml:space="preserve"> und führ uns bald von dannen!</w:t>
      </w:r>
      <w:r>
        <w:br/>
        <w:t>Bey dir, o sonne</w:t>
      </w:r>
      <w:r>
        <w:br/>
        <w:t xml:space="preserve">Ist der frommen </w:t>
      </w:r>
      <w:proofErr w:type="spellStart"/>
      <w:r>
        <w:t>seelen</w:t>
      </w:r>
      <w:proofErr w:type="spellEnd"/>
      <w:r>
        <w:t xml:space="preserve"> </w:t>
      </w:r>
      <w:proofErr w:type="spellStart"/>
      <w:r>
        <w:t>freud</w:t>
      </w:r>
      <w:proofErr w:type="spellEnd"/>
      <w:r>
        <w:t xml:space="preserve"> und </w:t>
      </w:r>
      <w:proofErr w:type="spellStart"/>
      <w:r>
        <w:t>wonne</w:t>
      </w:r>
      <w:proofErr w:type="spellEnd"/>
      <w:r>
        <w:t xml:space="preserve">. </w:t>
      </w:r>
    </w:p>
    <w:p w14:paraId="0BB3B0AD" w14:textId="77777777" w:rsidR="000A4615" w:rsidRDefault="000A4615" w:rsidP="000A4615">
      <w:pPr>
        <w:pStyle w:val="StandardWeb"/>
      </w:pPr>
    </w:p>
    <w:p w14:paraId="72785546" w14:textId="77777777" w:rsidR="000A4615" w:rsidRDefault="000A4615" w:rsidP="000A4615">
      <w:pPr>
        <w:pStyle w:val="berschrift1"/>
      </w:pPr>
      <w:r w:rsidRPr="000A4615">
        <w:t>O wie selig</w:t>
      </w:r>
      <w:r>
        <w:t xml:space="preserve"> (modernere Bearbeitung)</w:t>
      </w:r>
    </w:p>
    <w:p w14:paraId="0D6C6288" w14:textId="77777777" w:rsidR="000A4615" w:rsidRDefault="000A4615" w:rsidP="000A4615">
      <w:pPr>
        <w:pStyle w:val="StandardWeb"/>
      </w:pPr>
      <w:r>
        <w:t>O wie selig seid ihr doch, ihr Frommen,</w:t>
      </w:r>
      <w:r>
        <w:br/>
        <w:t>die ihr durch den Tod zu Gott gekommen!</w:t>
      </w:r>
      <w:r>
        <w:br/>
        <w:t>Ihr seid entgangen</w:t>
      </w:r>
      <w:r>
        <w:br/>
        <w:t>aller Noth, die uns noch hält gefangen.</w:t>
      </w:r>
    </w:p>
    <w:p w14:paraId="120CB7E0" w14:textId="77777777" w:rsidR="000A4615" w:rsidRDefault="000A4615" w:rsidP="000A4615">
      <w:pPr>
        <w:pStyle w:val="StandardWeb"/>
      </w:pPr>
      <w:proofErr w:type="spellStart"/>
      <w:r>
        <w:t>Muß</w:t>
      </w:r>
      <w:proofErr w:type="spellEnd"/>
      <w:r>
        <w:t xml:space="preserve"> man doch hie wie im Kerker leben,</w:t>
      </w:r>
      <w:r>
        <w:br/>
        <w:t>da nur Sorge, Furcht und Schrecken schweben;</w:t>
      </w:r>
      <w:r>
        <w:br/>
        <w:t>was wir hie kennen</w:t>
      </w:r>
      <w:r>
        <w:br/>
        <w:t>ist nur Müh und Herzeleid zu nennen.</w:t>
      </w:r>
    </w:p>
    <w:p w14:paraId="0CF6D642" w14:textId="77777777" w:rsidR="000A4615" w:rsidRDefault="000A4615" w:rsidP="000A4615">
      <w:pPr>
        <w:pStyle w:val="StandardWeb"/>
      </w:pPr>
      <w:r>
        <w:t>Ihr hingegen ruht in eurer Kammer,</w:t>
      </w:r>
      <w:r>
        <w:br/>
        <w:t>sicher und befreit von allem Jammer;</w:t>
      </w:r>
      <w:r>
        <w:br/>
        <w:t>kein Kreuz und Leiden</w:t>
      </w:r>
      <w:r>
        <w:br/>
        <w:t>ist euch hinderlich in euren Freuden.</w:t>
      </w:r>
    </w:p>
    <w:p w14:paraId="74865932" w14:textId="77777777" w:rsidR="000A4615" w:rsidRDefault="000A4615" w:rsidP="000A4615">
      <w:pPr>
        <w:pStyle w:val="StandardWeb"/>
      </w:pPr>
      <w:r>
        <w:t xml:space="preserve">Christus wischet ab euch alle </w:t>
      </w:r>
      <w:proofErr w:type="spellStart"/>
      <w:r>
        <w:t>Thränen</w:t>
      </w:r>
      <w:proofErr w:type="spellEnd"/>
      <w:r>
        <w:t>;</w:t>
      </w:r>
      <w:r>
        <w:br/>
        <w:t>habt das schon, wonach wir uns erst sehnen;</w:t>
      </w:r>
      <w:r>
        <w:br/>
        <w:t>euch wird gesungen</w:t>
      </w:r>
      <w:r>
        <w:br/>
        <w:t>was durch Keines Ohr allhie gedrungen.</w:t>
      </w:r>
    </w:p>
    <w:p w14:paraId="6118CE58" w14:textId="77777777" w:rsidR="000A4615" w:rsidRDefault="000A4615" w:rsidP="000A4615">
      <w:pPr>
        <w:pStyle w:val="StandardWeb"/>
      </w:pPr>
      <w:r>
        <w:t>Ach wer wollte denn nicht gerne sterben</w:t>
      </w:r>
      <w:r>
        <w:br/>
        <w:t>und den Himmel für die Welt ererben?</w:t>
      </w:r>
      <w:r>
        <w:br/>
        <w:t>Wer wollt hie bleiben,</w:t>
      </w:r>
      <w:r>
        <w:br/>
        <w:t xml:space="preserve">sich den Jammer länger </w:t>
      </w:r>
      <w:proofErr w:type="spellStart"/>
      <w:r>
        <w:t>laßen</w:t>
      </w:r>
      <w:proofErr w:type="spellEnd"/>
      <w:r>
        <w:t xml:space="preserve"> treiben?</w:t>
      </w:r>
    </w:p>
    <w:p w14:paraId="0FB0F77D" w14:textId="77777777" w:rsidR="000A4615" w:rsidRDefault="000A4615" w:rsidP="000A4615">
      <w:pPr>
        <w:pStyle w:val="StandardWeb"/>
      </w:pPr>
      <w:r>
        <w:t>Komm, o Christe, komm uns auszuspannen,</w:t>
      </w:r>
      <w:r>
        <w:br/>
        <w:t>lös‘ uns auf, und führ uns bald von dannen!</w:t>
      </w:r>
      <w:r>
        <w:br/>
        <w:t>Bei dir, o Sonne!</w:t>
      </w:r>
      <w:r>
        <w:br/>
        <w:t>ist der frommen Seelen Freud und Wonne.</w:t>
      </w:r>
    </w:p>
    <w:p w14:paraId="787A73DC" w14:textId="77777777" w:rsidR="0092288C" w:rsidRDefault="0092288C" w:rsidP="0092288C">
      <w:pPr>
        <w:pStyle w:val="berschrift1"/>
      </w:pPr>
      <w:r w:rsidRPr="00753410">
        <w:t xml:space="preserve">Raffet auch der </w:t>
      </w:r>
      <w:proofErr w:type="spellStart"/>
      <w:r w:rsidRPr="00753410">
        <w:t>tod</w:t>
      </w:r>
      <w:proofErr w:type="spellEnd"/>
      <w:r w:rsidRPr="00753410">
        <w:t xml:space="preserve"> die greisen haare,</w:t>
      </w:r>
    </w:p>
    <w:p w14:paraId="0CBBB683" w14:textId="77777777" w:rsidR="0092288C" w:rsidRDefault="0092288C" w:rsidP="0092288C">
      <w:pPr>
        <w:pStyle w:val="StandardWeb"/>
      </w:pPr>
      <w:r>
        <w:t xml:space="preserve">Raffet auch der </w:t>
      </w:r>
      <w:proofErr w:type="spellStart"/>
      <w:r>
        <w:t>tod</w:t>
      </w:r>
      <w:proofErr w:type="spellEnd"/>
      <w:r>
        <w:t xml:space="preserve"> die greisen haare,</w:t>
      </w:r>
      <w:r>
        <w:br/>
      </w:r>
      <w:proofErr w:type="spellStart"/>
      <w:r>
        <w:t>Hilfft</w:t>
      </w:r>
      <w:proofErr w:type="spellEnd"/>
      <w:r>
        <w:t xml:space="preserve"> nicht alte </w:t>
      </w:r>
      <w:proofErr w:type="spellStart"/>
      <w:r>
        <w:t>weißheit</w:t>
      </w:r>
      <w:proofErr w:type="spellEnd"/>
      <w:r>
        <w:t xml:space="preserve"> vieler </w:t>
      </w:r>
      <w:proofErr w:type="spellStart"/>
      <w:r>
        <w:t>jahre</w:t>
      </w:r>
      <w:proofErr w:type="spellEnd"/>
      <w:r>
        <w:t>?</w:t>
      </w:r>
      <w:r>
        <w:br/>
        <w:t xml:space="preserve">Was </w:t>
      </w:r>
      <w:proofErr w:type="spellStart"/>
      <w:r>
        <w:t>kan</w:t>
      </w:r>
      <w:proofErr w:type="spellEnd"/>
      <w:r>
        <w:t xml:space="preserve"> denn stehen</w:t>
      </w:r>
      <w:r>
        <w:br/>
        <w:t xml:space="preserve">Oder seiner </w:t>
      </w:r>
      <w:proofErr w:type="spellStart"/>
      <w:r>
        <w:t>grossen</w:t>
      </w:r>
      <w:proofErr w:type="spellEnd"/>
      <w:r>
        <w:t xml:space="preserve"> macht entgehen? </w:t>
      </w:r>
    </w:p>
    <w:p w14:paraId="18556F2C" w14:textId="77777777" w:rsidR="0092288C" w:rsidRDefault="0092288C" w:rsidP="0092288C">
      <w:pPr>
        <w:pStyle w:val="StandardWeb"/>
      </w:pPr>
      <w:r>
        <w:t>Wo ist Salomon, der weise, blieben,</w:t>
      </w:r>
      <w:r>
        <w:br/>
        <w:t xml:space="preserve">Ist er durch den </w:t>
      </w:r>
      <w:proofErr w:type="spellStart"/>
      <w:r>
        <w:t>tod</w:t>
      </w:r>
      <w:proofErr w:type="spellEnd"/>
      <w:r>
        <w:t xml:space="preserve"> nicht aufgerieben?</w:t>
      </w:r>
      <w:r>
        <w:br/>
        <w:t xml:space="preserve">Was </w:t>
      </w:r>
      <w:proofErr w:type="spellStart"/>
      <w:r>
        <w:t>sol</w:t>
      </w:r>
      <w:proofErr w:type="spellEnd"/>
      <w:r>
        <w:t xml:space="preserve"> die </w:t>
      </w:r>
      <w:proofErr w:type="spellStart"/>
      <w:r>
        <w:t>jugendt</w:t>
      </w:r>
      <w:proofErr w:type="spellEnd"/>
      <w:r>
        <w:br/>
        <w:t xml:space="preserve">Und der zarten </w:t>
      </w:r>
      <w:proofErr w:type="spellStart"/>
      <w:r>
        <w:t>jahre</w:t>
      </w:r>
      <w:proofErr w:type="spellEnd"/>
      <w:r>
        <w:t xml:space="preserve"> frische </w:t>
      </w:r>
      <w:proofErr w:type="spellStart"/>
      <w:r>
        <w:t>tugendt</w:t>
      </w:r>
      <w:proofErr w:type="spellEnd"/>
      <w:r>
        <w:t xml:space="preserve">? </w:t>
      </w:r>
    </w:p>
    <w:p w14:paraId="2096AB93" w14:textId="77777777" w:rsidR="0092288C" w:rsidRDefault="0092288C" w:rsidP="0092288C">
      <w:pPr>
        <w:pStyle w:val="StandardWeb"/>
      </w:pPr>
      <w:r>
        <w:t xml:space="preserve">Trotzt ihr reichen nur </w:t>
      </w:r>
      <w:proofErr w:type="spellStart"/>
      <w:r>
        <w:t>auff</w:t>
      </w:r>
      <w:proofErr w:type="spellEnd"/>
      <w:r>
        <w:t xml:space="preserve"> eure schätze,</w:t>
      </w:r>
      <w:r>
        <w:br/>
        <w:t xml:space="preserve">Könnt ihr auch </w:t>
      </w:r>
      <w:proofErr w:type="spellStart"/>
      <w:r>
        <w:t>entgehn</w:t>
      </w:r>
      <w:proofErr w:type="spellEnd"/>
      <w:r>
        <w:t xml:space="preserve"> des </w:t>
      </w:r>
      <w:proofErr w:type="spellStart"/>
      <w:r>
        <w:t>todes</w:t>
      </w:r>
      <w:proofErr w:type="spellEnd"/>
      <w:r>
        <w:t xml:space="preserve"> netze?</w:t>
      </w:r>
      <w:r>
        <w:br/>
        <w:t>Er wird nicht hören,</w:t>
      </w:r>
      <w:r>
        <w:br/>
        <w:t xml:space="preserve">Sitzt ihr auch dazu in </w:t>
      </w:r>
      <w:proofErr w:type="spellStart"/>
      <w:r>
        <w:t>grossen</w:t>
      </w:r>
      <w:proofErr w:type="spellEnd"/>
      <w:r>
        <w:t xml:space="preserve"> ehren. </w:t>
      </w:r>
    </w:p>
    <w:p w14:paraId="4F40EFE8" w14:textId="77777777" w:rsidR="0092288C" w:rsidRDefault="0092288C" w:rsidP="0092288C">
      <w:pPr>
        <w:pStyle w:val="StandardWeb"/>
      </w:pPr>
      <w:r>
        <w:t xml:space="preserve">Hat er nicht auch an den </w:t>
      </w:r>
      <w:proofErr w:type="spellStart"/>
      <w:r>
        <w:t>starcken</w:t>
      </w:r>
      <w:proofErr w:type="spellEnd"/>
      <w:r>
        <w:t xml:space="preserve"> </w:t>
      </w:r>
      <w:proofErr w:type="spellStart"/>
      <w:r>
        <w:t>riesen</w:t>
      </w:r>
      <w:proofErr w:type="spellEnd"/>
      <w:r>
        <w:br/>
        <w:t xml:space="preserve">Seines </w:t>
      </w:r>
      <w:proofErr w:type="spellStart"/>
      <w:r>
        <w:t>zorns</w:t>
      </w:r>
      <w:proofErr w:type="spellEnd"/>
      <w:r>
        <w:t xml:space="preserve"> und </w:t>
      </w:r>
      <w:proofErr w:type="spellStart"/>
      <w:r>
        <w:t>eyfers</w:t>
      </w:r>
      <w:proofErr w:type="spellEnd"/>
      <w:r>
        <w:t xml:space="preserve"> macht bewiesen?</w:t>
      </w:r>
      <w:r>
        <w:br/>
        <w:t xml:space="preserve">Was pocht ihr </w:t>
      </w:r>
      <w:proofErr w:type="spellStart"/>
      <w:r>
        <w:t>helden</w:t>
      </w:r>
      <w:proofErr w:type="spellEnd"/>
      <w:r>
        <w:t>?</w:t>
      </w:r>
      <w:r>
        <w:br/>
        <w:t xml:space="preserve">Schaut, der </w:t>
      </w:r>
      <w:proofErr w:type="spellStart"/>
      <w:r>
        <w:t>tod</w:t>
      </w:r>
      <w:proofErr w:type="spellEnd"/>
      <w:r>
        <w:t xml:space="preserve"> </w:t>
      </w:r>
      <w:proofErr w:type="spellStart"/>
      <w:r>
        <w:t>wil</w:t>
      </w:r>
      <w:proofErr w:type="spellEnd"/>
      <w:r>
        <w:t xml:space="preserve"> euch das end anmelden. </w:t>
      </w:r>
    </w:p>
    <w:p w14:paraId="09407864" w14:textId="77777777" w:rsidR="0092288C" w:rsidRDefault="0092288C" w:rsidP="0092288C">
      <w:pPr>
        <w:pStyle w:val="StandardWeb"/>
      </w:pPr>
      <w:proofErr w:type="spellStart"/>
      <w:r>
        <w:t>Darumb</w:t>
      </w:r>
      <w:proofErr w:type="spellEnd"/>
      <w:r>
        <w:t xml:space="preserve"> lasst uns all‘ in allen fällen</w:t>
      </w:r>
      <w:r>
        <w:br/>
        <w:t xml:space="preserve">Stets des </w:t>
      </w:r>
      <w:proofErr w:type="spellStart"/>
      <w:r>
        <w:t>todes</w:t>
      </w:r>
      <w:proofErr w:type="spellEnd"/>
      <w:r>
        <w:t xml:space="preserve"> </w:t>
      </w:r>
      <w:proofErr w:type="spellStart"/>
      <w:r>
        <w:t>bild</w:t>
      </w:r>
      <w:proofErr w:type="spellEnd"/>
      <w:r>
        <w:t xml:space="preserve"> vor </w:t>
      </w:r>
      <w:proofErr w:type="spellStart"/>
      <w:r>
        <w:t>augen</w:t>
      </w:r>
      <w:proofErr w:type="spellEnd"/>
      <w:r>
        <w:t xml:space="preserve"> stellen,</w:t>
      </w:r>
      <w:r>
        <w:br/>
        <w:t xml:space="preserve">Auch </w:t>
      </w:r>
      <w:proofErr w:type="spellStart"/>
      <w:r>
        <w:t>stehn</w:t>
      </w:r>
      <w:proofErr w:type="spellEnd"/>
      <w:r>
        <w:t xml:space="preserve"> und wachen,</w:t>
      </w:r>
      <w:r>
        <w:br/>
        <w:t xml:space="preserve">Uns in Christo von der </w:t>
      </w:r>
      <w:proofErr w:type="spellStart"/>
      <w:r>
        <w:t>welt</w:t>
      </w:r>
      <w:proofErr w:type="spellEnd"/>
      <w:r>
        <w:t xml:space="preserve"> zu machen. </w:t>
      </w:r>
    </w:p>
    <w:p w14:paraId="34034AF5" w14:textId="4961C76E" w:rsidR="00753410" w:rsidRDefault="00753410" w:rsidP="00753410">
      <w:pPr>
        <w:pStyle w:val="berschrift1"/>
        <w:rPr>
          <w:sz w:val="48"/>
        </w:rPr>
      </w:pPr>
      <w:r w:rsidRPr="00753410">
        <w:t>Schöner Himmelssaal</w:t>
      </w:r>
    </w:p>
    <w:p w14:paraId="7D5F66DA" w14:textId="77777777" w:rsidR="00753410" w:rsidRDefault="00753410" w:rsidP="00753410">
      <w:pPr>
        <w:pStyle w:val="StandardWeb"/>
      </w:pPr>
      <w:r>
        <w:t>1. Schöner Himmelssaal,</w:t>
      </w:r>
      <w:r>
        <w:br/>
        <w:t>Vaterland der Frommen,</w:t>
      </w:r>
      <w:r>
        <w:br/>
        <w:t>Die aus großer Qual</w:t>
      </w:r>
      <w:r>
        <w:br/>
        <w:t>Dieses Lebens kommen</w:t>
      </w:r>
      <w:r>
        <w:br/>
        <w:t>Und von keiner Lust</w:t>
      </w:r>
      <w:r>
        <w:br/>
        <w:t xml:space="preserve">In der Welt </w:t>
      </w:r>
      <w:proofErr w:type="spellStart"/>
      <w:r>
        <w:t>gewußt</w:t>
      </w:r>
      <w:proofErr w:type="spellEnd"/>
      <w:r>
        <w:t xml:space="preserve">! </w:t>
      </w:r>
    </w:p>
    <w:p w14:paraId="4FF9AED5" w14:textId="77777777" w:rsidR="00753410" w:rsidRDefault="00753410" w:rsidP="00753410">
      <w:pPr>
        <w:pStyle w:val="StandardWeb"/>
      </w:pPr>
      <w:r>
        <w:t>2. Sei mir hoch gegrüßt,</w:t>
      </w:r>
      <w:r>
        <w:br/>
        <w:t>Dich such‘ ich vor allen</w:t>
      </w:r>
      <w:r>
        <w:br/>
        <w:t>Weil ich öd‘ und wüst</w:t>
      </w:r>
      <w:r>
        <w:br/>
        <w:t>In der Welt muss wallen</w:t>
      </w:r>
      <w:r>
        <w:br/>
        <w:t>Und von Kreuz und Pein</w:t>
      </w:r>
      <w:r>
        <w:br/>
        <w:t xml:space="preserve">Nie befreit kann sein. </w:t>
      </w:r>
    </w:p>
    <w:p w14:paraId="38B5021D" w14:textId="1483BCC5" w:rsidR="00753410" w:rsidRDefault="00753410" w:rsidP="00753410">
      <w:pPr>
        <w:pStyle w:val="StandardWeb"/>
      </w:pPr>
      <w:r>
        <w:t>3. Deinetwegen bloß</w:t>
      </w:r>
      <w:r>
        <w:br/>
        <w:t>Trag‘ ich dies mein Leiden,</w:t>
      </w:r>
      <w:r>
        <w:br/>
        <w:t>Diesen Herzensstoß</w:t>
      </w:r>
      <w:r>
        <w:br/>
        <w:t>Willig und mit Freuden;</w:t>
      </w:r>
      <w:r>
        <w:br/>
        <w:t>Du versüßest mir</w:t>
      </w:r>
      <w:r>
        <w:br/>
        <w:t xml:space="preserve">Alle Galle hier. </w:t>
      </w:r>
    </w:p>
    <w:p w14:paraId="131ED91F" w14:textId="77777777" w:rsidR="00753410" w:rsidRDefault="00753410" w:rsidP="00753410">
      <w:pPr>
        <w:pStyle w:val="StandardWeb"/>
      </w:pPr>
      <w:r>
        <w:t>4. Trüg‘ ich durch den Tod</w:t>
      </w:r>
      <w:r>
        <w:br/>
        <w:t>Nicht nach Dir Verlangen:</w:t>
      </w:r>
      <w:r>
        <w:br/>
        <w:t>O, in meiner Noth</w:t>
      </w:r>
      <w:r>
        <w:br/>
        <w:t>Wär‘ ich längst vergangen!</w:t>
      </w:r>
      <w:r>
        <w:br/>
        <w:t>Du bist, einig Du,</w:t>
      </w:r>
      <w:r>
        <w:br/>
        <w:t xml:space="preserve">Nichts sonst meine Ruh. </w:t>
      </w:r>
    </w:p>
    <w:p w14:paraId="217C31C9" w14:textId="77777777" w:rsidR="00753410" w:rsidRDefault="00753410" w:rsidP="00753410">
      <w:pPr>
        <w:pStyle w:val="StandardWeb"/>
      </w:pPr>
      <w:r>
        <w:t>5. Gott, Du kennst vorhin</w:t>
      </w:r>
      <w:r>
        <w:br/>
        <w:t>Alles, was mich kränket,</w:t>
      </w:r>
      <w:r>
        <w:br/>
        <w:t>Und woran mein Sinn</w:t>
      </w:r>
      <w:r>
        <w:br/>
        <w:t>Tag und Nacht gedenket;</w:t>
      </w:r>
      <w:r>
        <w:br/>
        <w:t>Niemand weiß um mich,</w:t>
      </w:r>
      <w:r>
        <w:br/>
        <w:t xml:space="preserve">Als nur Du und ich. </w:t>
      </w:r>
    </w:p>
    <w:p w14:paraId="348EB659" w14:textId="77777777" w:rsidR="00753410" w:rsidRDefault="00753410" w:rsidP="00753410">
      <w:pPr>
        <w:pStyle w:val="StandardWeb"/>
      </w:pPr>
      <w:r>
        <w:t>6. Hab‘ ich noch nicht sehr</w:t>
      </w:r>
      <w:r>
        <w:br/>
      </w:r>
      <w:proofErr w:type="spellStart"/>
      <w:r>
        <w:t>Ursach</w:t>
      </w:r>
      <w:proofErr w:type="spellEnd"/>
      <w:r>
        <w:t>, mich zu klagen:</w:t>
      </w:r>
      <w:r>
        <w:br/>
        <w:t xml:space="preserve">Ei, so </w:t>
      </w:r>
      <w:proofErr w:type="spellStart"/>
      <w:r>
        <w:t>thu</w:t>
      </w:r>
      <w:proofErr w:type="spellEnd"/>
      <w:r>
        <w:t xml:space="preserve"> noch mehr</w:t>
      </w:r>
      <w:r>
        <w:br/>
        <w:t>Plage zu den Plagen;</w:t>
      </w:r>
      <w:r>
        <w:br/>
        <w:t>Denn Du trägst, mein Heil,</w:t>
      </w:r>
      <w:r>
        <w:br/>
        <w:t xml:space="preserve">Doch das meiste Theil. </w:t>
      </w:r>
    </w:p>
    <w:p w14:paraId="61F6555D" w14:textId="77777777" w:rsidR="00753410" w:rsidRDefault="00753410" w:rsidP="00753410">
      <w:pPr>
        <w:pStyle w:val="StandardWeb"/>
      </w:pPr>
      <w:r>
        <w:t xml:space="preserve">7. </w:t>
      </w:r>
      <w:proofErr w:type="spellStart"/>
      <w:r>
        <w:t>Laß</w:t>
      </w:r>
      <w:proofErr w:type="spellEnd"/>
      <w:r>
        <w:t xml:space="preserve"> dies Leben mir</w:t>
      </w:r>
      <w:r>
        <w:br/>
        <w:t>Wohl versalzet werden,</w:t>
      </w:r>
      <w:r>
        <w:br/>
      </w:r>
      <w:proofErr w:type="spellStart"/>
      <w:r>
        <w:t>Daß</w:t>
      </w:r>
      <w:proofErr w:type="spellEnd"/>
      <w:r>
        <w:t xml:space="preserve"> ich mich nach Dir</w:t>
      </w:r>
      <w:r>
        <w:br/>
        <w:t>Sehne von der Erden</w:t>
      </w:r>
      <w:r>
        <w:br/>
        <w:t>Und den Tod bequem</w:t>
      </w:r>
      <w:r>
        <w:br/>
        <w:t xml:space="preserve">In die Arme </w:t>
      </w:r>
      <w:proofErr w:type="spellStart"/>
      <w:r>
        <w:t>nehm</w:t>
      </w:r>
      <w:proofErr w:type="spellEnd"/>
      <w:r>
        <w:t xml:space="preserve">. </w:t>
      </w:r>
    </w:p>
    <w:p w14:paraId="4235B33E" w14:textId="77777777" w:rsidR="00753410" w:rsidRDefault="00753410" w:rsidP="00753410">
      <w:pPr>
        <w:pStyle w:val="StandardWeb"/>
      </w:pPr>
      <w:r>
        <w:t>8. O wie werd‘ ich mich</w:t>
      </w:r>
      <w:r>
        <w:br/>
        <w:t>Dort an Dir erquicken!</w:t>
      </w:r>
      <w:r>
        <w:br/>
        <w:t>Du wirst mich und ich</w:t>
      </w:r>
      <w:r>
        <w:br/>
        <w:t>Werde dich anblicken, –</w:t>
      </w:r>
      <w:r>
        <w:br/>
        <w:t>Ewig herrlich, reich</w:t>
      </w:r>
      <w:r>
        <w:br/>
        <w:t>Und den Engeln gleich.</w:t>
      </w:r>
    </w:p>
    <w:p w14:paraId="212A1EED" w14:textId="77777777" w:rsidR="00753410" w:rsidRDefault="00753410" w:rsidP="00753410">
      <w:pPr>
        <w:pStyle w:val="StandardWeb"/>
      </w:pPr>
      <w:r>
        <w:t>9. Schöner Himmelssaal,</w:t>
      </w:r>
      <w:r>
        <w:br/>
        <w:t>Vaterland der Frommen,</w:t>
      </w:r>
      <w:r>
        <w:br/>
        <w:t>Ende meiner Qual:</w:t>
      </w:r>
      <w:r>
        <w:br/>
        <w:t>Heiß mich zu Dir kommen;</w:t>
      </w:r>
      <w:r>
        <w:br/>
        <w:t>Denn ich wünsch‘ allein</w:t>
      </w:r>
      <w:r>
        <w:br/>
        <w:t xml:space="preserve">Bald bei Dir zu sein. </w:t>
      </w:r>
    </w:p>
    <w:p w14:paraId="6B6B23B8" w14:textId="77777777" w:rsidR="000A4615" w:rsidRDefault="000A4615" w:rsidP="000A4615">
      <w:pPr>
        <w:pStyle w:val="berschrift1"/>
      </w:pPr>
      <w:r>
        <w:t>So lobt nun Gott, ihr seine knechte</w:t>
      </w:r>
    </w:p>
    <w:p w14:paraId="08463033" w14:textId="77777777" w:rsidR="000A4615" w:rsidRDefault="000A4615" w:rsidP="000A4615">
      <w:pPr>
        <w:rPr>
          <w:b/>
        </w:rPr>
      </w:pPr>
      <w:r w:rsidRPr="000A4615">
        <w:rPr>
          <w:b/>
        </w:rPr>
        <w:t>Psalm 113.</w:t>
      </w:r>
    </w:p>
    <w:p w14:paraId="07B3CCCD" w14:textId="77777777" w:rsidR="000A4615" w:rsidRDefault="000A4615" w:rsidP="000A4615">
      <w:r>
        <w:t>So lobt nun Gott, ihr seine knechte,</w:t>
      </w:r>
      <w:r>
        <w:br/>
        <w:t xml:space="preserve">Lobet seines </w:t>
      </w:r>
      <w:proofErr w:type="spellStart"/>
      <w:r>
        <w:t>nahmens</w:t>
      </w:r>
      <w:proofErr w:type="spellEnd"/>
      <w:r>
        <w:t xml:space="preserve"> ehre,</w:t>
      </w:r>
      <w:r>
        <w:br/>
        <w:t xml:space="preserve">Gelobt </w:t>
      </w:r>
      <w:proofErr w:type="spellStart"/>
      <w:r>
        <w:t>sey</w:t>
      </w:r>
      <w:proofErr w:type="spellEnd"/>
      <w:r>
        <w:t xml:space="preserve"> seine </w:t>
      </w:r>
      <w:proofErr w:type="spellStart"/>
      <w:r>
        <w:t>gnad</w:t>
      </w:r>
      <w:proofErr w:type="spellEnd"/>
      <w:r>
        <w:t xml:space="preserve"> und rechte,</w:t>
      </w:r>
      <w:r>
        <w:br/>
        <w:t xml:space="preserve">Alle </w:t>
      </w:r>
      <w:proofErr w:type="spellStart"/>
      <w:r>
        <w:t>welt</w:t>
      </w:r>
      <w:proofErr w:type="spellEnd"/>
      <w:r>
        <w:t xml:space="preserve"> sein lob vermehre.</w:t>
      </w:r>
      <w:r>
        <w:br/>
        <w:t>Ihn soll man rühmen und nicht schweigen,</w:t>
      </w:r>
      <w:r>
        <w:br/>
        <w:t>So lang, als sich nach dieser zeit,</w:t>
      </w:r>
      <w:r>
        <w:br/>
        <w:t>Kein ziel und maß wird können zeigen</w:t>
      </w:r>
      <w:r>
        <w:br/>
        <w:t xml:space="preserve">Der </w:t>
      </w:r>
      <w:proofErr w:type="spellStart"/>
      <w:r>
        <w:t>ungeendten</w:t>
      </w:r>
      <w:proofErr w:type="spellEnd"/>
      <w:r>
        <w:t xml:space="preserve"> </w:t>
      </w:r>
      <w:proofErr w:type="spellStart"/>
      <w:r>
        <w:t>ewigkeit</w:t>
      </w:r>
      <w:proofErr w:type="spellEnd"/>
      <w:r>
        <w:t>.</w:t>
      </w:r>
    </w:p>
    <w:p w14:paraId="17C497C3" w14:textId="77777777" w:rsidR="000A4615" w:rsidRDefault="000A4615" w:rsidP="000A4615">
      <w:pPr>
        <w:pStyle w:val="StandardWeb"/>
      </w:pPr>
      <w:r>
        <w:t xml:space="preserve">Des </w:t>
      </w:r>
      <w:proofErr w:type="spellStart"/>
      <w:r>
        <w:t>herren</w:t>
      </w:r>
      <w:proofErr w:type="spellEnd"/>
      <w:r>
        <w:t xml:space="preserve"> </w:t>
      </w:r>
      <w:proofErr w:type="spellStart"/>
      <w:r>
        <w:t>nahme</w:t>
      </w:r>
      <w:proofErr w:type="spellEnd"/>
      <w:r>
        <w:t xml:space="preserve"> </w:t>
      </w:r>
      <w:proofErr w:type="spellStart"/>
      <w:r>
        <w:t>sey</w:t>
      </w:r>
      <w:proofErr w:type="spellEnd"/>
      <w:r>
        <w:t xml:space="preserve"> erhöhet,</w:t>
      </w:r>
      <w:r>
        <w:br/>
        <w:t xml:space="preserve">Seiner </w:t>
      </w:r>
      <w:proofErr w:type="spellStart"/>
      <w:r>
        <w:t>gnaden</w:t>
      </w:r>
      <w:proofErr w:type="spellEnd"/>
      <w:r>
        <w:t xml:space="preserve"> lob gelange</w:t>
      </w:r>
      <w:r>
        <w:br/>
        <w:t xml:space="preserve">Von dar an, wo die sonn‘ </w:t>
      </w:r>
      <w:proofErr w:type="spellStart"/>
      <w:r>
        <w:t>auffgehet</w:t>
      </w:r>
      <w:proofErr w:type="spellEnd"/>
      <w:r>
        <w:t>,</w:t>
      </w:r>
      <w:r>
        <w:br/>
      </w:r>
      <w:proofErr w:type="spellStart"/>
      <w:r>
        <w:t>Biß</w:t>
      </w:r>
      <w:proofErr w:type="spellEnd"/>
      <w:r>
        <w:t xml:space="preserve"> zu ihrem </w:t>
      </w:r>
      <w:proofErr w:type="spellStart"/>
      <w:r>
        <w:t>niedergange</w:t>
      </w:r>
      <w:proofErr w:type="spellEnd"/>
      <w:r>
        <w:t>.</w:t>
      </w:r>
      <w:r>
        <w:br/>
        <w:t xml:space="preserve">Ihm müssen alle </w:t>
      </w:r>
      <w:proofErr w:type="spellStart"/>
      <w:r>
        <w:t>heyden</w:t>
      </w:r>
      <w:proofErr w:type="spellEnd"/>
      <w:r>
        <w:t xml:space="preserve"> weichen</w:t>
      </w:r>
      <w:r>
        <w:br/>
        <w:t xml:space="preserve">An </w:t>
      </w:r>
      <w:proofErr w:type="spellStart"/>
      <w:r>
        <w:t>grosser</w:t>
      </w:r>
      <w:proofErr w:type="spellEnd"/>
      <w:r>
        <w:t xml:space="preserve"> </w:t>
      </w:r>
      <w:proofErr w:type="spellStart"/>
      <w:r>
        <w:t>hoheit</w:t>
      </w:r>
      <w:proofErr w:type="spellEnd"/>
      <w:r>
        <w:t xml:space="preserve">, zier und </w:t>
      </w:r>
      <w:proofErr w:type="spellStart"/>
      <w:r>
        <w:t>pracht</w:t>
      </w:r>
      <w:proofErr w:type="spellEnd"/>
      <w:r>
        <w:t>,</w:t>
      </w:r>
      <w:r>
        <w:br/>
        <w:t xml:space="preserve">So weit die </w:t>
      </w:r>
      <w:proofErr w:type="spellStart"/>
      <w:r>
        <w:t>liechten</w:t>
      </w:r>
      <w:proofErr w:type="spellEnd"/>
      <w:r>
        <w:t xml:space="preserve"> </w:t>
      </w:r>
      <w:proofErr w:type="spellStart"/>
      <w:r>
        <w:t>sterne</w:t>
      </w:r>
      <w:proofErr w:type="spellEnd"/>
      <w:r>
        <w:t xml:space="preserve"> reichen,</w:t>
      </w:r>
      <w:r>
        <w:br/>
        <w:t>Geht seines namens ehr und macht.</w:t>
      </w:r>
    </w:p>
    <w:p w14:paraId="6BFECBA9" w14:textId="77777777" w:rsidR="000A4615" w:rsidRDefault="000A4615" w:rsidP="000A4615">
      <w:pPr>
        <w:pStyle w:val="StandardWeb"/>
      </w:pPr>
      <w:r>
        <w:t>Wer ist wie unser Gott so prächtig,</w:t>
      </w:r>
      <w:r>
        <w:br/>
        <w:t>Der so hoch gesetzt mag werden,</w:t>
      </w:r>
      <w:r>
        <w:br/>
        <w:t xml:space="preserve">Und </w:t>
      </w:r>
      <w:proofErr w:type="spellStart"/>
      <w:r>
        <w:t>siehet</w:t>
      </w:r>
      <w:proofErr w:type="spellEnd"/>
      <w:r>
        <w:t xml:space="preserve"> </w:t>
      </w:r>
      <w:proofErr w:type="spellStart"/>
      <w:r>
        <w:t>auff</w:t>
      </w:r>
      <w:proofErr w:type="spellEnd"/>
      <w:r>
        <w:t xml:space="preserve"> das niederträchtig</w:t>
      </w:r>
      <w:r>
        <w:br/>
        <w:t xml:space="preserve">In dem </w:t>
      </w:r>
      <w:proofErr w:type="spellStart"/>
      <w:r>
        <w:t>himmel</w:t>
      </w:r>
      <w:proofErr w:type="spellEnd"/>
      <w:r>
        <w:t xml:space="preserve"> und </w:t>
      </w:r>
      <w:proofErr w:type="spellStart"/>
      <w:r>
        <w:t>auff</w:t>
      </w:r>
      <w:proofErr w:type="spellEnd"/>
      <w:r>
        <w:t xml:space="preserve"> erden?</w:t>
      </w:r>
      <w:r>
        <w:br/>
        <w:t>Der aus dem staube den geringen</w:t>
      </w:r>
      <w:r>
        <w:br/>
        <w:t xml:space="preserve">Gar herrlich </w:t>
      </w:r>
      <w:proofErr w:type="spellStart"/>
      <w:r>
        <w:t>auffzurichten</w:t>
      </w:r>
      <w:proofErr w:type="spellEnd"/>
      <w:r>
        <w:t xml:space="preserve"> weiß,</w:t>
      </w:r>
      <w:r>
        <w:br/>
        <w:t xml:space="preserve">Den armen aus dem </w:t>
      </w:r>
      <w:proofErr w:type="spellStart"/>
      <w:r>
        <w:t>koht</w:t>
      </w:r>
      <w:proofErr w:type="spellEnd"/>
      <w:r>
        <w:t xml:space="preserve"> zu bringen</w:t>
      </w:r>
      <w:r>
        <w:br/>
        <w:t xml:space="preserve">Und ihm zu geben ehr und </w:t>
      </w:r>
      <w:proofErr w:type="spellStart"/>
      <w:r>
        <w:t>preiß</w:t>
      </w:r>
      <w:proofErr w:type="spellEnd"/>
      <w:r>
        <w:t>.</w:t>
      </w:r>
    </w:p>
    <w:p w14:paraId="28D7F899" w14:textId="77777777" w:rsidR="000A4615" w:rsidRDefault="000A4615" w:rsidP="000A4615">
      <w:pPr>
        <w:pStyle w:val="StandardWeb"/>
      </w:pPr>
      <w:r>
        <w:t xml:space="preserve">Er setzt ihn an der fürsten </w:t>
      </w:r>
      <w:proofErr w:type="spellStart"/>
      <w:r>
        <w:t>seite</w:t>
      </w:r>
      <w:proofErr w:type="spellEnd"/>
      <w:r>
        <w:t>,</w:t>
      </w:r>
      <w:r>
        <w:br/>
        <w:t xml:space="preserve">Ehret ihn mit hohem </w:t>
      </w:r>
      <w:proofErr w:type="spellStart"/>
      <w:r>
        <w:t>stande</w:t>
      </w:r>
      <w:proofErr w:type="spellEnd"/>
      <w:r>
        <w:t>,</w:t>
      </w:r>
      <w:r>
        <w:br/>
      </w:r>
      <w:proofErr w:type="spellStart"/>
      <w:r>
        <w:t>Daß</w:t>
      </w:r>
      <w:proofErr w:type="spellEnd"/>
      <w:r>
        <w:t xml:space="preserve"> seiner </w:t>
      </w:r>
      <w:proofErr w:type="spellStart"/>
      <w:r>
        <w:t>kunst</w:t>
      </w:r>
      <w:proofErr w:type="spellEnd"/>
      <w:r>
        <w:t xml:space="preserve"> sich alle </w:t>
      </w:r>
      <w:proofErr w:type="spellStart"/>
      <w:r>
        <w:t>leute</w:t>
      </w:r>
      <w:proofErr w:type="spellEnd"/>
      <w:r>
        <w:br/>
        <w:t xml:space="preserve">Freuen in dem </w:t>
      </w:r>
      <w:proofErr w:type="spellStart"/>
      <w:r>
        <w:t>gantzen</w:t>
      </w:r>
      <w:proofErr w:type="spellEnd"/>
      <w:r>
        <w:t xml:space="preserve"> lande.</w:t>
      </w:r>
      <w:r>
        <w:br/>
        <w:t xml:space="preserve">Auch </w:t>
      </w:r>
      <w:proofErr w:type="spellStart"/>
      <w:r>
        <w:t>wil</w:t>
      </w:r>
      <w:proofErr w:type="spellEnd"/>
      <w:r>
        <w:t xml:space="preserve"> der </w:t>
      </w:r>
      <w:proofErr w:type="spellStart"/>
      <w:r>
        <w:t>herr</w:t>
      </w:r>
      <w:proofErr w:type="spellEnd"/>
      <w:r>
        <w:t xml:space="preserve"> mit </w:t>
      </w:r>
      <w:proofErr w:type="spellStart"/>
      <w:r>
        <w:t>freud</w:t>
      </w:r>
      <w:proofErr w:type="spellEnd"/>
      <w:r>
        <w:t xml:space="preserve"> und </w:t>
      </w:r>
      <w:proofErr w:type="spellStart"/>
      <w:r>
        <w:t>segen</w:t>
      </w:r>
      <w:proofErr w:type="spellEnd"/>
      <w:r>
        <w:br/>
        <w:t xml:space="preserve">Die, so noch nie </w:t>
      </w:r>
      <w:proofErr w:type="spellStart"/>
      <w:r>
        <w:t>gebohren</w:t>
      </w:r>
      <w:proofErr w:type="spellEnd"/>
      <w:r>
        <w:t xml:space="preserve"> hat,</w:t>
      </w:r>
      <w:r>
        <w:br/>
        <w:t xml:space="preserve">Im hause seines </w:t>
      </w:r>
      <w:proofErr w:type="spellStart"/>
      <w:r>
        <w:t>volcks</w:t>
      </w:r>
      <w:proofErr w:type="spellEnd"/>
      <w:r>
        <w:t xml:space="preserve"> belegen,</w:t>
      </w:r>
      <w:r>
        <w:br/>
      </w:r>
      <w:proofErr w:type="spellStart"/>
      <w:r>
        <w:t>Daß</w:t>
      </w:r>
      <w:proofErr w:type="spellEnd"/>
      <w:r>
        <w:t xml:space="preserve"> man ihn lobe </w:t>
      </w:r>
      <w:proofErr w:type="spellStart"/>
      <w:r>
        <w:t>früe</w:t>
      </w:r>
      <w:proofErr w:type="spellEnd"/>
      <w:r>
        <w:t xml:space="preserve"> und </w:t>
      </w:r>
      <w:proofErr w:type="spellStart"/>
      <w:r>
        <w:t>spat</w:t>
      </w:r>
      <w:proofErr w:type="spellEnd"/>
      <w:r>
        <w:t>.</w:t>
      </w:r>
    </w:p>
    <w:p w14:paraId="35A66B7E" w14:textId="4C7689D4" w:rsidR="000A4615" w:rsidRDefault="000A4615" w:rsidP="000A4615">
      <w:pPr>
        <w:pStyle w:val="berschrift1"/>
      </w:pPr>
      <w:r>
        <w:t xml:space="preserve">Was hat doch der für </w:t>
      </w:r>
      <w:proofErr w:type="spellStart"/>
      <w:r>
        <w:t>grossen</w:t>
      </w:r>
      <w:proofErr w:type="spellEnd"/>
      <w:r>
        <w:t xml:space="preserve"> nutz</w:t>
      </w:r>
    </w:p>
    <w:p w14:paraId="36E262B2" w14:textId="64A55478" w:rsidR="000A4615" w:rsidRPr="000A4615" w:rsidRDefault="000A4615" w:rsidP="000A4615">
      <w:pPr>
        <w:rPr>
          <w:b/>
          <w:bCs/>
        </w:rPr>
      </w:pPr>
      <w:r w:rsidRPr="000A4615">
        <w:rPr>
          <w:b/>
          <w:bCs/>
        </w:rPr>
        <w:t>Syrach 34. v. 17. 18. 19. 20.</w:t>
      </w:r>
    </w:p>
    <w:p w14:paraId="25F10D2C" w14:textId="77777777" w:rsidR="000A4615" w:rsidRDefault="000A4615" w:rsidP="000A4615">
      <w:pPr>
        <w:pStyle w:val="StandardWeb"/>
      </w:pPr>
      <w:r>
        <w:t xml:space="preserve">Was hat doch der für </w:t>
      </w:r>
      <w:proofErr w:type="spellStart"/>
      <w:r>
        <w:t>grossen</w:t>
      </w:r>
      <w:proofErr w:type="spellEnd"/>
      <w:r>
        <w:t xml:space="preserve"> nutz</w:t>
      </w:r>
      <w:r>
        <w:br/>
        <w:t xml:space="preserve">Der Gott den </w:t>
      </w:r>
      <w:proofErr w:type="spellStart"/>
      <w:r>
        <w:t>herren</w:t>
      </w:r>
      <w:proofErr w:type="spellEnd"/>
      <w:r>
        <w:t xml:space="preserve"> scheuet!</w:t>
      </w:r>
      <w:r>
        <w:br/>
        <w:t xml:space="preserve">Ist nicht der </w:t>
      </w:r>
      <w:proofErr w:type="spellStart"/>
      <w:r>
        <w:t>herr</w:t>
      </w:r>
      <w:proofErr w:type="spellEnd"/>
      <w:r>
        <w:t xml:space="preserve"> sein </w:t>
      </w:r>
      <w:proofErr w:type="spellStart"/>
      <w:r>
        <w:t>schild</w:t>
      </w:r>
      <w:proofErr w:type="spellEnd"/>
      <w:r>
        <w:t xml:space="preserve"> und trutz,</w:t>
      </w:r>
      <w:r>
        <w:br/>
        <w:t xml:space="preserve">Wenn ihm ein </w:t>
      </w:r>
      <w:proofErr w:type="spellStart"/>
      <w:r>
        <w:t>unglück</w:t>
      </w:r>
      <w:proofErr w:type="spellEnd"/>
      <w:r>
        <w:t xml:space="preserve"> </w:t>
      </w:r>
      <w:proofErr w:type="spellStart"/>
      <w:r>
        <w:t>dreuet</w:t>
      </w:r>
      <w:proofErr w:type="spellEnd"/>
      <w:r>
        <w:t>?</w:t>
      </w:r>
      <w:r>
        <w:br/>
        <w:t xml:space="preserve">Des </w:t>
      </w:r>
      <w:proofErr w:type="spellStart"/>
      <w:r>
        <w:t>herren</w:t>
      </w:r>
      <w:proofErr w:type="spellEnd"/>
      <w:r>
        <w:t xml:space="preserve"> helles </w:t>
      </w:r>
      <w:proofErr w:type="spellStart"/>
      <w:r>
        <w:t>auge</w:t>
      </w:r>
      <w:proofErr w:type="spellEnd"/>
      <w:r>
        <w:t xml:space="preserve"> sieht</w:t>
      </w:r>
      <w:r>
        <w:br/>
      </w:r>
      <w:proofErr w:type="spellStart"/>
      <w:r>
        <w:t>Auff</w:t>
      </w:r>
      <w:proofErr w:type="spellEnd"/>
      <w:r>
        <w:t xml:space="preserve"> alle </w:t>
      </w:r>
      <w:proofErr w:type="spellStart"/>
      <w:r>
        <w:t>menschen</w:t>
      </w:r>
      <w:proofErr w:type="spellEnd"/>
      <w:r>
        <w:t xml:space="preserve">, der </w:t>
      </w:r>
      <w:proofErr w:type="spellStart"/>
      <w:r>
        <w:t>gemüt</w:t>
      </w:r>
      <w:proofErr w:type="spellEnd"/>
      <w:r>
        <w:t>‘</w:t>
      </w:r>
      <w:r>
        <w:br/>
        <w:t xml:space="preserve">Ihn mag von </w:t>
      </w:r>
      <w:proofErr w:type="spellStart"/>
      <w:r>
        <w:t>hertzen</w:t>
      </w:r>
      <w:proofErr w:type="spellEnd"/>
      <w:r>
        <w:t xml:space="preserve"> lieben,</w:t>
      </w:r>
      <w:r>
        <w:br/>
      </w:r>
      <w:proofErr w:type="spellStart"/>
      <w:r>
        <w:t>Daß</w:t>
      </w:r>
      <w:proofErr w:type="spellEnd"/>
      <w:r>
        <w:t xml:space="preserve"> sie nichts </w:t>
      </w:r>
      <w:proofErr w:type="spellStart"/>
      <w:r>
        <w:t>muß</w:t>
      </w:r>
      <w:proofErr w:type="spellEnd"/>
      <w:r>
        <w:t xml:space="preserve"> betrüben. </w:t>
      </w:r>
    </w:p>
    <w:p w14:paraId="2B9327E7" w14:textId="77777777" w:rsidR="000A4615" w:rsidRDefault="000A4615" w:rsidP="000A4615">
      <w:pPr>
        <w:pStyle w:val="StandardWeb"/>
      </w:pPr>
      <w:r>
        <w:t xml:space="preserve">Der </w:t>
      </w:r>
      <w:proofErr w:type="spellStart"/>
      <w:r>
        <w:t>herr</w:t>
      </w:r>
      <w:proofErr w:type="spellEnd"/>
      <w:r>
        <w:t xml:space="preserve"> ist wieder die </w:t>
      </w:r>
      <w:proofErr w:type="spellStart"/>
      <w:r>
        <w:t>gewalt</w:t>
      </w:r>
      <w:proofErr w:type="spellEnd"/>
      <w:r>
        <w:br/>
        <w:t>Ein schloss, so uns beschütze,</w:t>
      </w:r>
      <w:r>
        <w:br/>
        <w:t xml:space="preserve">In </w:t>
      </w:r>
      <w:proofErr w:type="spellStart"/>
      <w:r>
        <w:t>noth</w:t>
      </w:r>
      <w:proofErr w:type="spellEnd"/>
      <w:r>
        <w:t xml:space="preserve"> der </w:t>
      </w:r>
      <w:proofErr w:type="spellStart"/>
      <w:r>
        <w:t>stärckest</w:t>
      </w:r>
      <w:proofErr w:type="spellEnd"/>
      <w:r>
        <w:t xml:space="preserve"> </w:t>
      </w:r>
      <w:proofErr w:type="spellStart"/>
      <w:r>
        <w:t>auffenthalt</w:t>
      </w:r>
      <w:proofErr w:type="spellEnd"/>
      <w:r>
        <w:t>,</w:t>
      </w:r>
      <w:r>
        <w:br/>
        <w:t xml:space="preserve">Ein schatten in der </w:t>
      </w:r>
      <w:proofErr w:type="spellStart"/>
      <w:r>
        <w:t>hitze</w:t>
      </w:r>
      <w:proofErr w:type="spellEnd"/>
      <w:r>
        <w:t>,</w:t>
      </w:r>
      <w:r>
        <w:br/>
        <w:t xml:space="preserve">Ein </w:t>
      </w:r>
      <w:proofErr w:type="spellStart"/>
      <w:r>
        <w:t>hütte</w:t>
      </w:r>
      <w:proofErr w:type="spellEnd"/>
      <w:r>
        <w:t xml:space="preserve">, wenn der </w:t>
      </w:r>
      <w:proofErr w:type="spellStart"/>
      <w:r>
        <w:t>mittag</w:t>
      </w:r>
      <w:proofErr w:type="spellEnd"/>
      <w:r>
        <w:t xml:space="preserve"> brennt,</w:t>
      </w:r>
      <w:r>
        <w:br/>
        <w:t xml:space="preserve">Ein stab, der allen fall </w:t>
      </w:r>
      <w:proofErr w:type="spellStart"/>
      <w:r>
        <w:t>abwendt</w:t>
      </w:r>
      <w:proofErr w:type="spellEnd"/>
      <w:r>
        <w:t>,</w:t>
      </w:r>
      <w:r>
        <w:br/>
        <w:t xml:space="preserve">Ein‘ </w:t>
      </w:r>
      <w:proofErr w:type="spellStart"/>
      <w:r>
        <w:t>hülffe</w:t>
      </w:r>
      <w:proofErr w:type="spellEnd"/>
      <w:r>
        <w:t xml:space="preserve"> von dem bösen,</w:t>
      </w:r>
      <w:r>
        <w:br/>
        <w:t xml:space="preserve">Die seinen zu erlösen. </w:t>
      </w:r>
    </w:p>
    <w:p w14:paraId="476E975E" w14:textId="77777777" w:rsidR="000A4615" w:rsidRDefault="000A4615" w:rsidP="000A4615">
      <w:pPr>
        <w:pStyle w:val="StandardWeb"/>
      </w:pPr>
      <w:r>
        <w:t>Er schaffet durch sein freuden-</w:t>
      </w:r>
      <w:proofErr w:type="spellStart"/>
      <w:r>
        <w:t>liecht</w:t>
      </w:r>
      <w:proofErr w:type="spellEnd"/>
      <w:r>
        <w:t>,</w:t>
      </w:r>
      <w:r>
        <w:br/>
      </w:r>
      <w:proofErr w:type="spellStart"/>
      <w:r>
        <w:t>Daß</w:t>
      </w:r>
      <w:proofErr w:type="spellEnd"/>
      <w:r>
        <w:t xml:space="preserve"> unser </w:t>
      </w:r>
      <w:proofErr w:type="spellStart"/>
      <w:r>
        <w:t>seele</w:t>
      </w:r>
      <w:proofErr w:type="spellEnd"/>
      <w:r>
        <w:t xml:space="preserve"> lache,</w:t>
      </w:r>
      <w:r>
        <w:br/>
        <w:t xml:space="preserve">Und unser </w:t>
      </w:r>
      <w:proofErr w:type="spellStart"/>
      <w:r>
        <w:t>thränen</w:t>
      </w:r>
      <w:proofErr w:type="spellEnd"/>
      <w:r>
        <w:t>-angesicht</w:t>
      </w:r>
      <w:r>
        <w:br/>
        <w:t xml:space="preserve">Sich wieder </w:t>
      </w:r>
      <w:proofErr w:type="spellStart"/>
      <w:r>
        <w:t>frölich</w:t>
      </w:r>
      <w:proofErr w:type="spellEnd"/>
      <w:r>
        <w:t xml:space="preserve"> mache,</w:t>
      </w:r>
      <w:r>
        <w:br/>
        <w:t xml:space="preserve">Er </w:t>
      </w:r>
      <w:proofErr w:type="spellStart"/>
      <w:r>
        <w:t>giebet</w:t>
      </w:r>
      <w:proofErr w:type="spellEnd"/>
      <w:r>
        <w:t xml:space="preserve"> uns das beste gut,</w:t>
      </w:r>
      <w:r>
        <w:br/>
        <w:t xml:space="preserve">Gesunden leib und frischen </w:t>
      </w:r>
      <w:proofErr w:type="spellStart"/>
      <w:r>
        <w:t>mut</w:t>
      </w:r>
      <w:proofErr w:type="spellEnd"/>
      <w:r>
        <w:t>,</w:t>
      </w:r>
      <w:r>
        <w:br/>
        <w:t>Wil endlich uns belegen</w:t>
      </w:r>
      <w:r>
        <w:br/>
        <w:t xml:space="preserve">Mit leben und mit </w:t>
      </w:r>
      <w:proofErr w:type="spellStart"/>
      <w:r>
        <w:t>segen</w:t>
      </w:r>
      <w:proofErr w:type="spellEnd"/>
      <w:r>
        <w:t xml:space="preserve">. </w:t>
      </w:r>
    </w:p>
    <w:p w14:paraId="2BAE980B" w14:textId="2693BC44" w:rsidR="00753410" w:rsidRDefault="00753410" w:rsidP="00753410">
      <w:pPr>
        <w:pStyle w:val="berschrift1"/>
      </w:pPr>
      <w:r w:rsidRPr="00753410">
        <w:t>Was? Soll ein Christ sich fressen</w:t>
      </w:r>
    </w:p>
    <w:p w14:paraId="640BBAC1" w14:textId="77777777" w:rsidR="00753410" w:rsidRDefault="00753410" w:rsidP="00753410">
      <w:pPr>
        <w:pStyle w:val="StandardWeb"/>
      </w:pPr>
      <w:r>
        <w:t>Was? Soll ein Christ sich fressen</w:t>
      </w:r>
      <w:r>
        <w:br/>
        <w:t>Und nur sein leid ermessen</w:t>
      </w:r>
      <w:r>
        <w:br/>
        <w:t xml:space="preserve">Nicht </w:t>
      </w:r>
      <w:proofErr w:type="spellStart"/>
      <w:r>
        <w:t>auff</w:t>
      </w:r>
      <w:proofErr w:type="spellEnd"/>
      <w:r>
        <w:t xml:space="preserve"> den </w:t>
      </w:r>
      <w:proofErr w:type="spellStart"/>
      <w:r>
        <w:t>herren</w:t>
      </w:r>
      <w:proofErr w:type="spellEnd"/>
      <w:r>
        <w:t xml:space="preserve"> sehn?</w:t>
      </w:r>
      <w:r>
        <w:br/>
        <w:t xml:space="preserve">Den aus dem </w:t>
      </w:r>
      <w:proofErr w:type="spellStart"/>
      <w:r>
        <w:t>creutze</w:t>
      </w:r>
      <w:proofErr w:type="spellEnd"/>
      <w:r>
        <w:t xml:space="preserve"> </w:t>
      </w:r>
      <w:proofErr w:type="spellStart"/>
      <w:r>
        <w:t>schliessen</w:t>
      </w:r>
      <w:proofErr w:type="spellEnd"/>
      <w:r>
        <w:t>,</w:t>
      </w:r>
      <w:r>
        <w:br/>
      </w:r>
      <w:proofErr w:type="spellStart"/>
      <w:r>
        <w:t>Ohn</w:t>
      </w:r>
      <w:proofErr w:type="spellEnd"/>
      <w:r>
        <w:t xml:space="preserve"> welchen, wie wir wissen,</w:t>
      </w:r>
      <w:r>
        <w:br/>
        <w:t xml:space="preserve">Kein </w:t>
      </w:r>
      <w:proofErr w:type="spellStart"/>
      <w:r>
        <w:t>unglück</w:t>
      </w:r>
      <w:proofErr w:type="spellEnd"/>
      <w:r>
        <w:t xml:space="preserve"> </w:t>
      </w:r>
      <w:proofErr w:type="spellStart"/>
      <w:r>
        <w:t>kan</w:t>
      </w:r>
      <w:proofErr w:type="spellEnd"/>
      <w:r>
        <w:t xml:space="preserve"> </w:t>
      </w:r>
      <w:proofErr w:type="spellStart"/>
      <w:r>
        <w:t>geschehn</w:t>
      </w:r>
      <w:proofErr w:type="spellEnd"/>
      <w:r>
        <w:t xml:space="preserve">? </w:t>
      </w:r>
    </w:p>
    <w:p w14:paraId="3108795F" w14:textId="77777777" w:rsidR="00753410" w:rsidRDefault="00753410" w:rsidP="00753410">
      <w:pPr>
        <w:pStyle w:val="StandardWeb"/>
      </w:pPr>
      <w:proofErr w:type="spellStart"/>
      <w:r>
        <w:t>Ohn</w:t>
      </w:r>
      <w:proofErr w:type="spellEnd"/>
      <w:r>
        <w:t xml:space="preserve"> Gott vermag uns allen</w:t>
      </w:r>
      <w:r>
        <w:br/>
        <w:t xml:space="preserve">Kein </w:t>
      </w:r>
      <w:proofErr w:type="spellStart"/>
      <w:r>
        <w:t>härchen</w:t>
      </w:r>
      <w:proofErr w:type="spellEnd"/>
      <w:r>
        <w:t xml:space="preserve"> zu entfallen,</w:t>
      </w:r>
      <w:r>
        <w:br/>
        <w:t xml:space="preserve">Kein </w:t>
      </w:r>
      <w:proofErr w:type="spellStart"/>
      <w:r>
        <w:t>finger</w:t>
      </w:r>
      <w:proofErr w:type="spellEnd"/>
      <w:r>
        <w:t xml:space="preserve"> weh zu </w:t>
      </w:r>
      <w:proofErr w:type="spellStart"/>
      <w:r>
        <w:t>thun</w:t>
      </w:r>
      <w:proofErr w:type="spellEnd"/>
      <w:r>
        <w:t>;</w:t>
      </w:r>
      <w:r>
        <w:br/>
        <w:t>Er kann nicht mehr, als wachen</w:t>
      </w:r>
      <w:r>
        <w:br/>
        <w:t xml:space="preserve">Für seiner </w:t>
      </w:r>
      <w:proofErr w:type="spellStart"/>
      <w:r>
        <w:t>heerde</w:t>
      </w:r>
      <w:proofErr w:type="spellEnd"/>
      <w:r>
        <w:t xml:space="preserve"> </w:t>
      </w:r>
      <w:proofErr w:type="spellStart"/>
      <w:r>
        <w:t>sachen</w:t>
      </w:r>
      <w:proofErr w:type="spellEnd"/>
      <w:r>
        <w:t>,</w:t>
      </w:r>
      <w:r>
        <w:br/>
        <w:t xml:space="preserve">Wie vormals, so auch nun. </w:t>
      </w:r>
    </w:p>
    <w:p w14:paraId="2D2503A2" w14:textId="77777777" w:rsidR="00753410" w:rsidRDefault="00753410" w:rsidP="00753410">
      <w:pPr>
        <w:pStyle w:val="StandardWeb"/>
      </w:pPr>
      <w:proofErr w:type="spellStart"/>
      <w:r>
        <w:t>Solt</w:t>
      </w:r>
      <w:proofErr w:type="spellEnd"/>
      <w:r>
        <w:t xml:space="preserve"> er es anders meinen,</w:t>
      </w:r>
      <w:r>
        <w:br/>
        <w:t>Als gut mit uns, den seinen?</w:t>
      </w:r>
      <w:r>
        <w:br/>
        <w:t>Das glaub ich ewig nicht;</w:t>
      </w:r>
      <w:r>
        <w:br/>
        <w:t xml:space="preserve">In </w:t>
      </w:r>
      <w:proofErr w:type="spellStart"/>
      <w:r>
        <w:t>trübnus</w:t>
      </w:r>
      <w:proofErr w:type="spellEnd"/>
      <w:r>
        <w:t xml:space="preserve"> uns verlassen</w:t>
      </w:r>
      <w:r>
        <w:br/>
        <w:t xml:space="preserve">Und </w:t>
      </w:r>
      <w:proofErr w:type="spellStart"/>
      <w:r>
        <w:t>unbarmhertzig</w:t>
      </w:r>
      <w:proofErr w:type="spellEnd"/>
      <w:r>
        <w:t xml:space="preserve"> hassen,</w:t>
      </w:r>
      <w:r>
        <w:br/>
        <w:t xml:space="preserve">Ist wider seine </w:t>
      </w:r>
      <w:proofErr w:type="spellStart"/>
      <w:r>
        <w:t>pflicht</w:t>
      </w:r>
      <w:proofErr w:type="spellEnd"/>
      <w:r>
        <w:t xml:space="preserve">. </w:t>
      </w:r>
    </w:p>
    <w:p w14:paraId="00093AB1" w14:textId="77777777" w:rsidR="00753410" w:rsidRDefault="00753410" w:rsidP="00753410">
      <w:pPr>
        <w:pStyle w:val="StandardWeb"/>
      </w:pPr>
      <w:r>
        <w:t>Er weiß sich anzustellen,</w:t>
      </w:r>
      <w:r>
        <w:br/>
        <w:t xml:space="preserve">Als </w:t>
      </w:r>
      <w:proofErr w:type="spellStart"/>
      <w:r>
        <w:t>stürtz</w:t>
      </w:r>
      <w:proofErr w:type="spellEnd"/>
      <w:r>
        <w:t xml:space="preserve"> er uns zur hellen</w:t>
      </w:r>
      <w:r>
        <w:br/>
        <w:t xml:space="preserve">Und wer uns </w:t>
      </w:r>
      <w:proofErr w:type="spellStart"/>
      <w:r>
        <w:t>spinnenfeind</w:t>
      </w:r>
      <w:proofErr w:type="spellEnd"/>
      <w:r>
        <w:t>;</w:t>
      </w:r>
      <w:r>
        <w:br/>
        <w:t xml:space="preserve">Bleibt doch in allen </w:t>
      </w:r>
      <w:proofErr w:type="spellStart"/>
      <w:r>
        <w:t>nöthen</w:t>
      </w:r>
      <w:proofErr w:type="spellEnd"/>
      <w:r>
        <w:t>,</w:t>
      </w:r>
      <w:r>
        <w:br/>
        <w:t xml:space="preserve">Ja, möcht er uns auch </w:t>
      </w:r>
      <w:proofErr w:type="spellStart"/>
      <w:r>
        <w:t>tödten</w:t>
      </w:r>
      <w:proofErr w:type="spellEnd"/>
      <w:r>
        <w:t>,</w:t>
      </w:r>
      <w:r>
        <w:br/>
        <w:t xml:space="preserve">Der allerbeste freund. </w:t>
      </w:r>
    </w:p>
    <w:p w14:paraId="7D1D4DCC" w14:textId="77777777" w:rsidR="00753410" w:rsidRDefault="00753410" w:rsidP="00753410">
      <w:pPr>
        <w:pStyle w:val="StandardWeb"/>
      </w:pPr>
      <w:r>
        <w:t xml:space="preserve">Er </w:t>
      </w:r>
      <w:proofErr w:type="spellStart"/>
      <w:r>
        <w:t>kan</w:t>
      </w:r>
      <w:proofErr w:type="spellEnd"/>
      <w:r>
        <w:t xml:space="preserve"> mit </w:t>
      </w:r>
      <w:proofErr w:type="spellStart"/>
      <w:r>
        <w:t>tausent</w:t>
      </w:r>
      <w:proofErr w:type="spellEnd"/>
      <w:r>
        <w:t xml:space="preserve"> leiden</w:t>
      </w:r>
      <w:r>
        <w:br/>
        <w:t>Sich so und so verkleiden</w:t>
      </w:r>
      <w:r>
        <w:br/>
        <w:t xml:space="preserve">In wilder </w:t>
      </w:r>
      <w:proofErr w:type="spellStart"/>
      <w:r>
        <w:t>löwen</w:t>
      </w:r>
      <w:proofErr w:type="spellEnd"/>
      <w:r>
        <w:t xml:space="preserve"> haut,</w:t>
      </w:r>
      <w:r>
        <w:br/>
        <w:t>Ist aber treu an sinnen</w:t>
      </w:r>
      <w:r>
        <w:br/>
        <w:t xml:space="preserve">Und wird </w:t>
      </w:r>
      <w:proofErr w:type="spellStart"/>
      <w:r>
        <w:t>bey</w:t>
      </w:r>
      <w:proofErr w:type="spellEnd"/>
      <w:r>
        <w:t xml:space="preserve"> ihm von innen</w:t>
      </w:r>
      <w:r>
        <w:br/>
        <w:t xml:space="preserve">Ein </w:t>
      </w:r>
      <w:proofErr w:type="spellStart"/>
      <w:r>
        <w:t>vaterhertz</w:t>
      </w:r>
      <w:proofErr w:type="spellEnd"/>
      <w:r>
        <w:t xml:space="preserve"> geschaut. </w:t>
      </w:r>
    </w:p>
    <w:p w14:paraId="683E7F79" w14:textId="77777777" w:rsidR="00753410" w:rsidRDefault="00753410" w:rsidP="00753410">
      <w:pPr>
        <w:pStyle w:val="StandardWeb"/>
      </w:pPr>
      <w:r>
        <w:t xml:space="preserve">Mit </w:t>
      </w:r>
      <w:proofErr w:type="spellStart"/>
      <w:r>
        <w:t>unbekandten</w:t>
      </w:r>
      <w:proofErr w:type="spellEnd"/>
      <w:r>
        <w:t xml:space="preserve"> wegen</w:t>
      </w:r>
      <w:r>
        <w:br/>
        <w:t>Ist er uns überlegen,</w:t>
      </w:r>
      <w:r>
        <w:br/>
        <w:t xml:space="preserve">Sein </w:t>
      </w:r>
      <w:proofErr w:type="spellStart"/>
      <w:r>
        <w:t>rath</w:t>
      </w:r>
      <w:proofErr w:type="spellEnd"/>
      <w:r>
        <w:t xml:space="preserve"> </w:t>
      </w:r>
      <w:proofErr w:type="spellStart"/>
      <w:r>
        <w:t>kömpt</w:t>
      </w:r>
      <w:proofErr w:type="spellEnd"/>
      <w:r>
        <w:t xml:space="preserve"> uns nicht </w:t>
      </w:r>
      <w:proofErr w:type="spellStart"/>
      <w:r>
        <w:t>bey</w:t>
      </w:r>
      <w:proofErr w:type="spellEnd"/>
      <w:r>
        <w:t>,</w:t>
      </w:r>
      <w:r>
        <w:br/>
        <w:t xml:space="preserve">Doch bleibt sein weiser </w:t>
      </w:r>
      <w:proofErr w:type="spellStart"/>
      <w:r>
        <w:t>handel</w:t>
      </w:r>
      <w:proofErr w:type="spellEnd"/>
      <w:r>
        <w:br/>
        <w:t xml:space="preserve">Und unerforschter </w:t>
      </w:r>
      <w:proofErr w:type="spellStart"/>
      <w:r>
        <w:t>wandel</w:t>
      </w:r>
      <w:proofErr w:type="spellEnd"/>
      <w:r>
        <w:br/>
        <w:t xml:space="preserve">Von allem, </w:t>
      </w:r>
      <w:proofErr w:type="spellStart"/>
      <w:r>
        <w:t>tadel</w:t>
      </w:r>
      <w:proofErr w:type="spellEnd"/>
      <w:r>
        <w:t xml:space="preserve"> </w:t>
      </w:r>
      <w:proofErr w:type="spellStart"/>
      <w:r>
        <w:t>frey</w:t>
      </w:r>
      <w:proofErr w:type="spellEnd"/>
      <w:r>
        <w:t xml:space="preserve">. </w:t>
      </w:r>
    </w:p>
    <w:p w14:paraId="40AD2FE1" w14:textId="77777777" w:rsidR="00753410" w:rsidRDefault="00753410" w:rsidP="00753410">
      <w:pPr>
        <w:pStyle w:val="StandardWeb"/>
      </w:pPr>
      <w:r>
        <w:t>Er pflegt nur seinen frommen</w:t>
      </w:r>
      <w:r>
        <w:br/>
        <w:t>So grausam vorzukommen,</w:t>
      </w:r>
      <w:r>
        <w:br/>
        <w:t>Wer weiß es, was er sucht?</w:t>
      </w:r>
      <w:r>
        <w:br/>
        <w:t>Er leitet uns zum guten</w:t>
      </w:r>
      <w:r>
        <w:br/>
        <w:t xml:space="preserve">Und </w:t>
      </w:r>
      <w:proofErr w:type="spellStart"/>
      <w:r>
        <w:t>helt</w:t>
      </w:r>
      <w:proofErr w:type="spellEnd"/>
      <w:r>
        <w:t xml:space="preserve"> durch </w:t>
      </w:r>
      <w:proofErr w:type="spellStart"/>
      <w:r>
        <w:t>scharffe</w:t>
      </w:r>
      <w:proofErr w:type="spellEnd"/>
      <w:r>
        <w:t xml:space="preserve"> </w:t>
      </w:r>
      <w:proofErr w:type="spellStart"/>
      <w:r>
        <w:t>ruten</w:t>
      </w:r>
      <w:proofErr w:type="spellEnd"/>
      <w:r>
        <w:br/>
        <w:t xml:space="preserve">Uns in der </w:t>
      </w:r>
      <w:proofErr w:type="spellStart"/>
      <w:r>
        <w:t>kinderzucht</w:t>
      </w:r>
      <w:proofErr w:type="spellEnd"/>
      <w:r>
        <w:t xml:space="preserve">. </w:t>
      </w:r>
    </w:p>
    <w:p w14:paraId="4F12AC4B" w14:textId="77777777" w:rsidR="00753410" w:rsidRDefault="00753410" w:rsidP="00753410">
      <w:pPr>
        <w:pStyle w:val="StandardWeb"/>
      </w:pPr>
      <w:proofErr w:type="spellStart"/>
      <w:r>
        <w:t>Drumb</w:t>
      </w:r>
      <w:proofErr w:type="spellEnd"/>
      <w:r>
        <w:t xml:space="preserve">, o betrübte </w:t>
      </w:r>
      <w:proofErr w:type="spellStart"/>
      <w:r>
        <w:t>seelen</w:t>
      </w:r>
      <w:proofErr w:type="spellEnd"/>
      <w:r>
        <w:t>,</w:t>
      </w:r>
      <w:r>
        <w:br/>
        <w:t>Schaut aus den trauer-</w:t>
      </w:r>
      <w:proofErr w:type="spellStart"/>
      <w:r>
        <w:t>hölen</w:t>
      </w:r>
      <w:proofErr w:type="spellEnd"/>
      <w:r>
        <w:br/>
        <w:t xml:space="preserve">Auf seines </w:t>
      </w:r>
      <w:proofErr w:type="spellStart"/>
      <w:r>
        <w:t>trostes</w:t>
      </w:r>
      <w:proofErr w:type="spellEnd"/>
      <w:r>
        <w:t xml:space="preserve"> </w:t>
      </w:r>
      <w:proofErr w:type="spellStart"/>
      <w:r>
        <w:t>liecht</w:t>
      </w:r>
      <w:proofErr w:type="spellEnd"/>
      <w:r>
        <w:t>,</w:t>
      </w:r>
      <w:r>
        <w:br/>
        <w:t xml:space="preserve">Dem, der euch hat </w:t>
      </w:r>
      <w:proofErr w:type="spellStart"/>
      <w:r>
        <w:t>gequählet</w:t>
      </w:r>
      <w:proofErr w:type="spellEnd"/>
      <w:r>
        <w:br/>
        <w:t xml:space="preserve">Und wund geschlagen, </w:t>
      </w:r>
      <w:proofErr w:type="spellStart"/>
      <w:r>
        <w:t>fählet</w:t>
      </w:r>
      <w:proofErr w:type="spellEnd"/>
      <w:r>
        <w:br/>
        <w:t xml:space="preserve">Es auch an </w:t>
      </w:r>
      <w:proofErr w:type="spellStart"/>
      <w:r>
        <w:t>hülffe</w:t>
      </w:r>
      <w:proofErr w:type="spellEnd"/>
      <w:r>
        <w:t xml:space="preserve"> nicht. </w:t>
      </w:r>
    </w:p>
    <w:p w14:paraId="1A68A61F" w14:textId="77777777" w:rsidR="00753410" w:rsidRDefault="00753410" w:rsidP="00753410">
      <w:pPr>
        <w:pStyle w:val="StandardWeb"/>
      </w:pPr>
      <w:proofErr w:type="spellStart"/>
      <w:r>
        <w:t>Bedenckt</w:t>
      </w:r>
      <w:proofErr w:type="spellEnd"/>
      <w:r>
        <w:t>, was dort geschrieben,</w:t>
      </w:r>
      <w:r>
        <w:br/>
        <w:t>Uns, die wir Gott recht lieben,</w:t>
      </w:r>
      <w:r>
        <w:br/>
        <w:t xml:space="preserve">Nutzt alles </w:t>
      </w:r>
      <w:proofErr w:type="spellStart"/>
      <w:r>
        <w:t>crentz</w:t>
      </w:r>
      <w:proofErr w:type="spellEnd"/>
      <w:r>
        <w:t xml:space="preserve"> und </w:t>
      </w:r>
      <w:proofErr w:type="spellStart"/>
      <w:r>
        <w:t>pein</w:t>
      </w:r>
      <w:proofErr w:type="spellEnd"/>
      <w:r>
        <w:t>,</w:t>
      </w:r>
      <w:r>
        <w:br/>
        <w:t xml:space="preserve">Das leid </w:t>
      </w:r>
      <w:proofErr w:type="spellStart"/>
      <w:r>
        <w:t>muß</w:t>
      </w:r>
      <w:proofErr w:type="spellEnd"/>
      <w:r>
        <w:t xml:space="preserve">, unsre </w:t>
      </w:r>
      <w:proofErr w:type="spellStart"/>
      <w:r>
        <w:t>wonne</w:t>
      </w:r>
      <w:proofErr w:type="spellEnd"/>
      <w:r>
        <w:t>,</w:t>
      </w:r>
      <w:r>
        <w:br/>
        <w:t>Der regen unsre sonne,</w:t>
      </w:r>
      <w:r>
        <w:br/>
        <w:t xml:space="preserve">Der </w:t>
      </w:r>
      <w:proofErr w:type="spellStart"/>
      <w:r>
        <w:t>todt</w:t>
      </w:r>
      <w:proofErr w:type="spellEnd"/>
      <w:r>
        <w:t xml:space="preserve"> das leben </w:t>
      </w:r>
      <w:proofErr w:type="spellStart"/>
      <w:r>
        <w:t>seyn</w:t>
      </w:r>
      <w:proofErr w:type="spellEnd"/>
      <w:r>
        <w:t xml:space="preserve">. </w:t>
      </w:r>
    </w:p>
    <w:p w14:paraId="63BB1AD0" w14:textId="77777777" w:rsidR="00BD71A4" w:rsidRDefault="00BD71A4" w:rsidP="00753410">
      <w:pPr>
        <w:spacing w:after="0" w:line="240" w:lineRule="auto"/>
        <w:rPr>
          <w:rFonts w:eastAsia="Times New Roman"/>
          <w:b/>
          <w:bCs/>
          <w:color w:val="000000"/>
          <w:kern w:val="36"/>
          <w:sz w:val="36"/>
          <w:szCs w:val="48"/>
          <w:lang w:eastAsia="de-DE"/>
        </w:rPr>
      </w:pPr>
      <w:r>
        <w:br w:type="page"/>
      </w:r>
    </w:p>
    <w:p w14:paraId="1C00972C" w14:textId="77777777" w:rsidR="00D5498D" w:rsidRPr="00D5498D" w:rsidRDefault="00D5498D" w:rsidP="00753410">
      <w:pPr>
        <w:pStyle w:val="berschrift1"/>
      </w:pPr>
      <w:r w:rsidRPr="00D5498D">
        <w:t>Quellen:</w:t>
      </w:r>
    </w:p>
    <w:p w14:paraId="5DB44541" w14:textId="77777777" w:rsidR="00BD71A4" w:rsidRDefault="00D5498D" w:rsidP="0075341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67D1B962" w14:textId="77777777" w:rsidR="00BD71A4" w:rsidRDefault="00397B57" w:rsidP="00753410">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3C1DE95" w14:textId="77777777" w:rsidR="00BD71A4" w:rsidRDefault="00397B57" w:rsidP="00753410">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6F84EF3D" w14:textId="77777777" w:rsidR="00BD71A4" w:rsidRDefault="00397B57" w:rsidP="00753410">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9DAF3C4" w14:textId="77777777" w:rsidR="00BD71A4" w:rsidRDefault="00397B57" w:rsidP="00753410">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FC682BD" w14:textId="77777777" w:rsidR="00D5498D" w:rsidRPr="00D5498D" w:rsidRDefault="00BD71A4" w:rsidP="00753410">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D927303" w14:textId="77777777" w:rsidR="00D5498D" w:rsidRPr="00D5498D" w:rsidRDefault="00D5498D" w:rsidP="0075341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531893" w14:textId="77777777" w:rsidR="00D5498D" w:rsidRPr="00D5498D" w:rsidRDefault="00D5498D" w:rsidP="0075341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E29B1E" w14:textId="77777777" w:rsidR="00BD71A4" w:rsidRDefault="00BD71A4" w:rsidP="00753410">
      <w:pPr>
        <w:spacing w:after="0" w:line="240" w:lineRule="auto"/>
        <w:rPr>
          <w:rFonts w:eastAsia="Times New Roman"/>
          <w:color w:val="000000"/>
          <w:szCs w:val="24"/>
          <w:lang w:eastAsia="de-DE"/>
        </w:rPr>
      </w:pPr>
      <w:r>
        <w:rPr>
          <w:rFonts w:eastAsia="Times New Roman"/>
          <w:color w:val="000000"/>
          <w:szCs w:val="24"/>
          <w:lang w:eastAsia="de-DE"/>
        </w:rPr>
        <w:br w:type="page"/>
      </w:r>
    </w:p>
    <w:p w14:paraId="0C658DF7" w14:textId="77777777" w:rsidR="00082307" w:rsidRDefault="00BD71A4" w:rsidP="00753410">
      <w:pPr>
        <w:pStyle w:val="berschrift1"/>
      </w:pPr>
      <w:r>
        <w:t>Spendenaufruf</w:t>
      </w:r>
    </w:p>
    <w:p w14:paraId="2F03FBD2" w14:textId="77777777" w:rsidR="00BD71A4" w:rsidRDefault="00BD71A4" w:rsidP="00753410">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6E07EE1" w14:textId="77777777" w:rsidR="00BD71A4" w:rsidRDefault="00BD71A4" w:rsidP="0075341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D70648B" w14:textId="77777777" w:rsidR="00BD71A4" w:rsidRDefault="00BD71A4" w:rsidP="0075341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BCDE410" w14:textId="77777777" w:rsidR="00BD71A4" w:rsidRDefault="00BD71A4" w:rsidP="0075341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34B3232A" w14:textId="77777777" w:rsidR="00BD71A4" w:rsidRDefault="00BD71A4" w:rsidP="0075341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758C491" w14:textId="77777777" w:rsidR="00BD71A4" w:rsidRDefault="00397B57" w:rsidP="00753410">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379E55E" w14:textId="77777777" w:rsidR="00BD71A4" w:rsidRDefault="00BD71A4" w:rsidP="0075341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7660EFD5" w14:textId="77777777" w:rsidR="00BD71A4" w:rsidRDefault="00BD71A4" w:rsidP="0075341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FDDB06B" w14:textId="77777777" w:rsidR="00BD71A4" w:rsidRDefault="00BD71A4" w:rsidP="0075341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6C5E464" w14:textId="77777777" w:rsidR="00D5498D" w:rsidRPr="00D5498D" w:rsidRDefault="00D5498D" w:rsidP="0075341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0D7C358" w14:textId="77777777" w:rsidR="008E63BE" w:rsidRDefault="00D5498D" w:rsidP="0075341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14349" w14:textId="77777777" w:rsidR="00631219" w:rsidRDefault="00631219" w:rsidP="00CA68D9">
      <w:pPr>
        <w:spacing w:after="0" w:line="240" w:lineRule="auto"/>
      </w:pPr>
      <w:r>
        <w:separator/>
      </w:r>
    </w:p>
  </w:endnote>
  <w:endnote w:type="continuationSeparator" w:id="0">
    <w:p w14:paraId="02FC7C3D" w14:textId="77777777" w:rsidR="00631219" w:rsidRDefault="00631219"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CDE16" w14:textId="77777777" w:rsidR="00631219" w:rsidRDefault="00631219" w:rsidP="00CA68D9">
      <w:pPr>
        <w:spacing w:after="0" w:line="240" w:lineRule="auto"/>
      </w:pPr>
      <w:r>
        <w:separator/>
      </w:r>
    </w:p>
  </w:footnote>
  <w:footnote w:type="continuationSeparator" w:id="0">
    <w:p w14:paraId="2FD3EB0E" w14:textId="77777777" w:rsidR="00631219" w:rsidRDefault="00631219" w:rsidP="00CA68D9">
      <w:pPr>
        <w:spacing w:after="0" w:line="240" w:lineRule="auto"/>
      </w:pPr>
      <w:r>
        <w:continuationSeparator/>
      </w:r>
    </w:p>
  </w:footnote>
  <w:footnote w:id="1">
    <w:p w14:paraId="2A901AA2" w14:textId="4104031C" w:rsidR="00753410" w:rsidRDefault="00753410">
      <w:pPr>
        <w:pStyle w:val="Funotentext"/>
      </w:pPr>
      <w:r>
        <w:rPr>
          <w:rStyle w:val="Funotenzeichen"/>
        </w:rPr>
        <w:footnoteRef/>
      </w:r>
      <w:r>
        <w:t xml:space="preserve"> Mitarbeiter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410"/>
    <w:rsid w:val="000700B0"/>
    <w:rsid w:val="00082307"/>
    <w:rsid w:val="000A4615"/>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97B57"/>
    <w:rsid w:val="003E100C"/>
    <w:rsid w:val="003F151C"/>
    <w:rsid w:val="00493B65"/>
    <w:rsid w:val="0050276E"/>
    <w:rsid w:val="00537F59"/>
    <w:rsid w:val="00631219"/>
    <w:rsid w:val="00636F93"/>
    <w:rsid w:val="00642C46"/>
    <w:rsid w:val="006E6CAE"/>
    <w:rsid w:val="007106F4"/>
    <w:rsid w:val="007166CE"/>
    <w:rsid w:val="00737EF6"/>
    <w:rsid w:val="00753410"/>
    <w:rsid w:val="00760119"/>
    <w:rsid w:val="007E1779"/>
    <w:rsid w:val="0083667B"/>
    <w:rsid w:val="00883D4B"/>
    <w:rsid w:val="008D7463"/>
    <w:rsid w:val="008E417E"/>
    <w:rsid w:val="008E63BE"/>
    <w:rsid w:val="0092288C"/>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D0053"/>
  <w15:chartTrackingRefBased/>
  <w15:docId w15:val="{846C6F32-F290-48A5-9E9D-6753AFD67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753410"/>
  </w:style>
  <w:style w:type="character" w:customStyle="1" w:styleId="cat-links">
    <w:name w:val="cat-links"/>
    <w:basedOn w:val="Absatz-Standardschriftart"/>
    <w:rsid w:val="00753410"/>
  </w:style>
  <w:style w:type="character" w:customStyle="1" w:styleId="tags-links">
    <w:name w:val="tags-links"/>
    <w:basedOn w:val="Absatz-Standardschriftart"/>
    <w:rsid w:val="00753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0480745">
      <w:bodyDiv w:val="1"/>
      <w:marLeft w:val="0"/>
      <w:marRight w:val="0"/>
      <w:marTop w:val="0"/>
      <w:marBottom w:val="0"/>
      <w:divBdr>
        <w:top w:val="none" w:sz="0" w:space="0" w:color="auto"/>
        <w:left w:val="none" w:sz="0" w:space="0" w:color="auto"/>
        <w:bottom w:val="none" w:sz="0" w:space="0" w:color="auto"/>
        <w:right w:val="none" w:sz="0" w:space="0" w:color="auto"/>
      </w:divBdr>
      <w:divsChild>
        <w:div w:id="200751674">
          <w:marLeft w:val="0"/>
          <w:marRight w:val="0"/>
          <w:marTop w:val="0"/>
          <w:marBottom w:val="0"/>
          <w:divBdr>
            <w:top w:val="none" w:sz="0" w:space="0" w:color="auto"/>
            <w:left w:val="none" w:sz="0" w:space="0" w:color="auto"/>
            <w:bottom w:val="none" w:sz="0" w:space="0" w:color="auto"/>
            <w:right w:val="none" w:sz="0" w:space="0" w:color="auto"/>
          </w:divBdr>
        </w:div>
        <w:div w:id="1811316581">
          <w:marLeft w:val="0"/>
          <w:marRight w:val="0"/>
          <w:marTop w:val="0"/>
          <w:marBottom w:val="0"/>
          <w:divBdr>
            <w:top w:val="none" w:sz="0" w:space="0" w:color="auto"/>
            <w:left w:val="none" w:sz="0" w:space="0" w:color="auto"/>
            <w:bottom w:val="none" w:sz="0" w:space="0" w:color="auto"/>
            <w:right w:val="none" w:sz="0" w:space="0" w:color="auto"/>
          </w:divBdr>
        </w:div>
        <w:div w:id="111289820">
          <w:marLeft w:val="0"/>
          <w:marRight w:val="0"/>
          <w:marTop w:val="0"/>
          <w:marBottom w:val="0"/>
          <w:divBdr>
            <w:top w:val="none" w:sz="0" w:space="0" w:color="auto"/>
            <w:left w:val="none" w:sz="0" w:space="0" w:color="auto"/>
            <w:bottom w:val="none" w:sz="0" w:space="0" w:color="auto"/>
            <w:right w:val="none" w:sz="0" w:space="0" w:color="auto"/>
          </w:divBdr>
        </w:div>
        <w:div w:id="1873493109">
          <w:marLeft w:val="0"/>
          <w:marRight w:val="0"/>
          <w:marTop w:val="0"/>
          <w:marBottom w:val="0"/>
          <w:divBdr>
            <w:top w:val="none" w:sz="0" w:space="0" w:color="auto"/>
            <w:left w:val="none" w:sz="0" w:space="0" w:color="auto"/>
            <w:bottom w:val="none" w:sz="0" w:space="0" w:color="auto"/>
            <w:right w:val="none" w:sz="0" w:space="0" w:color="auto"/>
          </w:divBdr>
        </w:div>
        <w:div w:id="2115443694">
          <w:marLeft w:val="0"/>
          <w:marRight w:val="0"/>
          <w:marTop w:val="0"/>
          <w:marBottom w:val="0"/>
          <w:divBdr>
            <w:top w:val="none" w:sz="0" w:space="0" w:color="auto"/>
            <w:left w:val="none" w:sz="0" w:space="0" w:color="auto"/>
            <w:bottom w:val="none" w:sz="0" w:space="0" w:color="auto"/>
            <w:right w:val="none" w:sz="0" w:space="0" w:color="auto"/>
          </w:divBdr>
        </w:div>
        <w:div w:id="132646446">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38286495">
      <w:bodyDiv w:val="1"/>
      <w:marLeft w:val="0"/>
      <w:marRight w:val="0"/>
      <w:marTop w:val="0"/>
      <w:marBottom w:val="0"/>
      <w:divBdr>
        <w:top w:val="none" w:sz="0" w:space="0" w:color="auto"/>
        <w:left w:val="none" w:sz="0" w:space="0" w:color="auto"/>
        <w:bottom w:val="none" w:sz="0" w:space="0" w:color="auto"/>
        <w:right w:val="none" w:sz="0" w:space="0" w:color="auto"/>
      </w:divBdr>
      <w:divsChild>
        <w:div w:id="1533879882">
          <w:marLeft w:val="0"/>
          <w:marRight w:val="0"/>
          <w:marTop w:val="0"/>
          <w:marBottom w:val="0"/>
          <w:divBdr>
            <w:top w:val="none" w:sz="0" w:space="0" w:color="auto"/>
            <w:left w:val="none" w:sz="0" w:space="0" w:color="auto"/>
            <w:bottom w:val="none" w:sz="0" w:space="0" w:color="auto"/>
            <w:right w:val="none" w:sz="0" w:space="0" w:color="auto"/>
          </w:divBdr>
        </w:div>
        <w:div w:id="2068139342">
          <w:marLeft w:val="0"/>
          <w:marRight w:val="0"/>
          <w:marTop w:val="0"/>
          <w:marBottom w:val="0"/>
          <w:divBdr>
            <w:top w:val="none" w:sz="0" w:space="0" w:color="auto"/>
            <w:left w:val="none" w:sz="0" w:space="0" w:color="auto"/>
            <w:bottom w:val="none" w:sz="0" w:space="0" w:color="auto"/>
            <w:right w:val="none" w:sz="0" w:space="0" w:color="auto"/>
          </w:divBdr>
        </w:div>
        <w:div w:id="1445418704">
          <w:marLeft w:val="0"/>
          <w:marRight w:val="0"/>
          <w:marTop w:val="0"/>
          <w:marBottom w:val="0"/>
          <w:divBdr>
            <w:top w:val="none" w:sz="0" w:space="0" w:color="auto"/>
            <w:left w:val="none" w:sz="0" w:space="0" w:color="auto"/>
            <w:bottom w:val="none" w:sz="0" w:space="0" w:color="auto"/>
            <w:right w:val="none" w:sz="0" w:space="0" w:color="auto"/>
          </w:divBdr>
        </w:div>
        <w:div w:id="460151744">
          <w:marLeft w:val="0"/>
          <w:marRight w:val="0"/>
          <w:marTop w:val="0"/>
          <w:marBottom w:val="0"/>
          <w:divBdr>
            <w:top w:val="none" w:sz="0" w:space="0" w:color="auto"/>
            <w:left w:val="none" w:sz="0" w:space="0" w:color="auto"/>
            <w:bottom w:val="none" w:sz="0" w:space="0" w:color="auto"/>
            <w:right w:val="none" w:sz="0" w:space="0" w:color="auto"/>
          </w:divBdr>
        </w:div>
        <w:div w:id="1737894070">
          <w:marLeft w:val="0"/>
          <w:marRight w:val="0"/>
          <w:marTop w:val="0"/>
          <w:marBottom w:val="0"/>
          <w:divBdr>
            <w:top w:val="none" w:sz="0" w:space="0" w:color="auto"/>
            <w:left w:val="none" w:sz="0" w:space="0" w:color="auto"/>
            <w:bottom w:val="none" w:sz="0" w:space="0" w:color="auto"/>
            <w:right w:val="none" w:sz="0" w:space="0" w:color="auto"/>
          </w:divBdr>
        </w:div>
        <w:div w:id="1490100469">
          <w:marLeft w:val="0"/>
          <w:marRight w:val="0"/>
          <w:marTop w:val="0"/>
          <w:marBottom w:val="0"/>
          <w:divBdr>
            <w:top w:val="none" w:sz="0" w:space="0" w:color="auto"/>
            <w:left w:val="none" w:sz="0" w:space="0" w:color="auto"/>
            <w:bottom w:val="none" w:sz="0" w:space="0" w:color="auto"/>
            <w:right w:val="none" w:sz="0" w:space="0" w:color="auto"/>
          </w:divBdr>
        </w:div>
        <w:div w:id="1708018861">
          <w:marLeft w:val="0"/>
          <w:marRight w:val="0"/>
          <w:marTop w:val="0"/>
          <w:marBottom w:val="0"/>
          <w:divBdr>
            <w:top w:val="none" w:sz="0" w:space="0" w:color="auto"/>
            <w:left w:val="none" w:sz="0" w:space="0" w:color="auto"/>
            <w:bottom w:val="none" w:sz="0" w:space="0" w:color="auto"/>
            <w:right w:val="none" w:sz="0" w:space="0" w:color="auto"/>
          </w:divBdr>
        </w:div>
        <w:div w:id="804280451">
          <w:marLeft w:val="0"/>
          <w:marRight w:val="0"/>
          <w:marTop w:val="0"/>
          <w:marBottom w:val="0"/>
          <w:divBdr>
            <w:top w:val="none" w:sz="0" w:space="0" w:color="auto"/>
            <w:left w:val="none" w:sz="0" w:space="0" w:color="auto"/>
            <w:bottom w:val="none" w:sz="0" w:space="0" w:color="auto"/>
            <w:right w:val="none" w:sz="0" w:space="0" w:color="auto"/>
          </w:divBdr>
        </w:div>
        <w:div w:id="907884599">
          <w:marLeft w:val="0"/>
          <w:marRight w:val="0"/>
          <w:marTop w:val="0"/>
          <w:marBottom w:val="0"/>
          <w:divBdr>
            <w:top w:val="none" w:sz="0" w:space="0" w:color="auto"/>
            <w:left w:val="none" w:sz="0" w:space="0" w:color="auto"/>
            <w:bottom w:val="none" w:sz="0" w:space="0" w:color="auto"/>
            <w:right w:val="none" w:sz="0" w:space="0" w:color="auto"/>
          </w:divBdr>
        </w:div>
        <w:div w:id="935014861">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20063044">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32</Pages>
  <Words>6682</Words>
  <Characters>42103</Characters>
  <Application>Microsoft Office Word</Application>
  <DocSecurity>0</DocSecurity>
  <Lines>350</Lines>
  <Paragraphs>97</Paragraphs>
  <ScaleCrop>false</ScaleCrop>
  <HeadingPairs>
    <vt:vector size="4" baseType="variant">
      <vt:variant>
        <vt:lpstr>Titel</vt:lpstr>
      </vt:variant>
      <vt:variant>
        <vt:i4>1</vt:i4>
      </vt:variant>
      <vt:variant>
        <vt:lpstr>Überschriften</vt:lpstr>
      </vt:variant>
      <vt:variant>
        <vt:i4>22</vt:i4>
      </vt:variant>
    </vt:vector>
  </HeadingPairs>
  <TitlesOfParts>
    <vt:vector size="23" baseType="lpstr">
      <vt:lpstr>Ausgewählte Predigten</vt:lpstr>
      <vt:lpstr>Simon Dach – Biographie und Lieder</vt:lpstr>
      <vt:lpstr>Vorwort</vt:lpstr>
      <vt:lpstr>Biographie</vt:lpstr>
      <vt:lpstr>Du fromme seel‘ empfängest schon</vt:lpstr>
      <vt:lpstr>Schöner Himmelssaal</vt:lpstr>
      <vt:lpstr>Was? Soll ein Christ sich fressen</vt:lpstr>
      <vt:lpstr>Raffet auch der tod die greisen haare,</vt:lpstr>
      <vt:lpstr>Simon Dach – Kein Christ sol ihm die rechnung machen,</vt:lpstr>
      <vt:lpstr>Simon Dach – Ach, lasst uns Gott doch einig leben,</vt:lpstr>
      <vt:lpstr>Simon Dach – Mein abschied aus der bösen welt</vt:lpstr>
      <vt:lpstr>Simon Dach – Syrach 34. v. 17. 18. 19. 2O.</vt:lpstr>
      <vt:lpstr>Simon Dach – Christi rede, da er vor die sünde der gantzen welt sterben sollte.</vt:lpstr>
      <vt:lpstr>Simon Dach – Als die hochlöblichen crohnen Pohlen und Schweden nach abgelauffene</vt:lpstr>
      <vt:lpstr>Simon Dach – Psalm 113.</vt:lpstr>
      <vt:lpstr>Simon Dach – O, wie selig seydt ihr doch, ihr frommen,</vt:lpstr>
      <vt:lpstr>Simon Dach – Der breutgam an seine braut, und an Christum.</vt:lpstr>
      <vt:lpstr>Simon Dach – Eh all wir aus der hölen</vt:lpstr>
      <vt:lpstr>Simon Dach – Ich steh‘ in Angst und Pein</vt:lpstr>
      <vt:lpstr>Dach, Simon – O wie selig</vt:lpstr>
      <vt:lpstr>Quellen:</vt:lpstr>
      <vt:lpstr>Spendenaufruf</vt:lpstr>
      <vt:lpstr>Jung St. Peter zu Straßburg</vt:lpstr>
    </vt:vector>
  </TitlesOfParts>
  <Company>Glaubensstimme.de</Company>
  <LinksUpToDate>false</LinksUpToDate>
  <CharactersWithSpaces>48688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und Lieder</dc:title>
  <dc:subject/>
  <dc:creator>Dach, Simon</dc:creator>
  <cp:keywords/>
  <dc:description/>
  <cp:lastModifiedBy>webmaster@glaubensstimme.de</cp:lastModifiedBy>
  <cp:revision>3</cp:revision>
  <dcterms:created xsi:type="dcterms:W3CDTF">2022-10-30T07:33:00Z</dcterms:created>
  <dcterms:modified xsi:type="dcterms:W3CDTF">2022-10-30T13:37:00Z</dcterms:modified>
  <dc:language>de</dc:language>
</cp:coreProperties>
</file>